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4A8B7" w14:textId="0CA80A24" w:rsidR="007166CE" w:rsidRDefault="001874F6" w:rsidP="00E75426">
      <w:pPr>
        <w:pStyle w:val="berschrift1"/>
        <w:rPr>
          <w:b w:val="0"/>
          <w:bCs w:val="0"/>
          <w:sz w:val="32"/>
          <w:szCs w:val="32"/>
        </w:rPr>
      </w:pPr>
      <w:r>
        <w:rPr>
          <w:b w:val="0"/>
          <w:bCs w:val="0"/>
          <w:noProof/>
          <w:sz w:val="32"/>
          <w:szCs w:val="32"/>
        </w:rPr>
        <w:drawing>
          <wp:inline distT="0" distB="0" distL="0" distR="0" wp14:anchorId="2599C8CB" wp14:editId="28179AB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FE945D9" w14:textId="77777777" w:rsidR="007166CE" w:rsidRDefault="007166CE" w:rsidP="007166CE">
      <w:pPr>
        <w:pStyle w:val="berschrift1"/>
      </w:pPr>
      <w:r>
        <w:br w:type="page"/>
      </w:r>
      <w:r>
        <w:lastRenderedPageBreak/>
        <w:t>Vorwort</w:t>
      </w:r>
    </w:p>
    <w:p w14:paraId="3329A01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EEED7AF" w14:textId="77777777" w:rsidR="007E1779" w:rsidRDefault="008D7463" w:rsidP="007166CE">
      <w:r>
        <w:t xml:space="preserve">Dieses Jahr hat uns allen eine Menge abverlangt – doch Gott hat uns hindurchgetragen. </w:t>
      </w:r>
    </w:p>
    <w:p w14:paraId="0BD54C2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0D796D7" w14:textId="77777777" w:rsidR="007E1779" w:rsidRDefault="007E1779" w:rsidP="007166CE">
      <w:r>
        <w:t>Vielleicht hat aber auch der eine oder die andere Lust, mitzumachen und neue Bücher zu erstellen – sprecht mich einfach an.</w:t>
      </w:r>
    </w:p>
    <w:p w14:paraId="39C276B2" w14:textId="77777777" w:rsidR="007166CE" w:rsidRDefault="007166CE" w:rsidP="007166CE">
      <w:r>
        <w:t>Euch allen wünsche ich Gottes reichen Segen und dass Ihr für Euch interessante Texte hier findet. Für Anregungen bin ich immer dankbar.</w:t>
      </w:r>
    </w:p>
    <w:p w14:paraId="7450542A" w14:textId="77777777" w:rsidR="007166CE" w:rsidRDefault="007166CE" w:rsidP="007166CE">
      <w:r>
        <w:t>Gruß &amp; Segen,</w:t>
      </w:r>
    </w:p>
    <w:p w14:paraId="48B9D6BA" w14:textId="77777777" w:rsidR="007166CE" w:rsidRDefault="007166CE" w:rsidP="007166CE">
      <w:r>
        <w:t>Andreas</w:t>
      </w:r>
    </w:p>
    <w:p w14:paraId="1C6F86F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ECB33B" w14:textId="77777777" w:rsidR="00EB3C2B" w:rsidRDefault="00EB3C2B" w:rsidP="00EB3C2B">
      <w:pPr>
        <w:pStyle w:val="berschrift1"/>
        <w:rPr>
          <w:sz w:val="48"/>
        </w:rPr>
      </w:pPr>
      <w:r>
        <w:t>Bullinger, Heinrich - Catechismus</w:t>
      </w:r>
    </w:p>
    <w:p w14:paraId="35A48DCA" w14:textId="77777777" w:rsidR="00EB3C2B" w:rsidRDefault="00EB3C2B" w:rsidP="00EB3C2B">
      <w:pPr>
        <w:pStyle w:val="StandardWeb"/>
      </w:pPr>
      <w:proofErr w:type="spellStart"/>
      <w:r>
        <w:t>Darinn</w:t>
      </w:r>
      <w:proofErr w:type="spellEnd"/>
      <w:r>
        <w:t xml:space="preserve"> die </w:t>
      </w:r>
      <w:proofErr w:type="spellStart"/>
      <w:r>
        <w:t>fürnembsten</w:t>
      </w:r>
      <w:proofErr w:type="spellEnd"/>
      <w:r>
        <w:t xml:space="preserve"> </w:t>
      </w:r>
      <w:proofErr w:type="spellStart"/>
      <w:r>
        <w:t>Haubtpuncten</w:t>
      </w:r>
      <w:proofErr w:type="spellEnd"/>
      <w:r>
        <w:t xml:space="preserve"> Christlicher Religion </w:t>
      </w:r>
      <w:proofErr w:type="spellStart"/>
      <w:r>
        <w:t>gründtlich</w:t>
      </w:r>
      <w:proofErr w:type="spellEnd"/>
      <w:r>
        <w:t xml:space="preserve"> erklärt werden: </w:t>
      </w:r>
    </w:p>
    <w:p w14:paraId="04E0506F" w14:textId="77777777" w:rsidR="00EB3C2B" w:rsidRDefault="00EB3C2B" w:rsidP="00EB3C2B">
      <w:pPr>
        <w:pStyle w:val="StandardWeb"/>
      </w:pPr>
      <w:r>
        <w:t xml:space="preserve">Von Weyland H. </w:t>
      </w:r>
      <w:r>
        <w:rPr>
          <w:rStyle w:val="Fett"/>
          <w:rFonts w:eastAsiaTheme="majorEastAsia"/>
        </w:rPr>
        <w:t xml:space="preserve">Heinrich </w:t>
      </w:r>
      <w:proofErr w:type="spellStart"/>
      <w:r>
        <w:rPr>
          <w:rStyle w:val="Fett"/>
          <w:rFonts w:eastAsiaTheme="majorEastAsia"/>
        </w:rPr>
        <w:t>Bullingern</w:t>
      </w:r>
      <w:proofErr w:type="spellEnd"/>
      <w:r>
        <w:t xml:space="preserve"> / </w:t>
      </w:r>
      <w:proofErr w:type="spellStart"/>
      <w:r>
        <w:t>inn</w:t>
      </w:r>
      <w:proofErr w:type="spellEnd"/>
      <w:r>
        <w:t xml:space="preserve"> Latein beschrieben: Jetzt aber dem gemeinen Mann zum besten / </w:t>
      </w:r>
      <w:proofErr w:type="spellStart"/>
      <w:r>
        <w:t>jhn</w:t>
      </w:r>
      <w:proofErr w:type="spellEnd"/>
      <w:r>
        <w:t xml:space="preserve"> das Teutsch gebracht. </w:t>
      </w:r>
    </w:p>
    <w:p w14:paraId="2C7A61D5" w14:textId="77777777" w:rsidR="00EB3C2B" w:rsidRDefault="00EB3C2B" w:rsidP="00EB3C2B">
      <w:pPr>
        <w:pStyle w:val="berschrift2"/>
      </w:pPr>
      <w:r>
        <w:t>Cap. 1.</w:t>
      </w:r>
    </w:p>
    <w:p w14:paraId="6E07E1FF" w14:textId="77777777" w:rsidR="00EB3C2B" w:rsidRDefault="00EB3C2B" w:rsidP="00EB3C2B">
      <w:pPr>
        <w:pStyle w:val="StandardWeb"/>
      </w:pPr>
      <w:r>
        <w:t xml:space="preserve">Von den </w:t>
      </w:r>
      <w:proofErr w:type="spellStart"/>
      <w:r>
        <w:t>fundamenten</w:t>
      </w:r>
      <w:proofErr w:type="spellEnd"/>
      <w:r>
        <w:t xml:space="preserve"> der Christlichen Religion / </w:t>
      </w:r>
      <w:proofErr w:type="spellStart"/>
      <w:r>
        <w:t>namlich</w:t>
      </w:r>
      <w:proofErr w:type="spellEnd"/>
      <w:r>
        <w:t xml:space="preserve"> von der H. </w:t>
      </w:r>
      <w:proofErr w:type="spellStart"/>
      <w:r>
        <w:t>Schrifft</w:t>
      </w:r>
      <w:proofErr w:type="spellEnd"/>
      <w:r>
        <w:t xml:space="preserve">. </w:t>
      </w:r>
    </w:p>
    <w:p w14:paraId="3F75E7A0" w14:textId="77777777" w:rsidR="00EB3C2B" w:rsidRDefault="00EB3C2B" w:rsidP="00EB3C2B">
      <w:pPr>
        <w:pStyle w:val="StandardWeb"/>
      </w:pPr>
      <w:r>
        <w:t xml:space="preserve">Frag. Hat die Christlich Religion auch </w:t>
      </w:r>
      <w:proofErr w:type="spellStart"/>
      <w:r>
        <w:t>jhre</w:t>
      </w:r>
      <w:proofErr w:type="spellEnd"/>
      <w:r>
        <w:t xml:space="preserve"> </w:t>
      </w:r>
      <w:proofErr w:type="spellStart"/>
      <w:r>
        <w:t>fundament</w:t>
      </w:r>
      <w:proofErr w:type="spellEnd"/>
      <w:r>
        <w:t xml:space="preserve"> / </w:t>
      </w:r>
      <w:proofErr w:type="spellStart"/>
      <w:r>
        <w:t>auff</w:t>
      </w:r>
      <w:proofErr w:type="spellEnd"/>
      <w:r>
        <w:t xml:space="preserve"> die sie sich gründet / </w:t>
      </w:r>
      <w:proofErr w:type="spellStart"/>
      <w:r>
        <w:t>darauß</w:t>
      </w:r>
      <w:proofErr w:type="spellEnd"/>
      <w:r>
        <w:t xml:space="preserve"> sie gefasset </w:t>
      </w:r>
      <w:proofErr w:type="spellStart"/>
      <w:r>
        <w:t>vnd</w:t>
      </w:r>
      <w:proofErr w:type="spellEnd"/>
      <w:r>
        <w:t xml:space="preserve"> </w:t>
      </w:r>
      <w:proofErr w:type="spellStart"/>
      <w:r>
        <w:t>gelehrnet</w:t>
      </w:r>
      <w:proofErr w:type="spellEnd"/>
      <w:r>
        <w:t xml:space="preserve"> </w:t>
      </w:r>
      <w:proofErr w:type="spellStart"/>
      <w:r>
        <w:t>wirdt</w:t>
      </w:r>
      <w:proofErr w:type="spellEnd"/>
      <w:r>
        <w:t xml:space="preserve">? </w:t>
      </w:r>
    </w:p>
    <w:p w14:paraId="2943C5DC" w14:textId="77777777" w:rsidR="00EB3C2B" w:rsidRDefault="00EB3C2B" w:rsidP="00EB3C2B">
      <w:pPr>
        <w:pStyle w:val="StandardWeb"/>
      </w:pPr>
      <w:r>
        <w:t xml:space="preserve">Ant. Ja: nemlich die H. </w:t>
      </w:r>
      <w:proofErr w:type="spellStart"/>
      <w:r>
        <w:t>Schrifft</w:t>
      </w:r>
      <w:proofErr w:type="spellEnd"/>
      <w:r>
        <w:t xml:space="preserve"> / die </w:t>
      </w:r>
      <w:proofErr w:type="spellStart"/>
      <w:r>
        <w:t>mann</w:t>
      </w:r>
      <w:proofErr w:type="spellEnd"/>
      <w:r>
        <w:t xml:space="preserve"> </w:t>
      </w:r>
      <w:proofErr w:type="spellStart"/>
      <w:r>
        <w:t>gemeinlich</w:t>
      </w:r>
      <w:proofErr w:type="spellEnd"/>
      <w:r>
        <w:t xml:space="preserve"> die H. Bibel / item die </w:t>
      </w:r>
      <w:proofErr w:type="spellStart"/>
      <w:r>
        <w:t>Canonisch</w:t>
      </w:r>
      <w:proofErr w:type="spellEnd"/>
      <w:r>
        <w:t xml:space="preserve"> </w:t>
      </w:r>
      <w:proofErr w:type="spellStart"/>
      <w:r>
        <w:t>Schrifft</w:t>
      </w:r>
      <w:proofErr w:type="spellEnd"/>
      <w:r>
        <w:t xml:space="preserve"> / so </w:t>
      </w:r>
      <w:proofErr w:type="spellStart"/>
      <w:r>
        <w:t>jhr</w:t>
      </w:r>
      <w:proofErr w:type="spellEnd"/>
      <w:r>
        <w:t xml:space="preserve"> an sehen hat / nennet. </w:t>
      </w:r>
    </w:p>
    <w:p w14:paraId="280A4F82" w14:textId="77777777" w:rsidR="00EB3C2B" w:rsidRDefault="00EB3C2B" w:rsidP="00EB3C2B">
      <w:pPr>
        <w:pStyle w:val="StandardWeb"/>
      </w:pPr>
      <w:r>
        <w:t xml:space="preserve">Frag. </w:t>
      </w:r>
      <w:proofErr w:type="spellStart"/>
      <w:r>
        <w:t>Warumb</w:t>
      </w:r>
      <w:proofErr w:type="spellEnd"/>
      <w:r>
        <w:t xml:space="preserve"> nennest du die H. </w:t>
      </w:r>
      <w:proofErr w:type="spellStart"/>
      <w:r>
        <w:t>Schrifft</w:t>
      </w:r>
      <w:proofErr w:type="spellEnd"/>
      <w:r>
        <w:t xml:space="preserve"> heilig / item die Bibel / </w:t>
      </w:r>
      <w:proofErr w:type="spellStart"/>
      <w:r>
        <w:t>vnnd</w:t>
      </w:r>
      <w:proofErr w:type="spellEnd"/>
      <w:r>
        <w:t xml:space="preserve"> die </w:t>
      </w:r>
      <w:proofErr w:type="spellStart"/>
      <w:r>
        <w:t>Canonisch</w:t>
      </w:r>
      <w:proofErr w:type="spellEnd"/>
      <w:r>
        <w:t xml:space="preserve"> </w:t>
      </w:r>
      <w:proofErr w:type="spellStart"/>
      <w:r>
        <w:t>Schrifft</w:t>
      </w:r>
      <w:proofErr w:type="spellEnd"/>
      <w:r>
        <w:t xml:space="preserve"> / die </w:t>
      </w:r>
      <w:proofErr w:type="spellStart"/>
      <w:r>
        <w:t>jhr</w:t>
      </w:r>
      <w:proofErr w:type="spellEnd"/>
      <w:r>
        <w:t xml:space="preserve"> ansehen hat? </w:t>
      </w:r>
    </w:p>
    <w:p w14:paraId="2E98E5C0" w14:textId="77777777" w:rsidR="00EB3C2B" w:rsidRDefault="00EB3C2B" w:rsidP="00EB3C2B">
      <w:pPr>
        <w:pStyle w:val="StandardWeb"/>
      </w:pPr>
      <w:r>
        <w:t xml:space="preserve">A. Heilig nenne ich sie / </w:t>
      </w:r>
      <w:proofErr w:type="spellStart"/>
      <w:r>
        <w:t>auff</w:t>
      </w:r>
      <w:proofErr w:type="spellEnd"/>
      <w:r>
        <w:t xml:space="preserve"> daß ich sie von andern weltlichen </w:t>
      </w:r>
      <w:proofErr w:type="spellStart"/>
      <w:r>
        <w:t>büchern</w:t>
      </w:r>
      <w:proofErr w:type="spellEnd"/>
      <w:r>
        <w:t xml:space="preserve"> </w:t>
      </w:r>
      <w:proofErr w:type="spellStart"/>
      <w:r>
        <w:t>vnd</w:t>
      </w:r>
      <w:proofErr w:type="spellEnd"/>
      <w:r>
        <w:t xml:space="preserve"> </w:t>
      </w:r>
      <w:proofErr w:type="spellStart"/>
      <w:r>
        <w:t>Schrifften</w:t>
      </w:r>
      <w:proofErr w:type="spellEnd"/>
      <w:r>
        <w:t xml:space="preserve"> </w:t>
      </w:r>
      <w:proofErr w:type="spellStart"/>
      <w:r>
        <w:t>vnderscheide</w:t>
      </w:r>
      <w:proofErr w:type="spellEnd"/>
      <w:r>
        <w:t xml:space="preserve">. Denn daran ist kein </w:t>
      </w:r>
      <w:proofErr w:type="spellStart"/>
      <w:r>
        <w:t>zweiffel</w:t>
      </w:r>
      <w:proofErr w:type="spellEnd"/>
      <w:r>
        <w:t xml:space="preserve"> / daß die </w:t>
      </w:r>
      <w:proofErr w:type="spellStart"/>
      <w:r>
        <w:t>bücher</w:t>
      </w:r>
      <w:proofErr w:type="spellEnd"/>
      <w:r>
        <w:t xml:space="preserve"> der Propheten </w:t>
      </w:r>
      <w:proofErr w:type="spellStart"/>
      <w:r>
        <w:t>vnd</w:t>
      </w:r>
      <w:proofErr w:type="spellEnd"/>
      <w:r>
        <w:t xml:space="preserve"> Aposteln vom H. Geist angeben / in sich nichts falsches / noch </w:t>
      </w:r>
      <w:proofErr w:type="spellStart"/>
      <w:r>
        <w:t>vnreines</w:t>
      </w:r>
      <w:proofErr w:type="spellEnd"/>
      <w:r>
        <w:t xml:space="preserve"> / oder </w:t>
      </w:r>
      <w:proofErr w:type="spellStart"/>
      <w:r>
        <w:t>vnheiliges</w:t>
      </w:r>
      <w:proofErr w:type="spellEnd"/>
      <w:r>
        <w:t xml:space="preserve"> </w:t>
      </w:r>
      <w:proofErr w:type="spellStart"/>
      <w:r>
        <w:t>begreiffen</w:t>
      </w:r>
      <w:proofErr w:type="spellEnd"/>
      <w:r>
        <w:t xml:space="preserve"> / </w:t>
      </w:r>
      <w:proofErr w:type="spellStart"/>
      <w:r>
        <w:t>sonder</w:t>
      </w:r>
      <w:proofErr w:type="spellEnd"/>
      <w:r>
        <w:t xml:space="preserve"> daß alles in den selbigen heilig </w:t>
      </w:r>
      <w:proofErr w:type="spellStart"/>
      <w:r>
        <w:t>vnd</w:t>
      </w:r>
      <w:proofErr w:type="spellEnd"/>
      <w:r>
        <w:t xml:space="preserve"> ohne </w:t>
      </w:r>
      <w:proofErr w:type="spellStart"/>
      <w:r>
        <w:t>wandel</w:t>
      </w:r>
      <w:proofErr w:type="spellEnd"/>
      <w:r>
        <w:t xml:space="preserve"> sey. Demnach heißt daß </w:t>
      </w:r>
      <w:proofErr w:type="spellStart"/>
      <w:r>
        <w:t>wort</w:t>
      </w:r>
      <w:proofErr w:type="spellEnd"/>
      <w:r>
        <w:t xml:space="preserve"> Bibel / so viel als </w:t>
      </w:r>
      <w:proofErr w:type="spellStart"/>
      <w:r>
        <w:t>bücher</w:t>
      </w:r>
      <w:proofErr w:type="spellEnd"/>
      <w:r>
        <w:t xml:space="preserve"> / weil die Bibel </w:t>
      </w:r>
      <w:proofErr w:type="spellStart"/>
      <w:r>
        <w:t>begreifft</w:t>
      </w:r>
      <w:proofErr w:type="spellEnd"/>
      <w:r>
        <w:t xml:space="preserve"> die </w:t>
      </w:r>
      <w:proofErr w:type="spellStart"/>
      <w:r>
        <w:t>bücher</w:t>
      </w:r>
      <w:proofErr w:type="spellEnd"/>
      <w:r>
        <w:t xml:space="preserve"> der Propheten </w:t>
      </w:r>
      <w:proofErr w:type="spellStart"/>
      <w:r>
        <w:t>vnd</w:t>
      </w:r>
      <w:proofErr w:type="spellEnd"/>
      <w:r>
        <w:t xml:space="preserve"> Aposteln. </w:t>
      </w:r>
      <w:proofErr w:type="spellStart"/>
      <w:r>
        <w:t>Canonisch</w:t>
      </w:r>
      <w:proofErr w:type="spellEnd"/>
      <w:r>
        <w:t xml:space="preserve"> aber </w:t>
      </w:r>
      <w:proofErr w:type="spellStart"/>
      <w:r>
        <w:t>wirdt</w:t>
      </w:r>
      <w:proofErr w:type="spellEnd"/>
      <w:r>
        <w:t xml:space="preserve"> sie genennet / als wenn sie ein </w:t>
      </w:r>
      <w:proofErr w:type="spellStart"/>
      <w:r>
        <w:t>richtschnur</w:t>
      </w:r>
      <w:proofErr w:type="spellEnd"/>
      <w:r>
        <w:t xml:space="preserve"> genennet würde. Denn Canon heißt ein </w:t>
      </w:r>
      <w:proofErr w:type="spellStart"/>
      <w:r>
        <w:t>richtschnur</w:t>
      </w:r>
      <w:proofErr w:type="spellEnd"/>
      <w:r>
        <w:t xml:space="preserve">. </w:t>
      </w:r>
      <w:proofErr w:type="spellStart"/>
      <w:r>
        <w:t>Jn</w:t>
      </w:r>
      <w:proofErr w:type="spellEnd"/>
      <w:r>
        <w:t xml:space="preserve"> der alten Kirchen aber der Propheten </w:t>
      </w:r>
      <w:proofErr w:type="spellStart"/>
      <w:r>
        <w:t>vnd</w:t>
      </w:r>
      <w:proofErr w:type="spellEnd"/>
      <w:r>
        <w:t xml:space="preserve"> Aposteln ist </w:t>
      </w:r>
      <w:proofErr w:type="spellStart"/>
      <w:r>
        <w:t>diß</w:t>
      </w:r>
      <w:proofErr w:type="spellEnd"/>
      <w:r>
        <w:t xml:space="preserve"> gewesen die Regel / </w:t>
      </w:r>
      <w:proofErr w:type="spellStart"/>
      <w:r>
        <w:t>dz</w:t>
      </w:r>
      <w:proofErr w:type="spellEnd"/>
      <w:r>
        <w:t xml:space="preserve"> </w:t>
      </w:r>
      <w:proofErr w:type="spellStart"/>
      <w:r>
        <w:t>vrtheil</w:t>
      </w:r>
      <w:proofErr w:type="spellEnd"/>
      <w:r>
        <w:t xml:space="preserve"> </w:t>
      </w:r>
      <w:proofErr w:type="spellStart"/>
      <w:r>
        <w:t>vnd</w:t>
      </w:r>
      <w:proofErr w:type="spellEnd"/>
      <w:r>
        <w:t xml:space="preserve"> </w:t>
      </w:r>
      <w:proofErr w:type="spellStart"/>
      <w:r>
        <w:t>zeugnuß</w:t>
      </w:r>
      <w:proofErr w:type="spellEnd"/>
      <w:r>
        <w:t xml:space="preserve"> / gleich als deß H. Geistes von den rechten wahren / </w:t>
      </w:r>
      <w:proofErr w:type="spellStart"/>
      <w:r>
        <w:t>vnd</w:t>
      </w:r>
      <w:proofErr w:type="spellEnd"/>
      <w:r>
        <w:t xml:space="preserve"> falschen </w:t>
      </w:r>
      <w:proofErr w:type="spellStart"/>
      <w:r>
        <w:t>büchern</w:t>
      </w:r>
      <w:proofErr w:type="spellEnd"/>
      <w:r>
        <w:t xml:space="preserve"> der </w:t>
      </w:r>
      <w:proofErr w:type="spellStart"/>
      <w:r>
        <w:t>Schrifft</w:t>
      </w:r>
      <w:proofErr w:type="spellEnd"/>
      <w:r>
        <w:t xml:space="preserve"> / daß nemlich die / so </w:t>
      </w:r>
      <w:proofErr w:type="spellStart"/>
      <w:r>
        <w:t>ohngezweiffelt</w:t>
      </w:r>
      <w:proofErr w:type="spellEnd"/>
      <w:r>
        <w:t xml:space="preserve"> von dem H. Geist / Propheten oder </w:t>
      </w:r>
      <w:proofErr w:type="spellStart"/>
      <w:r>
        <w:t>Apostlen</w:t>
      </w:r>
      <w:proofErr w:type="spellEnd"/>
      <w:r>
        <w:t xml:space="preserve"> </w:t>
      </w:r>
      <w:proofErr w:type="spellStart"/>
      <w:r>
        <w:t>selbs</w:t>
      </w:r>
      <w:proofErr w:type="spellEnd"/>
      <w:r>
        <w:t xml:space="preserve"> geschrieben </w:t>
      </w:r>
      <w:proofErr w:type="spellStart"/>
      <w:r>
        <w:t>ware</w:t>
      </w:r>
      <w:proofErr w:type="spellEnd"/>
      <w:r>
        <w:t xml:space="preserve"> / in </w:t>
      </w:r>
      <w:proofErr w:type="spellStart"/>
      <w:r>
        <w:t>massen</w:t>
      </w:r>
      <w:proofErr w:type="spellEnd"/>
      <w:r>
        <w:t xml:space="preserve"> die Alten nicht ohne </w:t>
      </w:r>
      <w:proofErr w:type="spellStart"/>
      <w:r>
        <w:t>offenbarung</w:t>
      </w:r>
      <w:proofErr w:type="spellEnd"/>
      <w:r>
        <w:t xml:space="preserve"> </w:t>
      </w:r>
      <w:proofErr w:type="spellStart"/>
      <w:r>
        <w:t>vnnd</w:t>
      </w:r>
      <w:proofErr w:type="spellEnd"/>
      <w:r>
        <w:t xml:space="preserve"> </w:t>
      </w:r>
      <w:proofErr w:type="spellStart"/>
      <w:r>
        <w:t>zeugnuß</w:t>
      </w:r>
      <w:proofErr w:type="spellEnd"/>
      <w:r>
        <w:t xml:space="preserve"> deß H. Geistes bezeuget haben / </w:t>
      </w:r>
      <w:proofErr w:type="spellStart"/>
      <w:r>
        <w:t>Canonisch</w:t>
      </w:r>
      <w:proofErr w:type="spellEnd"/>
      <w:r>
        <w:t xml:space="preserve"> </w:t>
      </w:r>
      <w:proofErr w:type="spellStart"/>
      <w:r>
        <w:t>genennt</w:t>
      </w:r>
      <w:proofErr w:type="spellEnd"/>
      <w:r>
        <w:t xml:space="preserve"> werden. Derhalben weil </w:t>
      </w:r>
      <w:proofErr w:type="spellStart"/>
      <w:r>
        <w:t>mann</w:t>
      </w:r>
      <w:proofErr w:type="spellEnd"/>
      <w:r>
        <w:t xml:space="preserve"> </w:t>
      </w:r>
      <w:proofErr w:type="spellStart"/>
      <w:r>
        <w:t>auß</w:t>
      </w:r>
      <w:proofErr w:type="spellEnd"/>
      <w:r>
        <w:t xml:space="preserve"> dem </w:t>
      </w:r>
      <w:proofErr w:type="spellStart"/>
      <w:r>
        <w:t>zeugnuß</w:t>
      </w:r>
      <w:proofErr w:type="spellEnd"/>
      <w:r>
        <w:t xml:space="preserve"> der Alten weißt / </w:t>
      </w:r>
      <w:proofErr w:type="spellStart"/>
      <w:r>
        <w:t>vnd</w:t>
      </w:r>
      <w:proofErr w:type="spellEnd"/>
      <w:r>
        <w:t xml:space="preserve"> allweg geglaubt hat / daß </w:t>
      </w:r>
      <w:proofErr w:type="spellStart"/>
      <w:r>
        <w:t>gemeldte</w:t>
      </w:r>
      <w:proofErr w:type="spellEnd"/>
      <w:r>
        <w:t xml:space="preserve"> </w:t>
      </w:r>
      <w:proofErr w:type="spellStart"/>
      <w:r>
        <w:t>bücher</w:t>
      </w:r>
      <w:proofErr w:type="spellEnd"/>
      <w:r>
        <w:t xml:space="preserve"> von Propheten </w:t>
      </w:r>
      <w:proofErr w:type="spellStart"/>
      <w:r>
        <w:t>vnd</w:t>
      </w:r>
      <w:proofErr w:type="spellEnd"/>
      <w:r>
        <w:t xml:space="preserve"> Aposteln geschrieben </w:t>
      </w:r>
      <w:proofErr w:type="spellStart"/>
      <w:r>
        <w:t>vnd</w:t>
      </w:r>
      <w:proofErr w:type="spellEnd"/>
      <w:r>
        <w:t xml:space="preserve"> an tag gegeben worden / so werden sie recht </w:t>
      </w:r>
      <w:proofErr w:type="spellStart"/>
      <w:r>
        <w:t>vnd</w:t>
      </w:r>
      <w:proofErr w:type="spellEnd"/>
      <w:r>
        <w:t xml:space="preserve"> </w:t>
      </w:r>
      <w:proofErr w:type="spellStart"/>
      <w:r>
        <w:t>billich</w:t>
      </w:r>
      <w:proofErr w:type="spellEnd"/>
      <w:r>
        <w:t xml:space="preserve"> </w:t>
      </w:r>
      <w:proofErr w:type="spellStart"/>
      <w:r>
        <w:t>Canonisch</w:t>
      </w:r>
      <w:proofErr w:type="spellEnd"/>
      <w:r>
        <w:t xml:space="preserve"> </w:t>
      </w:r>
      <w:proofErr w:type="spellStart"/>
      <w:r>
        <w:t>genennt</w:t>
      </w:r>
      <w:proofErr w:type="spellEnd"/>
      <w:r>
        <w:t xml:space="preserve">. </w:t>
      </w:r>
      <w:proofErr w:type="spellStart"/>
      <w:r>
        <w:t>Vnd</w:t>
      </w:r>
      <w:proofErr w:type="spellEnd"/>
      <w:r>
        <w:t xml:space="preserve"> eben die selbigen werden auch </w:t>
      </w:r>
      <w:proofErr w:type="spellStart"/>
      <w:r>
        <w:t>bücher</w:t>
      </w:r>
      <w:proofErr w:type="spellEnd"/>
      <w:r>
        <w:t xml:space="preserve"> genennet / die </w:t>
      </w:r>
      <w:proofErr w:type="spellStart"/>
      <w:r>
        <w:t>jhr</w:t>
      </w:r>
      <w:proofErr w:type="spellEnd"/>
      <w:r>
        <w:t xml:space="preserve"> ansehen haben / als die für sich </w:t>
      </w:r>
      <w:proofErr w:type="spellStart"/>
      <w:r>
        <w:t>vnd</w:t>
      </w:r>
      <w:proofErr w:type="spellEnd"/>
      <w:r>
        <w:t xml:space="preserve"> von sich selbst / </w:t>
      </w:r>
      <w:proofErr w:type="spellStart"/>
      <w:r>
        <w:t>vnd</w:t>
      </w:r>
      <w:proofErr w:type="spellEnd"/>
      <w:r>
        <w:t xml:space="preserve"> alle </w:t>
      </w:r>
      <w:proofErr w:type="spellStart"/>
      <w:r>
        <w:t>auß</w:t>
      </w:r>
      <w:proofErr w:type="spellEnd"/>
      <w:r>
        <w:t xml:space="preserve"> dem </w:t>
      </w:r>
      <w:proofErr w:type="spellStart"/>
      <w:r>
        <w:t>zeugnuß</w:t>
      </w:r>
      <w:proofErr w:type="spellEnd"/>
      <w:r>
        <w:t xml:space="preserve"> deß H. Geistes </w:t>
      </w:r>
      <w:proofErr w:type="spellStart"/>
      <w:r>
        <w:t>ansehens</w:t>
      </w:r>
      <w:proofErr w:type="spellEnd"/>
      <w:r>
        <w:t xml:space="preserve"> </w:t>
      </w:r>
      <w:proofErr w:type="spellStart"/>
      <w:r>
        <w:t>vnd</w:t>
      </w:r>
      <w:proofErr w:type="spellEnd"/>
      <w:r>
        <w:t xml:space="preserve"> </w:t>
      </w:r>
      <w:proofErr w:type="spellStart"/>
      <w:r>
        <w:t>glaubens</w:t>
      </w:r>
      <w:proofErr w:type="spellEnd"/>
      <w:r>
        <w:t xml:space="preserve"> genug haben / Wann sie gleich </w:t>
      </w:r>
      <w:proofErr w:type="spellStart"/>
      <w:r>
        <w:t>anderßwo</w:t>
      </w:r>
      <w:proofErr w:type="spellEnd"/>
      <w:r>
        <w:t xml:space="preserve"> her kein ansehen empfangen. Denn wir glauben der </w:t>
      </w:r>
      <w:proofErr w:type="spellStart"/>
      <w:r>
        <w:t>Schrifft</w:t>
      </w:r>
      <w:proofErr w:type="spellEnd"/>
      <w:r>
        <w:t xml:space="preserve"> ohne </w:t>
      </w:r>
      <w:proofErr w:type="spellStart"/>
      <w:r>
        <w:t>einiches</w:t>
      </w:r>
      <w:proofErr w:type="spellEnd"/>
      <w:r>
        <w:t xml:space="preserve"> widersprechen: also daß wenn wir hören / daß sie </w:t>
      </w:r>
      <w:proofErr w:type="spellStart"/>
      <w:r>
        <w:t>vns</w:t>
      </w:r>
      <w:proofErr w:type="spellEnd"/>
      <w:r>
        <w:t xml:space="preserve"> </w:t>
      </w:r>
      <w:proofErr w:type="spellStart"/>
      <w:r>
        <w:t>etwz</w:t>
      </w:r>
      <w:proofErr w:type="spellEnd"/>
      <w:r>
        <w:t xml:space="preserve"> </w:t>
      </w:r>
      <w:proofErr w:type="spellStart"/>
      <w:r>
        <w:t>zuglauben</w:t>
      </w:r>
      <w:proofErr w:type="spellEnd"/>
      <w:r>
        <w:t xml:space="preserve"> oder zu thun </w:t>
      </w:r>
      <w:proofErr w:type="spellStart"/>
      <w:r>
        <w:t>befilcht</w:t>
      </w:r>
      <w:proofErr w:type="spellEnd"/>
      <w:r>
        <w:t xml:space="preserve"> / wir nicht fragen / </w:t>
      </w:r>
      <w:proofErr w:type="spellStart"/>
      <w:r>
        <w:t>warumb</w:t>
      </w:r>
      <w:proofErr w:type="spellEnd"/>
      <w:r>
        <w:t xml:space="preserve"> </w:t>
      </w:r>
      <w:proofErr w:type="spellStart"/>
      <w:r>
        <w:t>mann</w:t>
      </w:r>
      <w:proofErr w:type="spellEnd"/>
      <w:r>
        <w:t xml:space="preserve"> solches glauben oder thun solle / </w:t>
      </w:r>
      <w:proofErr w:type="spellStart"/>
      <w:r>
        <w:t>sonder</w:t>
      </w:r>
      <w:proofErr w:type="spellEnd"/>
      <w:r>
        <w:t xml:space="preserve"> </w:t>
      </w:r>
      <w:proofErr w:type="spellStart"/>
      <w:r>
        <w:t>wüssen</w:t>
      </w:r>
      <w:proofErr w:type="spellEnd"/>
      <w:r>
        <w:t xml:space="preserve"> / daß </w:t>
      </w:r>
      <w:proofErr w:type="spellStart"/>
      <w:r>
        <w:t>mann</w:t>
      </w:r>
      <w:proofErr w:type="spellEnd"/>
      <w:r>
        <w:t xml:space="preserve"> also glauben </w:t>
      </w:r>
      <w:proofErr w:type="spellStart"/>
      <w:r>
        <w:t>vnd</w:t>
      </w:r>
      <w:proofErr w:type="spellEnd"/>
      <w:r>
        <w:t xml:space="preserve"> thun solle / weil es also geschrieben stehet. </w:t>
      </w:r>
    </w:p>
    <w:p w14:paraId="3AB2C114" w14:textId="77777777" w:rsidR="00EB3C2B" w:rsidRDefault="00EB3C2B" w:rsidP="00EB3C2B">
      <w:pPr>
        <w:pStyle w:val="StandardWeb"/>
      </w:pPr>
      <w:r>
        <w:t xml:space="preserve">F. Weil </w:t>
      </w:r>
      <w:proofErr w:type="spellStart"/>
      <w:r>
        <w:t>mann</w:t>
      </w:r>
      <w:proofErr w:type="spellEnd"/>
      <w:r>
        <w:t xml:space="preserve"> aber weißt / daß die Scribenten der Bibel </w:t>
      </w:r>
      <w:proofErr w:type="spellStart"/>
      <w:r>
        <w:t>menschen</w:t>
      </w:r>
      <w:proofErr w:type="spellEnd"/>
      <w:r>
        <w:t xml:space="preserve"> gewesen </w:t>
      </w:r>
      <w:proofErr w:type="spellStart"/>
      <w:r>
        <w:t>seind</w:t>
      </w:r>
      <w:proofErr w:type="spellEnd"/>
      <w:r>
        <w:t xml:space="preserve"> / </w:t>
      </w:r>
      <w:proofErr w:type="spellStart"/>
      <w:r>
        <w:t>warumb</w:t>
      </w:r>
      <w:proofErr w:type="spellEnd"/>
      <w:r>
        <w:t xml:space="preserve"> werden wir denn </w:t>
      </w:r>
      <w:proofErr w:type="spellStart"/>
      <w:r>
        <w:t>jhren</w:t>
      </w:r>
      <w:proofErr w:type="spellEnd"/>
      <w:r>
        <w:t xml:space="preserve"> </w:t>
      </w:r>
      <w:proofErr w:type="spellStart"/>
      <w:r>
        <w:t>büchern</w:t>
      </w:r>
      <w:proofErr w:type="spellEnd"/>
      <w:r>
        <w:t xml:space="preserve"> </w:t>
      </w:r>
      <w:proofErr w:type="spellStart"/>
      <w:r>
        <w:t>zuglauben</w:t>
      </w:r>
      <w:proofErr w:type="spellEnd"/>
      <w:r>
        <w:t xml:space="preserve"> also hart verbunden? </w:t>
      </w:r>
    </w:p>
    <w:p w14:paraId="76A5FD4B" w14:textId="77777777" w:rsidR="00EB3C2B" w:rsidRDefault="00EB3C2B" w:rsidP="00EB3C2B">
      <w:pPr>
        <w:pStyle w:val="StandardWeb"/>
      </w:pPr>
      <w:r>
        <w:t xml:space="preserve">A. Es </w:t>
      </w:r>
      <w:proofErr w:type="spellStart"/>
      <w:r>
        <w:t>seind</w:t>
      </w:r>
      <w:proofErr w:type="spellEnd"/>
      <w:r>
        <w:t xml:space="preserve"> zwar die Propheten </w:t>
      </w:r>
      <w:proofErr w:type="spellStart"/>
      <w:r>
        <w:t>vnd</w:t>
      </w:r>
      <w:proofErr w:type="spellEnd"/>
      <w:r>
        <w:t xml:space="preserve"> Aposteln </w:t>
      </w:r>
      <w:proofErr w:type="spellStart"/>
      <w:r>
        <w:t>menschen</w:t>
      </w:r>
      <w:proofErr w:type="spellEnd"/>
      <w:r>
        <w:t xml:space="preserve"> gewesen: Aber die H. </w:t>
      </w:r>
      <w:proofErr w:type="spellStart"/>
      <w:r>
        <w:t>Schrifft</w:t>
      </w:r>
      <w:proofErr w:type="spellEnd"/>
      <w:r>
        <w:t xml:space="preserve"> haben sie nicht als </w:t>
      </w:r>
      <w:proofErr w:type="spellStart"/>
      <w:r>
        <w:t>menschen</w:t>
      </w:r>
      <w:proofErr w:type="spellEnd"/>
      <w:r>
        <w:t xml:space="preserve"> / </w:t>
      </w:r>
      <w:proofErr w:type="spellStart"/>
      <w:r>
        <w:t>sonder</w:t>
      </w:r>
      <w:proofErr w:type="spellEnd"/>
      <w:r>
        <w:t xml:space="preserve"> als </w:t>
      </w:r>
      <w:proofErr w:type="spellStart"/>
      <w:r>
        <w:t>außerwelte</w:t>
      </w:r>
      <w:proofErr w:type="spellEnd"/>
      <w:r>
        <w:t xml:space="preserve"> </w:t>
      </w:r>
      <w:proofErr w:type="spellStart"/>
      <w:r>
        <w:t>werckzeug</w:t>
      </w:r>
      <w:proofErr w:type="spellEnd"/>
      <w:r>
        <w:t xml:space="preserve"> Gottes verfasset </w:t>
      </w:r>
      <w:proofErr w:type="spellStart"/>
      <w:r>
        <w:t>vnd</w:t>
      </w:r>
      <w:proofErr w:type="spellEnd"/>
      <w:r>
        <w:t xml:space="preserve"> </w:t>
      </w:r>
      <w:proofErr w:type="spellStart"/>
      <w:r>
        <w:t>hinder</w:t>
      </w:r>
      <w:proofErr w:type="spellEnd"/>
      <w:r>
        <w:t xml:space="preserve"> lassen. Daher S. Peter spricht: 2. Pet. 1. 21. Es ist noch nie keine </w:t>
      </w:r>
      <w:proofErr w:type="spellStart"/>
      <w:r>
        <w:t>weissagung</w:t>
      </w:r>
      <w:proofErr w:type="spellEnd"/>
      <w:r>
        <w:t xml:space="preserve"> </w:t>
      </w:r>
      <w:proofErr w:type="spellStart"/>
      <w:r>
        <w:t>auß</w:t>
      </w:r>
      <w:proofErr w:type="spellEnd"/>
      <w:r>
        <w:t xml:space="preserve"> menschlichem willen </w:t>
      </w:r>
      <w:proofErr w:type="spellStart"/>
      <w:r>
        <w:t>herfürbracht</w:t>
      </w:r>
      <w:proofErr w:type="spellEnd"/>
      <w:r>
        <w:t xml:space="preserve"> / sondern die H. </w:t>
      </w:r>
      <w:proofErr w:type="spellStart"/>
      <w:r>
        <w:t>menschen</w:t>
      </w:r>
      <w:proofErr w:type="spellEnd"/>
      <w:r>
        <w:t xml:space="preserve"> Gottes haben </w:t>
      </w:r>
      <w:proofErr w:type="spellStart"/>
      <w:r>
        <w:t>geredt</w:t>
      </w:r>
      <w:proofErr w:type="spellEnd"/>
      <w:r>
        <w:t xml:space="preserve"> / getrieben von dem H. Geist. </w:t>
      </w:r>
      <w:proofErr w:type="spellStart"/>
      <w:r>
        <w:t>Vnd</w:t>
      </w:r>
      <w:proofErr w:type="spellEnd"/>
      <w:r>
        <w:t xml:space="preserve"> der Herr selbst spricht im </w:t>
      </w:r>
      <w:proofErr w:type="spellStart"/>
      <w:r>
        <w:t>Euangelio</w:t>
      </w:r>
      <w:proofErr w:type="spellEnd"/>
      <w:r>
        <w:t xml:space="preserve">: Marc. 13. Luc. 10. </w:t>
      </w:r>
      <w:proofErr w:type="spellStart"/>
      <w:r>
        <w:t>Jhr</w:t>
      </w:r>
      <w:proofErr w:type="spellEnd"/>
      <w:r>
        <w:t xml:space="preserve"> </w:t>
      </w:r>
      <w:proofErr w:type="spellStart"/>
      <w:r>
        <w:t>seyts</w:t>
      </w:r>
      <w:proofErr w:type="spellEnd"/>
      <w:r>
        <w:t xml:space="preserve"> nicht / die da reden / sondern der H. Geist. Derhalben wer euch hört /der hört mich: Wer euch verachtet / der verachtet mich. Derowegen so glaub ich der H. </w:t>
      </w:r>
      <w:proofErr w:type="spellStart"/>
      <w:r>
        <w:t>Schrifft</w:t>
      </w:r>
      <w:proofErr w:type="spellEnd"/>
      <w:r>
        <w:t xml:space="preserve"> / als dem </w:t>
      </w:r>
      <w:proofErr w:type="spellStart"/>
      <w:r>
        <w:t>vngezweiffelten</w:t>
      </w:r>
      <w:proofErr w:type="spellEnd"/>
      <w:r>
        <w:t xml:space="preserve"> </w:t>
      </w:r>
      <w:proofErr w:type="spellStart"/>
      <w:r>
        <w:t>wort</w:t>
      </w:r>
      <w:proofErr w:type="spellEnd"/>
      <w:r>
        <w:t xml:space="preserve"> Gottes. </w:t>
      </w:r>
    </w:p>
    <w:p w14:paraId="58F32F10" w14:textId="77777777" w:rsidR="00EB3C2B" w:rsidRDefault="00EB3C2B" w:rsidP="00EB3C2B">
      <w:pPr>
        <w:pStyle w:val="StandardWeb"/>
      </w:pPr>
      <w:r>
        <w:t xml:space="preserve">F. Wie werden die </w:t>
      </w:r>
      <w:proofErr w:type="spellStart"/>
      <w:r>
        <w:t>Canonischen</w:t>
      </w:r>
      <w:proofErr w:type="spellEnd"/>
      <w:r>
        <w:t xml:space="preserve"> </w:t>
      </w:r>
      <w:proofErr w:type="spellStart"/>
      <w:r>
        <w:t>bücher</w:t>
      </w:r>
      <w:proofErr w:type="spellEnd"/>
      <w:r>
        <w:t xml:space="preserve"> </w:t>
      </w:r>
      <w:proofErr w:type="spellStart"/>
      <w:r>
        <w:t>gemeinlich</w:t>
      </w:r>
      <w:proofErr w:type="spellEnd"/>
      <w:r>
        <w:t xml:space="preserve"> abgetheilt? </w:t>
      </w:r>
    </w:p>
    <w:p w14:paraId="04616CBB" w14:textId="77777777" w:rsidR="00EB3C2B" w:rsidRDefault="00EB3C2B" w:rsidP="00EB3C2B">
      <w:pPr>
        <w:pStyle w:val="StandardWeb"/>
      </w:pPr>
      <w:r>
        <w:t xml:space="preserve">A. </w:t>
      </w:r>
      <w:proofErr w:type="spellStart"/>
      <w:r>
        <w:t>Jn</w:t>
      </w:r>
      <w:proofErr w:type="spellEnd"/>
      <w:r>
        <w:t xml:space="preserve"> die </w:t>
      </w:r>
      <w:proofErr w:type="spellStart"/>
      <w:r>
        <w:t>bücher</w:t>
      </w:r>
      <w:proofErr w:type="spellEnd"/>
      <w:r>
        <w:t xml:space="preserve"> deß Alten </w:t>
      </w:r>
      <w:proofErr w:type="spellStart"/>
      <w:r>
        <w:t>vnd</w:t>
      </w:r>
      <w:proofErr w:type="spellEnd"/>
      <w:r>
        <w:t xml:space="preserve"> </w:t>
      </w:r>
      <w:proofErr w:type="spellStart"/>
      <w:r>
        <w:t>Newen</w:t>
      </w:r>
      <w:proofErr w:type="spellEnd"/>
      <w:r>
        <w:t xml:space="preserve"> Testaments. </w:t>
      </w:r>
    </w:p>
    <w:p w14:paraId="2894F556" w14:textId="77777777" w:rsidR="00EB3C2B" w:rsidRDefault="00EB3C2B" w:rsidP="00EB3C2B">
      <w:pPr>
        <w:pStyle w:val="StandardWeb"/>
      </w:pPr>
      <w:r>
        <w:t xml:space="preserve">F. </w:t>
      </w:r>
      <w:proofErr w:type="spellStart"/>
      <w:r>
        <w:t>Warumb</w:t>
      </w:r>
      <w:proofErr w:type="spellEnd"/>
      <w:r>
        <w:t xml:space="preserve"> werden aber diese </w:t>
      </w:r>
      <w:proofErr w:type="spellStart"/>
      <w:r>
        <w:t>bücher</w:t>
      </w:r>
      <w:proofErr w:type="spellEnd"/>
      <w:r>
        <w:t xml:space="preserve"> ein Testament oder Bund / item </w:t>
      </w:r>
      <w:proofErr w:type="spellStart"/>
      <w:r>
        <w:t>bücher</w:t>
      </w:r>
      <w:proofErr w:type="spellEnd"/>
      <w:r>
        <w:t xml:space="preserve"> deß Alten </w:t>
      </w:r>
      <w:proofErr w:type="spellStart"/>
      <w:r>
        <w:t>vnd</w:t>
      </w:r>
      <w:proofErr w:type="spellEnd"/>
      <w:r>
        <w:t xml:space="preserve"> </w:t>
      </w:r>
      <w:proofErr w:type="spellStart"/>
      <w:r>
        <w:t>Newen</w:t>
      </w:r>
      <w:proofErr w:type="spellEnd"/>
      <w:r>
        <w:t xml:space="preserve"> Testaments oder Bundes genennet? </w:t>
      </w:r>
    </w:p>
    <w:p w14:paraId="7594AEF1" w14:textId="77777777" w:rsidR="00EB3C2B" w:rsidRDefault="00EB3C2B" w:rsidP="00EB3C2B">
      <w:pPr>
        <w:pStyle w:val="StandardWeb"/>
      </w:pPr>
      <w:r>
        <w:t xml:space="preserve">A. Ein Testament oder Bund werden sie genennet / weil sie lauten vom Testament oder Bund Gottes / </w:t>
      </w:r>
      <w:proofErr w:type="spellStart"/>
      <w:r>
        <w:t>vnnd</w:t>
      </w:r>
      <w:proofErr w:type="spellEnd"/>
      <w:r>
        <w:t xml:space="preserve"> </w:t>
      </w:r>
      <w:proofErr w:type="spellStart"/>
      <w:r>
        <w:t>vns</w:t>
      </w:r>
      <w:proofErr w:type="spellEnd"/>
      <w:r>
        <w:t xml:space="preserve"> zeugen / welches da sey der gut </w:t>
      </w:r>
      <w:proofErr w:type="spellStart"/>
      <w:r>
        <w:t>vnnd</w:t>
      </w:r>
      <w:proofErr w:type="spellEnd"/>
      <w:r>
        <w:t xml:space="preserve"> Heilig will Gottes gegen </w:t>
      </w:r>
      <w:proofErr w:type="spellStart"/>
      <w:r>
        <w:t>vns</w:t>
      </w:r>
      <w:proofErr w:type="spellEnd"/>
      <w:r>
        <w:t xml:space="preserve">: </w:t>
      </w:r>
      <w:proofErr w:type="spellStart"/>
      <w:r>
        <w:t>vnnd</w:t>
      </w:r>
      <w:proofErr w:type="spellEnd"/>
      <w:r>
        <w:t xml:space="preserve"> die </w:t>
      </w:r>
      <w:proofErr w:type="spellStart"/>
      <w:r>
        <w:t>bücher</w:t>
      </w:r>
      <w:proofErr w:type="spellEnd"/>
      <w:r>
        <w:t xml:space="preserve"> / so vor Christi </w:t>
      </w:r>
      <w:proofErr w:type="spellStart"/>
      <w:r>
        <w:t>geburt</w:t>
      </w:r>
      <w:proofErr w:type="spellEnd"/>
      <w:r>
        <w:t xml:space="preserve"> geschrieben </w:t>
      </w:r>
      <w:proofErr w:type="spellStart"/>
      <w:r>
        <w:t>seind</w:t>
      </w:r>
      <w:proofErr w:type="spellEnd"/>
      <w:r>
        <w:t xml:space="preserve"> </w:t>
      </w:r>
      <w:proofErr w:type="spellStart"/>
      <w:r>
        <w:t>vnnd</w:t>
      </w:r>
      <w:proofErr w:type="spellEnd"/>
      <w:r>
        <w:t xml:space="preserve"> der </w:t>
      </w:r>
      <w:proofErr w:type="spellStart"/>
      <w:r>
        <w:t>welt</w:t>
      </w:r>
      <w:proofErr w:type="spellEnd"/>
      <w:r>
        <w:t xml:space="preserve"> anzeigen / was Gott mit seinem Alten </w:t>
      </w:r>
      <w:proofErr w:type="spellStart"/>
      <w:r>
        <w:t>volck</w:t>
      </w:r>
      <w:proofErr w:type="spellEnd"/>
      <w:r>
        <w:t xml:space="preserve"> gehandelt / werden </w:t>
      </w:r>
      <w:proofErr w:type="spellStart"/>
      <w:r>
        <w:t>bücher</w:t>
      </w:r>
      <w:proofErr w:type="spellEnd"/>
      <w:r>
        <w:t xml:space="preserve"> deß Alten Testaments </w:t>
      </w:r>
      <w:proofErr w:type="spellStart"/>
      <w:r>
        <w:t>genennt</w:t>
      </w:r>
      <w:proofErr w:type="spellEnd"/>
      <w:r>
        <w:t xml:space="preserve">: Die </w:t>
      </w:r>
      <w:proofErr w:type="spellStart"/>
      <w:r>
        <w:t>bücher</w:t>
      </w:r>
      <w:proofErr w:type="spellEnd"/>
      <w:r>
        <w:t xml:space="preserve"> aber / so nach Christi </w:t>
      </w:r>
      <w:proofErr w:type="spellStart"/>
      <w:r>
        <w:t>geburt</w:t>
      </w:r>
      <w:proofErr w:type="spellEnd"/>
      <w:r>
        <w:t xml:space="preserve"> geschrieben </w:t>
      </w:r>
      <w:proofErr w:type="spellStart"/>
      <w:r>
        <w:t>vnd</w:t>
      </w:r>
      <w:proofErr w:type="spellEnd"/>
      <w:r>
        <w:t xml:space="preserve"> an tag geben </w:t>
      </w:r>
      <w:proofErr w:type="spellStart"/>
      <w:r>
        <w:t>seind</w:t>
      </w:r>
      <w:proofErr w:type="spellEnd"/>
      <w:r>
        <w:t xml:space="preserve"> / von dem / wie alle ding deß Alten Testaments durch Christum erfüllt / </w:t>
      </w:r>
      <w:proofErr w:type="spellStart"/>
      <w:r>
        <w:t>vnd</w:t>
      </w:r>
      <w:proofErr w:type="spellEnd"/>
      <w:r>
        <w:t xml:space="preserve"> der </w:t>
      </w:r>
      <w:proofErr w:type="spellStart"/>
      <w:r>
        <w:t>new</w:t>
      </w:r>
      <w:proofErr w:type="spellEnd"/>
      <w:r>
        <w:t xml:space="preserve"> </w:t>
      </w:r>
      <w:proofErr w:type="spellStart"/>
      <w:r>
        <w:t>Bundt</w:t>
      </w:r>
      <w:proofErr w:type="spellEnd"/>
      <w:r>
        <w:t xml:space="preserve"> mit dem </w:t>
      </w:r>
      <w:proofErr w:type="spellStart"/>
      <w:r>
        <w:t>Newen</w:t>
      </w:r>
      <w:proofErr w:type="spellEnd"/>
      <w:r>
        <w:t xml:space="preserve"> </w:t>
      </w:r>
      <w:proofErr w:type="spellStart"/>
      <w:r>
        <w:t>volck</w:t>
      </w:r>
      <w:proofErr w:type="spellEnd"/>
      <w:r>
        <w:t xml:space="preserve"> </w:t>
      </w:r>
      <w:proofErr w:type="spellStart"/>
      <w:r>
        <w:t>auffgerichtet</w:t>
      </w:r>
      <w:proofErr w:type="spellEnd"/>
      <w:r>
        <w:t xml:space="preserve"> worden / werden </w:t>
      </w:r>
      <w:proofErr w:type="spellStart"/>
      <w:r>
        <w:t>genennt</w:t>
      </w:r>
      <w:proofErr w:type="spellEnd"/>
      <w:r>
        <w:t xml:space="preserve"> </w:t>
      </w:r>
      <w:proofErr w:type="spellStart"/>
      <w:r>
        <w:t>bücher</w:t>
      </w:r>
      <w:proofErr w:type="spellEnd"/>
      <w:r>
        <w:t xml:space="preserve"> deß </w:t>
      </w:r>
      <w:proofErr w:type="spellStart"/>
      <w:r>
        <w:t>Newen</w:t>
      </w:r>
      <w:proofErr w:type="spellEnd"/>
      <w:r>
        <w:t xml:space="preserve"> Testaments. </w:t>
      </w:r>
    </w:p>
    <w:p w14:paraId="6408576C" w14:textId="77777777" w:rsidR="00EB3C2B" w:rsidRDefault="00EB3C2B" w:rsidP="00EB3C2B">
      <w:pPr>
        <w:pStyle w:val="StandardWeb"/>
      </w:pPr>
      <w:r>
        <w:t xml:space="preserve">F. Werden aber die </w:t>
      </w:r>
      <w:proofErr w:type="spellStart"/>
      <w:r>
        <w:t>bücher</w:t>
      </w:r>
      <w:proofErr w:type="spellEnd"/>
      <w:r>
        <w:t xml:space="preserve"> deß Alten Testaments nicht besonders </w:t>
      </w:r>
      <w:proofErr w:type="spellStart"/>
      <w:r>
        <w:t>vnderscheiden</w:t>
      </w:r>
      <w:proofErr w:type="spellEnd"/>
      <w:r>
        <w:t xml:space="preserve">? </w:t>
      </w:r>
    </w:p>
    <w:p w14:paraId="2F0EBE73" w14:textId="77777777" w:rsidR="00EB3C2B" w:rsidRDefault="00EB3C2B" w:rsidP="00EB3C2B">
      <w:pPr>
        <w:pStyle w:val="StandardWeb"/>
      </w:pPr>
      <w:r>
        <w:t xml:space="preserve">A. Ja: Nemlich in das Gesetz </w:t>
      </w:r>
      <w:proofErr w:type="spellStart"/>
      <w:r>
        <w:t>vnd</w:t>
      </w:r>
      <w:proofErr w:type="spellEnd"/>
      <w:r>
        <w:t xml:space="preserve"> die Propheten: zu welchen kommen etliche Kirchenbücher ( die von andern </w:t>
      </w:r>
      <w:proofErr w:type="spellStart"/>
      <w:r>
        <w:t>Apocryphi</w:t>
      </w:r>
      <w:proofErr w:type="spellEnd"/>
      <w:r>
        <w:t xml:space="preserve"> </w:t>
      </w:r>
      <w:proofErr w:type="spellStart"/>
      <w:r>
        <w:t>genennt</w:t>
      </w:r>
      <w:proofErr w:type="spellEnd"/>
      <w:r>
        <w:t xml:space="preserve"> werden ) welche zwar in der Kirchen gelesen: aber doch zur </w:t>
      </w:r>
      <w:proofErr w:type="spellStart"/>
      <w:r>
        <w:t>bestättigung</w:t>
      </w:r>
      <w:proofErr w:type="spellEnd"/>
      <w:r>
        <w:t xml:space="preserve"> deß Glaubens </w:t>
      </w:r>
      <w:proofErr w:type="spellStart"/>
      <w:r>
        <w:t>nit</w:t>
      </w:r>
      <w:proofErr w:type="spellEnd"/>
      <w:r>
        <w:t xml:space="preserve"> mögen angezogen werden: weil sie nit ein solches ansehen / wie die anderen haben. </w:t>
      </w:r>
    </w:p>
    <w:p w14:paraId="63AD110D" w14:textId="77777777" w:rsidR="00EB3C2B" w:rsidRDefault="00EB3C2B" w:rsidP="00EB3C2B">
      <w:pPr>
        <w:pStyle w:val="StandardWeb"/>
      </w:pPr>
      <w:r>
        <w:t xml:space="preserve">F. Was </w:t>
      </w:r>
      <w:proofErr w:type="spellStart"/>
      <w:r>
        <w:t>begreiffen</w:t>
      </w:r>
      <w:proofErr w:type="spellEnd"/>
      <w:r>
        <w:t xml:space="preserve"> die </w:t>
      </w:r>
      <w:proofErr w:type="spellStart"/>
      <w:r>
        <w:t>bücher</w:t>
      </w:r>
      <w:proofErr w:type="spellEnd"/>
      <w:r>
        <w:t xml:space="preserve"> deß </w:t>
      </w:r>
      <w:proofErr w:type="spellStart"/>
      <w:r>
        <w:t>Newen</w:t>
      </w:r>
      <w:proofErr w:type="spellEnd"/>
      <w:r>
        <w:t xml:space="preserve"> Testaments? </w:t>
      </w:r>
    </w:p>
    <w:p w14:paraId="0174004F" w14:textId="77777777" w:rsidR="00EB3C2B" w:rsidRDefault="00EB3C2B" w:rsidP="00EB3C2B">
      <w:pPr>
        <w:pStyle w:val="StandardWeb"/>
      </w:pPr>
      <w:r>
        <w:t xml:space="preserve">A. Die </w:t>
      </w:r>
      <w:proofErr w:type="spellStart"/>
      <w:r>
        <w:t>Euangelische</w:t>
      </w:r>
      <w:proofErr w:type="spellEnd"/>
      <w:r>
        <w:t xml:space="preserve"> </w:t>
      </w:r>
      <w:proofErr w:type="spellStart"/>
      <w:r>
        <w:t>Histori</w:t>
      </w:r>
      <w:proofErr w:type="spellEnd"/>
      <w:r>
        <w:t xml:space="preserve"> von den thaten </w:t>
      </w:r>
      <w:proofErr w:type="spellStart"/>
      <w:r>
        <w:t>vnd</w:t>
      </w:r>
      <w:proofErr w:type="spellEnd"/>
      <w:r>
        <w:t xml:space="preserve"> worten Christi / </w:t>
      </w:r>
      <w:proofErr w:type="spellStart"/>
      <w:r>
        <w:t>vnsers</w:t>
      </w:r>
      <w:proofErr w:type="spellEnd"/>
      <w:r>
        <w:t xml:space="preserve"> </w:t>
      </w:r>
      <w:proofErr w:type="spellStart"/>
      <w:r>
        <w:t>heyls</w:t>
      </w:r>
      <w:proofErr w:type="spellEnd"/>
      <w:r>
        <w:t xml:space="preserve"> / </w:t>
      </w:r>
      <w:proofErr w:type="spellStart"/>
      <w:r>
        <w:t>vnd</w:t>
      </w:r>
      <w:proofErr w:type="spellEnd"/>
      <w:r>
        <w:t xml:space="preserve"> seiner </w:t>
      </w:r>
      <w:proofErr w:type="spellStart"/>
      <w:r>
        <w:t>offenbarung</w:t>
      </w:r>
      <w:proofErr w:type="spellEnd"/>
      <w:r>
        <w:t xml:space="preserve">. </w:t>
      </w:r>
      <w:proofErr w:type="spellStart"/>
      <w:r>
        <w:t>Jtem</w:t>
      </w:r>
      <w:proofErr w:type="spellEnd"/>
      <w:r>
        <w:t xml:space="preserve"> die Geschichten der Apostel / </w:t>
      </w:r>
      <w:proofErr w:type="spellStart"/>
      <w:r>
        <w:t>sampt</w:t>
      </w:r>
      <w:proofErr w:type="spellEnd"/>
      <w:r>
        <w:t xml:space="preserve"> der Apostolischen lehre / die </w:t>
      </w:r>
      <w:proofErr w:type="spellStart"/>
      <w:r>
        <w:t>inn</w:t>
      </w:r>
      <w:proofErr w:type="spellEnd"/>
      <w:r>
        <w:t xml:space="preserve"> den Episteln der Apostel begriffen ist. </w:t>
      </w:r>
    </w:p>
    <w:p w14:paraId="5A3C8F58" w14:textId="77777777" w:rsidR="00EB3C2B" w:rsidRDefault="00EB3C2B" w:rsidP="00EB3C2B">
      <w:pPr>
        <w:pStyle w:val="StandardWeb"/>
      </w:pPr>
      <w:r>
        <w:t xml:space="preserve">F. </w:t>
      </w:r>
      <w:proofErr w:type="spellStart"/>
      <w:r>
        <w:t>Begreiffen</w:t>
      </w:r>
      <w:proofErr w:type="spellEnd"/>
      <w:r>
        <w:t xml:space="preserve"> aber diese </w:t>
      </w:r>
      <w:proofErr w:type="spellStart"/>
      <w:r>
        <w:t>bücher</w:t>
      </w:r>
      <w:proofErr w:type="spellEnd"/>
      <w:r>
        <w:t xml:space="preserve"> ein vollkommenen </w:t>
      </w:r>
      <w:proofErr w:type="spellStart"/>
      <w:r>
        <w:t>bericht</w:t>
      </w:r>
      <w:proofErr w:type="spellEnd"/>
      <w:r>
        <w:t xml:space="preserve"> alles deß / so man glauben / thun </w:t>
      </w:r>
      <w:proofErr w:type="spellStart"/>
      <w:r>
        <w:t>vnd</w:t>
      </w:r>
      <w:proofErr w:type="spellEnd"/>
      <w:r>
        <w:t xml:space="preserve"> lassen sol. </w:t>
      </w:r>
    </w:p>
    <w:p w14:paraId="60540918" w14:textId="77777777" w:rsidR="00EB3C2B" w:rsidRDefault="00EB3C2B" w:rsidP="00EB3C2B">
      <w:pPr>
        <w:pStyle w:val="StandardWeb"/>
      </w:pPr>
      <w:r>
        <w:t xml:space="preserve">A. Ja freylich ein solchen vollkommnen </w:t>
      </w:r>
      <w:proofErr w:type="spellStart"/>
      <w:r>
        <w:t>bericht</w:t>
      </w:r>
      <w:proofErr w:type="spellEnd"/>
      <w:r>
        <w:t xml:space="preserve"> / daß man / so viel die heilsame lehre antrifft / </w:t>
      </w:r>
      <w:proofErr w:type="spellStart"/>
      <w:r>
        <w:t>anderßwoher</w:t>
      </w:r>
      <w:proofErr w:type="spellEnd"/>
      <w:r>
        <w:t xml:space="preserve"> nichts warten / suchen oder </w:t>
      </w:r>
      <w:proofErr w:type="spellStart"/>
      <w:r>
        <w:t>annemmen</w:t>
      </w:r>
      <w:proofErr w:type="spellEnd"/>
      <w:r>
        <w:t xml:space="preserve"> sol. </w:t>
      </w:r>
    </w:p>
    <w:p w14:paraId="12EDD921" w14:textId="77777777" w:rsidR="00EB3C2B" w:rsidRDefault="00EB3C2B" w:rsidP="00EB3C2B">
      <w:pPr>
        <w:pStyle w:val="StandardWeb"/>
      </w:pPr>
      <w:r>
        <w:t xml:space="preserve">F. Lieber </w:t>
      </w:r>
      <w:proofErr w:type="spellStart"/>
      <w:r>
        <w:t>beweiß</w:t>
      </w:r>
      <w:proofErr w:type="spellEnd"/>
      <w:r>
        <w:t xml:space="preserve"> mir dieses mit klaren gründen: weil nicht </w:t>
      </w:r>
      <w:proofErr w:type="spellStart"/>
      <w:r>
        <w:t>jederman</w:t>
      </w:r>
      <w:proofErr w:type="spellEnd"/>
      <w:r>
        <w:t xml:space="preserve"> deß beredet ist. </w:t>
      </w:r>
    </w:p>
    <w:p w14:paraId="49AF80AF" w14:textId="77777777" w:rsidR="00EB3C2B" w:rsidRDefault="00EB3C2B" w:rsidP="00EB3C2B">
      <w:pPr>
        <w:pStyle w:val="StandardWeb"/>
      </w:pPr>
      <w:r>
        <w:t xml:space="preserve">A. </w:t>
      </w:r>
      <w:proofErr w:type="spellStart"/>
      <w:r>
        <w:t>Jch</w:t>
      </w:r>
      <w:proofErr w:type="spellEnd"/>
      <w:r>
        <w:t xml:space="preserve"> </w:t>
      </w:r>
      <w:proofErr w:type="spellStart"/>
      <w:r>
        <w:t>wil</w:t>
      </w:r>
      <w:proofErr w:type="spellEnd"/>
      <w:r>
        <w:t xml:space="preserve"> es mit dem </w:t>
      </w:r>
      <w:proofErr w:type="spellStart"/>
      <w:r>
        <w:t>zeugnuß</w:t>
      </w:r>
      <w:proofErr w:type="spellEnd"/>
      <w:r>
        <w:t xml:space="preserve"> deß Apostels </w:t>
      </w:r>
      <w:proofErr w:type="spellStart"/>
      <w:r>
        <w:t>gantz</w:t>
      </w:r>
      <w:proofErr w:type="spellEnd"/>
      <w:r>
        <w:t xml:space="preserve"> klar </w:t>
      </w:r>
      <w:proofErr w:type="spellStart"/>
      <w:r>
        <w:t>vnnd</w:t>
      </w:r>
      <w:proofErr w:type="spellEnd"/>
      <w:r>
        <w:t xml:space="preserve"> </w:t>
      </w:r>
      <w:proofErr w:type="spellStart"/>
      <w:r>
        <w:t>häll</w:t>
      </w:r>
      <w:proofErr w:type="spellEnd"/>
      <w:r>
        <w:t xml:space="preserve"> für die </w:t>
      </w:r>
      <w:proofErr w:type="spellStart"/>
      <w:r>
        <w:t>augen</w:t>
      </w:r>
      <w:proofErr w:type="spellEnd"/>
      <w:r>
        <w:t xml:space="preserve"> stellen. Denn also redet Paulus in der 2. an </w:t>
      </w:r>
      <w:proofErr w:type="spellStart"/>
      <w:r>
        <w:t>Timot</w:t>
      </w:r>
      <w:proofErr w:type="spellEnd"/>
      <w:r>
        <w:t xml:space="preserve">: am 3. Cap. Du aber bleibe in dem / daß du gelernet hast / </w:t>
      </w:r>
      <w:proofErr w:type="spellStart"/>
      <w:r>
        <w:t>vnd</w:t>
      </w:r>
      <w:proofErr w:type="spellEnd"/>
      <w:r>
        <w:t xml:space="preserve"> dir </w:t>
      </w:r>
      <w:proofErr w:type="spellStart"/>
      <w:r>
        <w:t>vertrawt</w:t>
      </w:r>
      <w:proofErr w:type="spellEnd"/>
      <w:r>
        <w:t xml:space="preserve"> ist: Sintemal du </w:t>
      </w:r>
      <w:proofErr w:type="spellStart"/>
      <w:r>
        <w:t>weissest</w:t>
      </w:r>
      <w:proofErr w:type="spellEnd"/>
      <w:r>
        <w:t xml:space="preserve"> / von wem du gelernet hast / </w:t>
      </w:r>
      <w:proofErr w:type="spellStart"/>
      <w:r>
        <w:t>vnd</w:t>
      </w:r>
      <w:proofErr w:type="spellEnd"/>
      <w:r>
        <w:t xml:space="preserve"> weil du von </w:t>
      </w:r>
      <w:proofErr w:type="spellStart"/>
      <w:r>
        <w:t>kindauff</w:t>
      </w:r>
      <w:proofErr w:type="spellEnd"/>
      <w:r>
        <w:t xml:space="preserve"> die H. </w:t>
      </w:r>
      <w:proofErr w:type="spellStart"/>
      <w:r>
        <w:t>Schrifft</w:t>
      </w:r>
      <w:proofErr w:type="spellEnd"/>
      <w:r>
        <w:t xml:space="preserve"> </w:t>
      </w:r>
      <w:proofErr w:type="spellStart"/>
      <w:r>
        <w:t>weissest</w:t>
      </w:r>
      <w:proofErr w:type="spellEnd"/>
      <w:r>
        <w:t xml:space="preserve"> / </w:t>
      </w:r>
      <w:proofErr w:type="spellStart"/>
      <w:r>
        <w:t>kan</w:t>
      </w:r>
      <w:proofErr w:type="spellEnd"/>
      <w:r>
        <w:t xml:space="preserve"> dich dieselbige </w:t>
      </w:r>
      <w:proofErr w:type="spellStart"/>
      <w:r>
        <w:t>vnderweisen</w:t>
      </w:r>
      <w:proofErr w:type="spellEnd"/>
      <w:r>
        <w:t xml:space="preserve"> zur </w:t>
      </w:r>
      <w:proofErr w:type="spellStart"/>
      <w:r>
        <w:t>seligkeit</w:t>
      </w:r>
      <w:proofErr w:type="spellEnd"/>
      <w:r>
        <w:t xml:space="preserve"> durch den Glauben an Christo Jesu. Denn alle </w:t>
      </w:r>
      <w:proofErr w:type="spellStart"/>
      <w:r>
        <w:t>Schrifft</w:t>
      </w:r>
      <w:proofErr w:type="spellEnd"/>
      <w:r>
        <w:t xml:space="preserve"> von Gott eingegeben / ist nutz zur lehre / zur straff / zur </w:t>
      </w:r>
      <w:proofErr w:type="spellStart"/>
      <w:r>
        <w:t>besserung</w:t>
      </w:r>
      <w:proofErr w:type="spellEnd"/>
      <w:r>
        <w:t xml:space="preserve"> / zur </w:t>
      </w:r>
      <w:proofErr w:type="spellStart"/>
      <w:r>
        <w:t>züchtigung</w:t>
      </w:r>
      <w:proofErr w:type="spellEnd"/>
      <w:r>
        <w:t xml:space="preserve"> in der </w:t>
      </w:r>
      <w:proofErr w:type="spellStart"/>
      <w:r>
        <w:t>gerechtigkeit</w:t>
      </w:r>
      <w:proofErr w:type="spellEnd"/>
      <w:r>
        <w:t xml:space="preserve"> / daß ein </w:t>
      </w:r>
      <w:proofErr w:type="spellStart"/>
      <w:r>
        <w:t>mensch</w:t>
      </w:r>
      <w:proofErr w:type="spellEnd"/>
      <w:r>
        <w:t xml:space="preserve"> Gottes sey vollkommen zu allem guten </w:t>
      </w:r>
      <w:proofErr w:type="spellStart"/>
      <w:r>
        <w:t>werck</w:t>
      </w:r>
      <w:proofErr w:type="spellEnd"/>
      <w:r>
        <w:t xml:space="preserve"> geschickt. </w:t>
      </w:r>
      <w:proofErr w:type="spellStart"/>
      <w:r>
        <w:t>Hierauß</w:t>
      </w:r>
      <w:proofErr w:type="spellEnd"/>
      <w:r>
        <w:t xml:space="preserve"> ist sonnenklar / daß der H. </w:t>
      </w:r>
      <w:proofErr w:type="spellStart"/>
      <w:r>
        <w:t>Schrifft</w:t>
      </w:r>
      <w:proofErr w:type="spellEnd"/>
      <w:r>
        <w:t xml:space="preserve"> eine </w:t>
      </w:r>
      <w:proofErr w:type="spellStart"/>
      <w:r>
        <w:t>vberauß</w:t>
      </w:r>
      <w:proofErr w:type="spellEnd"/>
      <w:r>
        <w:t xml:space="preserve"> </w:t>
      </w:r>
      <w:proofErr w:type="spellStart"/>
      <w:r>
        <w:t>vollkommne</w:t>
      </w:r>
      <w:proofErr w:type="spellEnd"/>
      <w:r>
        <w:t xml:space="preserve"> </w:t>
      </w:r>
      <w:proofErr w:type="spellStart"/>
      <w:r>
        <w:t>vnd</w:t>
      </w:r>
      <w:proofErr w:type="spellEnd"/>
      <w:r>
        <w:t xml:space="preserve"> </w:t>
      </w:r>
      <w:proofErr w:type="spellStart"/>
      <w:r>
        <w:t>gnugsame</w:t>
      </w:r>
      <w:proofErr w:type="spellEnd"/>
      <w:r>
        <w:t xml:space="preserve"> lehre der Gottseligkeit </w:t>
      </w:r>
      <w:proofErr w:type="spellStart"/>
      <w:r>
        <w:t>vnd</w:t>
      </w:r>
      <w:proofErr w:type="spellEnd"/>
      <w:r>
        <w:t xml:space="preserve"> deß ewigen </w:t>
      </w:r>
      <w:proofErr w:type="spellStart"/>
      <w:r>
        <w:t>heyls</w:t>
      </w:r>
      <w:proofErr w:type="spellEnd"/>
      <w:r>
        <w:t xml:space="preserve"> zugeschrieben </w:t>
      </w:r>
      <w:proofErr w:type="spellStart"/>
      <w:r>
        <w:t>wirt</w:t>
      </w:r>
      <w:proofErr w:type="spellEnd"/>
      <w:r>
        <w:t xml:space="preserve">. </w:t>
      </w:r>
    </w:p>
    <w:p w14:paraId="6CE88E2A" w14:textId="77777777" w:rsidR="00EB3C2B" w:rsidRDefault="00EB3C2B" w:rsidP="00EB3C2B">
      <w:pPr>
        <w:pStyle w:val="StandardWeb"/>
      </w:pPr>
      <w:r>
        <w:t xml:space="preserve">F. Was aber der Apostel hie schreibt / das gehet die </w:t>
      </w:r>
      <w:proofErr w:type="spellStart"/>
      <w:r>
        <w:t>bücher</w:t>
      </w:r>
      <w:proofErr w:type="spellEnd"/>
      <w:r>
        <w:t xml:space="preserve"> deß </w:t>
      </w:r>
      <w:proofErr w:type="spellStart"/>
      <w:r>
        <w:t>Newen</w:t>
      </w:r>
      <w:proofErr w:type="spellEnd"/>
      <w:r>
        <w:t xml:space="preserve"> Testaments nichts an. </w:t>
      </w:r>
    </w:p>
    <w:p w14:paraId="30A2E43C" w14:textId="77777777" w:rsidR="00EB3C2B" w:rsidRDefault="00EB3C2B" w:rsidP="00EB3C2B">
      <w:pPr>
        <w:pStyle w:val="StandardWeb"/>
      </w:pPr>
      <w:r>
        <w:t xml:space="preserve">A. Es sey also. Weil er aber den </w:t>
      </w:r>
      <w:proofErr w:type="spellStart"/>
      <w:r>
        <w:t>bücheren</w:t>
      </w:r>
      <w:proofErr w:type="spellEnd"/>
      <w:r>
        <w:t xml:space="preserve"> deß Alten Testaments solche grosse ding zuschreibt / wer </w:t>
      </w:r>
      <w:proofErr w:type="spellStart"/>
      <w:r>
        <w:t>solt</w:t>
      </w:r>
      <w:proofErr w:type="spellEnd"/>
      <w:r>
        <w:t xml:space="preserve"> </w:t>
      </w:r>
      <w:proofErr w:type="spellStart"/>
      <w:r>
        <w:t>nit</w:t>
      </w:r>
      <w:proofErr w:type="spellEnd"/>
      <w:r>
        <w:t xml:space="preserve"> sehen können / nach dem die </w:t>
      </w:r>
      <w:proofErr w:type="spellStart"/>
      <w:r>
        <w:t>bücher</w:t>
      </w:r>
      <w:proofErr w:type="spellEnd"/>
      <w:r>
        <w:t xml:space="preserve"> deß </w:t>
      </w:r>
      <w:proofErr w:type="spellStart"/>
      <w:r>
        <w:t>Newen</w:t>
      </w:r>
      <w:proofErr w:type="spellEnd"/>
      <w:r>
        <w:t xml:space="preserve"> Testaments darzu kommen / daß die Christliche lehre an sich </w:t>
      </w:r>
      <w:proofErr w:type="spellStart"/>
      <w:r>
        <w:t>volkommner</w:t>
      </w:r>
      <w:proofErr w:type="spellEnd"/>
      <w:r>
        <w:t xml:space="preserve"> worden sey? Sonst hangen die </w:t>
      </w:r>
      <w:proofErr w:type="spellStart"/>
      <w:r>
        <w:t>bücher</w:t>
      </w:r>
      <w:proofErr w:type="spellEnd"/>
      <w:r>
        <w:t xml:space="preserve"> beider Testamenten an einander / </w:t>
      </w:r>
      <w:proofErr w:type="spellStart"/>
      <w:r>
        <w:t>vnd</w:t>
      </w:r>
      <w:proofErr w:type="spellEnd"/>
      <w:r>
        <w:t xml:space="preserve"> erkläret je </w:t>
      </w:r>
      <w:proofErr w:type="spellStart"/>
      <w:r>
        <w:t>einß</w:t>
      </w:r>
      <w:proofErr w:type="spellEnd"/>
      <w:r>
        <w:t xml:space="preserve"> das ander. </w:t>
      </w:r>
    </w:p>
    <w:p w14:paraId="741A98C0" w14:textId="77777777" w:rsidR="00EB3C2B" w:rsidRDefault="00EB3C2B" w:rsidP="00EB3C2B">
      <w:pPr>
        <w:pStyle w:val="StandardWeb"/>
      </w:pPr>
      <w:r>
        <w:t xml:space="preserve">F. Es geben aber </w:t>
      </w:r>
      <w:proofErr w:type="spellStart"/>
      <w:r>
        <w:t>etlich</w:t>
      </w:r>
      <w:proofErr w:type="spellEnd"/>
      <w:r>
        <w:t xml:space="preserve"> für / es seyen viel ding von H. Aposteln Christi </w:t>
      </w:r>
      <w:proofErr w:type="spellStart"/>
      <w:r>
        <w:t>mundtlich</w:t>
      </w:r>
      <w:proofErr w:type="spellEnd"/>
      <w:r>
        <w:t xml:space="preserve"> </w:t>
      </w:r>
      <w:proofErr w:type="spellStart"/>
      <w:r>
        <w:t>hinderlassen</w:t>
      </w:r>
      <w:proofErr w:type="spellEnd"/>
      <w:r>
        <w:t xml:space="preserve"> worden / so nicht </w:t>
      </w:r>
      <w:proofErr w:type="spellStart"/>
      <w:r>
        <w:t>auffgeschrieben</w:t>
      </w:r>
      <w:proofErr w:type="spellEnd"/>
      <w:r>
        <w:t xml:space="preserve"> </w:t>
      </w:r>
      <w:proofErr w:type="spellStart"/>
      <w:r>
        <w:t>seind</w:t>
      </w:r>
      <w:proofErr w:type="spellEnd"/>
      <w:r>
        <w:t xml:space="preserve"> / welche aber zum </w:t>
      </w:r>
      <w:proofErr w:type="spellStart"/>
      <w:r>
        <w:t>heyl</w:t>
      </w:r>
      <w:proofErr w:type="spellEnd"/>
      <w:r>
        <w:t xml:space="preserve"> </w:t>
      </w:r>
      <w:proofErr w:type="spellStart"/>
      <w:r>
        <w:t>nit</w:t>
      </w:r>
      <w:proofErr w:type="spellEnd"/>
      <w:r>
        <w:t xml:space="preserve"> weniger </w:t>
      </w:r>
      <w:proofErr w:type="spellStart"/>
      <w:r>
        <w:t>nohtwendig</w:t>
      </w:r>
      <w:proofErr w:type="spellEnd"/>
      <w:r>
        <w:t xml:space="preserve"> </w:t>
      </w:r>
      <w:proofErr w:type="spellStart"/>
      <w:r>
        <w:t>seind</w:t>
      </w:r>
      <w:proofErr w:type="spellEnd"/>
      <w:r>
        <w:t xml:space="preserve"> / als die </w:t>
      </w:r>
      <w:proofErr w:type="spellStart"/>
      <w:r>
        <w:t>geschriebnen</w:t>
      </w:r>
      <w:proofErr w:type="spellEnd"/>
      <w:r>
        <w:t xml:space="preserve">. </w:t>
      </w:r>
    </w:p>
    <w:p w14:paraId="3B62FE7A" w14:textId="77777777" w:rsidR="00EB3C2B" w:rsidRDefault="00EB3C2B" w:rsidP="00EB3C2B">
      <w:pPr>
        <w:pStyle w:val="StandardWeb"/>
      </w:pPr>
      <w:r>
        <w:t xml:space="preserve">A. Es bekennet zwar der Apostel Johannes am 20. Cap. daß Jesus noch viel andere ding gethan / die in der </w:t>
      </w:r>
      <w:proofErr w:type="spellStart"/>
      <w:r>
        <w:t>Euangelischen</w:t>
      </w:r>
      <w:proofErr w:type="spellEnd"/>
      <w:r>
        <w:t xml:space="preserve"> </w:t>
      </w:r>
      <w:proofErr w:type="spellStart"/>
      <w:r>
        <w:t>Histori</w:t>
      </w:r>
      <w:proofErr w:type="spellEnd"/>
      <w:r>
        <w:t xml:space="preserve"> </w:t>
      </w:r>
      <w:proofErr w:type="spellStart"/>
      <w:r>
        <w:t>nit</w:t>
      </w:r>
      <w:proofErr w:type="spellEnd"/>
      <w:r>
        <w:t xml:space="preserve"> geschrieben </w:t>
      </w:r>
      <w:proofErr w:type="spellStart"/>
      <w:r>
        <w:t>seind</w:t>
      </w:r>
      <w:proofErr w:type="spellEnd"/>
      <w:r>
        <w:t xml:space="preserve">: aber doch setzet er hinzu / Diese </w:t>
      </w:r>
      <w:proofErr w:type="spellStart"/>
      <w:r>
        <w:t>seind</w:t>
      </w:r>
      <w:proofErr w:type="spellEnd"/>
      <w:r>
        <w:t xml:space="preserve"> geschrieben / </w:t>
      </w:r>
      <w:proofErr w:type="spellStart"/>
      <w:r>
        <w:t>auff</w:t>
      </w:r>
      <w:proofErr w:type="spellEnd"/>
      <w:r>
        <w:t xml:space="preserve"> </w:t>
      </w:r>
      <w:proofErr w:type="spellStart"/>
      <w:r>
        <w:t>dz</w:t>
      </w:r>
      <w:proofErr w:type="spellEnd"/>
      <w:r>
        <w:t xml:space="preserve"> </w:t>
      </w:r>
      <w:proofErr w:type="spellStart"/>
      <w:r>
        <w:t>jhr</w:t>
      </w:r>
      <w:proofErr w:type="spellEnd"/>
      <w:r>
        <w:t xml:space="preserve"> glaubet / Jesus sey Christus / der Sohn Gottes / </w:t>
      </w:r>
      <w:proofErr w:type="spellStart"/>
      <w:r>
        <w:t>vnd</w:t>
      </w:r>
      <w:proofErr w:type="spellEnd"/>
      <w:r>
        <w:t xml:space="preserve"> daß </w:t>
      </w:r>
      <w:proofErr w:type="spellStart"/>
      <w:r>
        <w:t>jhr</w:t>
      </w:r>
      <w:proofErr w:type="spellEnd"/>
      <w:r>
        <w:t xml:space="preserve"> durch den Glauben das leben habt in seinem </w:t>
      </w:r>
      <w:proofErr w:type="spellStart"/>
      <w:r>
        <w:t>nammen</w:t>
      </w:r>
      <w:proofErr w:type="spellEnd"/>
      <w:r>
        <w:t xml:space="preserve">. Daher </w:t>
      </w:r>
      <w:proofErr w:type="spellStart"/>
      <w:r>
        <w:t>schleusse</w:t>
      </w:r>
      <w:proofErr w:type="spellEnd"/>
      <w:r>
        <w:t xml:space="preserve"> ich jetzt / daß der heiligen / Apostolischen </w:t>
      </w:r>
      <w:proofErr w:type="spellStart"/>
      <w:r>
        <w:t>vnd</w:t>
      </w:r>
      <w:proofErr w:type="spellEnd"/>
      <w:r>
        <w:t xml:space="preserve"> </w:t>
      </w:r>
      <w:proofErr w:type="spellStart"/>
      <w:r>
        <w:t>Euangelischen</w:t>
      </w:r>
      <w:proofErr w:type="spellEnd"/>
      <w:r>
        <w:t xml:space="preserve"> </w:t>
      </w:r>
      <w:proofErr w:type="spellStart"/>
      <w:r>
        <w:t>Schrifft</w:t>
      </w:r>
      <w:proofErr w:type="spellEnd"/>
      <w:r>
        <w:t xml:space="preserve"> / so viel das heil </w:t>
      </w:r>
      <w:proofErr w:type="spellStart"/>
      <w:r>
        <w:t>zuerlangen</w:t>
      </w:r>
      <w:proofErr w:type="spellEnd"/>
      <w:r>
        <w:t xml:space="preserve"> von </w:t>
      </w:r>
      <w:proofErr w:type="spellStart"/>
      <w:r>
        <w:t>nöhten</w:t>
      </w:r>
      <w:proofErr w:type="spellEnd"/>
      <w:r>
        <w:t xml:space="preserve"> ist / nichts mangle. An einem andern </w:t>
      </w:r>
      <w:proofErr w:type="spellStart"/>
      <w:r>
        <w:t>ort</w:t>
      </w:r>
      <w:proofErr w:type="spellEnd"/>
      <w:r>
        <w:t xml:space="preserve"> / nemlich 1. Tim. 3. spricht Paulus: </w:t>
      </w:r>
      <w:proofErr w:type="spellStart"/>
      <w:r>
        <w:t>Jch</w:t>
      </w:r>
      <w:proofErr w:type="spellEnd"/>
      <w:r>
        <w:t xml:space="preserve"> hoffe </w:t>
      </w:r>
      <w:proofErr w:type="spellStart"/>
      <w:r>
        <w:t>auff</w:t>
      </w:r>
      <w:proofErr w:type="spellEnd"/>
      <w:r>
        <w:t xml:space="preserve"> das schierest zu dir zukommen: so </w:t>
      </w:r>
      <w:proofErr w:type="spellStart"/>
      <w:r>
        <w:t>ichs</w:t>
      </w:r>
      <w:proofErr w:type="spellEnd"/>
      <w:r>
        <w:t xml:space="preserve"> aber verzöge / da schreib ich solches / </w:t>
      </w:r>
      <w:proofErr w:type="spellStart"/>
      <w:r>
        <w:t>auff</w:t>
      </w:r>
      <w:proofErr w:type="spellEnd"/>
      <w:r>
        <w:t xml:space="preserve"> </w:t>
      </w:r>
      <w:proofErr w:type="spellStart"/>
      <w:r>
        <w:t>dz</w:t>
      </w:r>
      <w:proofErr w:type="spellEnd"/>
      <w:r>
        <w:t xml:space="preserve"> du wissest / wie du dich im </w:t>
      </w:r>
      <w:proofErr w:type="spellStart"/>
      <w:r>
        <w:t>hauß</w:t>
      </w:r>
      <w:proofErr w:type="spellEnd"/>
      <w:r>
        <w:t xml:space="preserve"> Gottes halten </w:t>
      </w:r>
      <w:proofErr w:type="spellStart"/>
      <w:r>
        <w:t>söllest</w:t>
      </w:r>
      <w:proofErr w:type="spellEnd"/>
      <w:r>
        <w:t xml:space="preserve">. </w:t>
      </w:r>
    </w:p>
    <w:p w14:paraId="5FC96A8E" w14:textId="77777777" w:rsidR="00EB3C2B" w:rsidRDefault="00EB3C2B" w:rsidP="00EB3C2B">
      <w:pPr>
        <w:pStyle w:val="StandardWeb"/>
      </w:pPr>
      <w:r>
        <w:t xml:space="preserve">F. So achtest du die Traditionen oder </w:t>
      </w:r>
      <w:proofErr w:type="spellStart"/>
      <w:r>
        <w:t>Auffsätze</w:t>
      </w:r>
      <w:proofErr w:type="spellEnd"/>
      <w:r>
        <w:t xml:space="preserve"> / die </w:t>
      </w:r>
      <w:proofErr w:type="spellStart"/>
      <w:r>
        <w:t>etlich</w:t>
      </w:r>
      <w:proofErr w:type="spellEnd"/>
      <w:r>
        <w:t xml:space="preserve"> so hoch rühmen / für </w:t>
      </w:r>
      <w:proofErr w:type="spellStart"/>
      <w:r>
        <w:t>eytel</w:t>
      </w:r>
      <w:proofErr w:type="spellEnd"/>
      <w:r>
        <w:t xml:space="preserve"> </w:t>
      </w:r>
      <w:proofErr w:type="spellStart"/>
      <w:r>
        <w:t>vnd</w:t>
      </w:r>
      <w:proofErr w:type="spellEnd"/>
      <w:r>
        <w:t xml:space="preserve"> </w:t>
      </w:r>
      <w:proofErr w:type="spellStart"/>
      <w:r>
        <w:t>vnnütz</w:t>
      </w:r>
      <w:proofErr w:type="spellEnd"/>
      <w:r>
        <w:t xml:space="preserve">? </w:t>
      </w:r>
    </w:p>
    <w:p w14:paraId="4D09BA6D" w14:textId="77777777" w:rsidR="00EB3C2B" w:rsidRDefault="00EB3C2B" w:rsidP="00EB3C2B">
      <w:pPr>
        <w:pStyle w:val="StandardWeb"/>
      </w:pPr>
      <w:r>
        <w:t xml:space="preserve">A. Ja freilich auch für schädlich / wo ferne sie streiten mit dem / daß geschrieben ist / gegen welchem man sie auch </w:t>
      </w:r>
      <w:proofErr w:type="spellStart"/>
      <w:r>
        <w:t>sol</w:t>
      </w:r>
      <w:proofErr w:type="spellEnd"/>
      <w:r>
        <w:t xml:space="preserve"> halten </w:t>
      </w:r>
      <w:proofErr w:type="spellStart"/>
      <w:r>
        <w:t>vnd</w:t>
      </w:r>
      <w:proofErr w:type="spellEnd"/>
      <w:r>
        <w:t xml:space="preserve"> </w:t>
      </w:r>
      <w:proofErr w:type="spellStart"/>
      <w:r>
        <w:t>prüffen</w:t>
      </w:r>
      <w:proofErr w:type="spellEnd"/>
      <w:r>
        <w:t xml:space="preserve">. Es hat auch der Herr Jesus </w:t>
      </w:r>
      <w:proofErr w:type="spellStart"/>
      <w:r>
        <w:t>auff</w:t>
      </w:r>
      <w:proofErr w:type="spellEnd"/>
      <w:r>
        <w:t xml:space="preserve"> den </w:t>
      </w:r>
      <w:proofErr w:type="spellStart"/>
      <w:r>
        <w:t>Auffsätzen</w:t>
      </w:r>
      <w:proofErr w:type="spellEnd"/>
      <w:r>
        <w:t xml:space="preserve"> der </w:t>
      </w:r>
      <w:proofErr w:type="spellStart"/>
      <w:r>
        <w:t>Vättern</w:t>
      </w:r>
      <w:proofErr w:type="spellEnd"/>
      <w:r>
        <w:t xml:space="preserve"> / welche diesen </w:t>
      </w:r>
      <w:proofErr w:type="spellStart"/>
      <w:r>
        <w:t>nit</w:t>
      </w:r>
      <w:proofErr w:type="spellEnd"/>
      <w:r>
        <w:t xml:space="preserve"> </w:t>
      </w:r>
      <w:proofErr w:type="spellStart"/>
      <w:r>
        <w:t>vngleich</w:t>
      </w:r>
      <w:proofErr w:type="spellEnd"/>
      <w:r>
        <w:t xml:space="preserve"> </w:t>
      </w:r>
      <w:proofErr w:type="spellStart"/>
      <w:r>
        <w:t>seind</w:t>
      </w:r>
      <w:proofErr w:type="spellEnd"/>
      <w:r>
        <w:t xml:space="preserve"> / nie viel gehalten / wie wir es sehen Matth. am 5. </w:t>
      </w:r>
      <w:proofErr w:type="spellStart"/>
      <w:r>
        <w:t>vnd</w:t>
      </w:r>
      <w:proofErr w:type="spellEnd"/>
      <w:r>
        <w:t xml:space="preserve"> 15. Capitel. </w:t>
      </w:r>
    </w:p>
    <w:p w14:paraId="0941D692" w14:textId="77777777" w:rsidR="00EB3C2B" w:rsidRDefault="00EB3C2B" w:rsidP="00EB3C2B">
      <w:pPr>
        <w:pStyle w:val="StandardWeb"/>
      </w:pPr>
      <w:r>
        <w:t xml:space="preserve">F. Was ist denn nun das </w:t>
      </w:r>
      <w:proofErr w:type="spellStart"/>
      <w:r>
        <w:t>fürnemste</w:t>
      </w:r>
      <w:proofErr w:type="spellEnd"/>
      <w:r>
        <w:t xml:space="preserve"> / welches </w:t>
      </w:r>
      <w:proofErr w:type="spellStart"/>
      <w:r>
        <w:t>vns</w:t>
      </w:r>
      <w:proofErr w:type="spellEnd"/>
      <w:r>
        <w:t xml:space="preserve"> die H. </w:t>
      </w:r>
      <w:proofErr w:type="spellStart"/>
      <w:r>
        <w:t>Schrifft</w:t>
      </w:r>
      <w:proofErr w:type="spellEnd"/>
      <w:r>
        <w:t xml:space="preserve"> </w:t>
      </w:r>
      <w:proofErr w:type="spellStart"/>
      <w:r>
        <w:t>fürstellt</w:t>
      </w:r>
      <w:proofErr w:type="spellEnd"/>
      <w:r>
        <w:t xml:space="preserve"> </w:t>
      </w:r>
      <w:proofErr w:type="spellStart"/>
      <w:r>
        <w:t>vnd</w:t>
      </w:r>
      <w:proofErr w:type="spellEnd"/>
      <w:r>
        <w:t xml:space="preserve"> einbildet / als den </w:t>
      </w:r>
      <w:proofErr w:type="spellStart"/>
      <w:r>
        <w:t>hauptpuncten</w:t>
      </w:r>
      <w:proofErr w:type="spellEnd"/>
      <w:r>
        <w:t xml:space="preserve"> </w:t>
      </w:r>
      <w:proofErr w:type="spellStart"/>
      <w:r>
        <w:t>vnser</w:t>
      </w:r>
      <w:proofErr w:type="spellEnd"/>
      <w:r>
        <w:t xml:space="preserve"> Religion? </w:t>
      </w:r>
    </w:p>
    <w:p w14:paraId="3DD152E4" w14:textId="77777777" w:rsidR="00EB3C2B" w:rsidRDefault="00EB3C2B" w:rsidP="00EB3C2B">
      <w:pPr>
        <w:pStyle w:val="StandardWeb"/>
      </w:pPr>
      <w:r>
        <w:t xml:space="preserve">A. Sie stellet </w:t>
      </w:r>
      <w:proofErr w:type="spellStart"/>
      <w:r>
        <w:t>vns</w:t>
      </w:r>
      <w:proofErr w:type="spellEnd"/>
      <w:r>
        <w:t xml:space="preserve"> vor allen dingen Gott für / </w:t>
      </w:r>
      <w:proofErr w:type="spellStart"/>
      <w:r>
        <w:t>Jtem</w:t>
      </w:r>
      <w:proofErr w:type="spellEnd"/>
      <w:r>
        <w:t xml:space="preserve"> den wahren Gottesdienst / </w:t>
      </w:r>
      <w:proofErr w:type="spellStart"/>
      <w:r>
        <w:t>vnd</w:t>
      </w:r>
      <w:proofErr w:type="spellEnd"/>
      <w:r>
        <w:t xml:space="preserve"> das heil deß menschlichen Geschlechts. </w:t>
      </w:r>
    </w:p>
    <w:p w14:paraId="2265C2FB" w14:textId="77777777" w:rsidR="00EB3C2B" w:rsidRDefault="00EB3C2B" w:rsidP="00EB3C2B">
      <w:pPr>
        <w:pStyle w:val="berschrift2"/>
      </w:pPr>
      <w:r>
        <w:t>Cap. II.</w:t>
      </w:r>
    </w:p>
    <w:p w14:paraId="34F5DBF8" w14:textId="77777777" w:rsidR="00EB3C2B" w:rsidRDefault="00EB3C2B" w:rsidP="00EB3C2B">
      <w:pPr>
        <w:pStyle w:val="StandardWeb"/>
      </w:pPr>
      <w:r>
        <w:t xml:space="preserve">Von dem wahren / lebendigen </w:t>
      </w:r>
      <w:proofErr w:type="spellStart"/>
      <w:r>
        <w:t>vnd</w:t>
      </w:r>
      <w:proofErr w:type="spellEnd"/>
      <w:r>
        <w:t xml:space="preserve"> ewigen Gott. </w:t>
      </w:r>
    </w:p>
    <w:p w14:paraId="57048931" w14:textId="77777777" w:rsidR="00EB3C2B" w:rsidRDefault="00EB3C2B" w:rsidP="00EB3C2B">
      <w:pPr>
        <w:pStyle w:val="StandardWeb"/>
      </w:pPr>
      <w:r>
        <w:t xml:space="preserve">F. Lieber / wenn du es </w:t>
      </w:r>
      <w:proofErr w:type="spellStart"/>
      <w:r>
        <w:t>kanst</w:t>
      </w:r>
      <w:proofErr w:type="spellEnd"/>
      <w:r>
        <w:t xml:space="preserve"> / so zeig mir an / was Gott sey? </w:t>
      </w:r>
    </w:p>
    <w:p w14:paraId="640FFD4E" w14:textId="77777777" w:rsidR="00EB3C2B" w:rsidRDefault="00EB3C2B" w:rsidP="00EB3C2B">
      <w:pPr>
        <w:pStyle w:val="StandardWeb"/>
      </w:pPr>
      <w:r>
        <w:t xml:space="preserve">A. </w:t>
      </w:r>
      <w:proofErr w:type="spellStart"/>
      <w:r>
        <w:t>Jch</w:t>
      </w:r>
      <w:proofErr w:type="spellEnd"/>
      <w:r>
        <w:t xml:space="preserve"> </w:t>
      </w:r>
      <w:proofErr w:type="spellStart"/>
      <w:r>
        <w:t>kan</w:t>
      </w:r>
      <w:proofErr w:type="spellEnd"/>
      <w:r>
        <w:t xml:space="preserve"> es </w:t>
      </w:r>
      <w:proofErr w:type="spellStart"/>
      <w:r>
        <w:t>nit</w:t>
      </w:r>
      <w:proofErr w:type="spellEnd"/>
      <w:r>
        <w:t xml:space="preserve">. Denn weil Gott der höchst / ewig / </w:t>
      </w:r>
      <w:proofErr w:type="spellStart"/>
      <w:r>
        <w:t>vnendtlich</w:t>
      </w:r>
      <w:proofErr w:type="spellEnd"/>
      <w:r>
        <w:t xml:space="preserve"> / </w:t>
      </w:r>
      <w:proofErr w:type="spellStart"/>
      <w:r>
        <w:t>vnd</w:t>
      </w:r>
      <w:proofErr w:type="spellEnd"/>
      <w:r>
        <w:t xml:space="preserve"> derowegen grösser ist / denn alle ding / die von </w:t>
      </w:r>
      <w:proofErr w:type="spellStart"/>
      <w:r>
        <w:t>menschen</w:t>
      </w:r>
      <w:proofErr w:type="spellEnd"/>
      <w:r>
        <w:t xml:space="preserve"> können </w:t>
      </w:r>
      <w:proofErr w:type="spellStart"/>
      <w:r>
        <w:t>geredt</w:t>
      </w:r>
      <w:proofErr w:type="spellEnd"/>
      <w:r>
        <w:t xml:space="preserve"> oder gedacht werden / so </w:t>
      </w:r>
      <w:proofErr w:type="spellStart"/>
      <w:r>
        <w:t>kan</w:t>
      </w:r>
      <w:proofErr w:type="spellEnd"/>
      <w:r>
        <w:t xml:space="preserve"> er ja von </w:t>
      </w:r>
      <w:proofErr w:type="spellStart"/>
      <w:r>
        <w:t>menschen</w:t>
      </w:r>
      <w:proofErr w:type="spellEnd"/>
      <w:r>
        <w:t xml:space="preserve"> </w:t>
      </w:r>
      <w:proofErr w:type="spellStart"/>
      <w:r>
        <w:t>nit</w:t>
      </w:r>
      <w:proofErr w:type="spellEnd"/>
      <w:r>
        <w:t xml:space="preserve"> eigentlich beschrieben werden. </w:t>
      </w:r>
    </w:p>
    <w:p w14:paraId="547597BD" w14:textId="77777777" w:rsidR="00EB3C2B" w:rsidRDefault="00EB3C2B" w:rsidP="00EB3C2B">
      <w:pPr>
        <w:pStyle w:val="StandardWeb"/>
      </w:pPr>
      <w:r>
        <w:t xml:space="preserve">F. Es sey </w:t>
      </w:r>
      <w:proofErr w:type="spellStart"/>
      <w:r>
        <w:t>jhm</w:t>
      </w:r>
      <w:proofErr w:type="spellEnd"/>
      <w:r>
        <w:t xml:space="preserve"> gleich also / daß sein </w:t>
      </w:r>
      <w:proofErr w:type="spellStart"/>
      <w:r>
        <w:t>vnaußsprächlich</w:t>
      </w:r>
      <w:proofErr w:type="spellEnd"/>
      <w:r>
        <w:t xml:space="preserve"> </w:t>
      </w:r>
      <w:proofErr w:type="spellStart"/>
      <w:r>
        <w:t>wäsen</w:t>
      </w:r>
      <w:proofErr w:type="spellEnd"/>
      <w:r>
        <w:t xml:space="preserve"> nicht könne beschrieben werden / so </w:t>
      </w:r>
      <w:proofErr w:type="spellStart"/>
      <w:r>
        <w:t>entwirfft</w:t>
      </w:r>
      <w:proofErr w:type="spellEnd"/>
      <w:r>
        <w:t xml:space="preserve"> </w:t>
      </w:r>
      <w:proofErr w:type="spellStart"/>
      <w:r>
        <w:t>jhn</w:t>
      </w:r>
      <w:proofErr w:type="spellEnd"/>
      <w:r>
        <w:t xml:space="preserve"> doch </w:t>
      </w:r>
      <w:proofErr w:type="spellStart"/>
      <w:r>
        <w:t>vns</w:t>
      </w:r>
      <w:proofErr w:type="spellEnd"/>
      <w:r>
        <w:t xml:space="preserve"> die Göttliche </w:t>
      </w:r>
      <w:proofErr w:type="spellStart"/>
      <w:r>
        <w:t>Schrifft</w:t>
      </w:r>
      <w:proofErr w:type="spellEnd"/>
      <w:r>
        <w:t xml:space="preserve"> etlicher </w:t>
      </w:r>
      <w:proofErr w:type="spellStart"/>
      <w:r>
        <w:t>massen</w:t>
      </w:r>
      <w:proofErr w:type="spellEnd"/>
      <w:r>
        <w:t xml:space="preserve">. </w:t>
      </w:r>
      <w:proofErr w:type="spellStart"/>
      <w:r>
        <w:t>Begere</w:t>
      </w:r>
      <w:proofErr w:type="spellEnd"/>
      <w:r>
        <w:t xml:space="preserve"> derhalben ich / daß du mir solches </w:t>
      </w:r>
      <w:proofErr w:type="spellStart"/>
      <w:r>
        <w:t>vmb</w:t>
      </w:r>
      <w:proofErr w:type="spellEnd"/>
      <w:r>
        <w:t xml:space="preserve"> etwas erklärest. </w:t>
      </w:r>
    </w:p>
    <w:p w14:paraId="3E4B17E9" w14:textId="77777777" w:rsidR="00EB3C2B" w:rsidRDefault="00EB3C2B" w:rsidP="00EB3C2B">
      <w:pPr>
        <w:pStyle w:val="StandardWeb"/>
      </w:pPr>
      <w:r>
        <w:t xml:space="preserve">A. Wir haben zwar </w:t>
      </w:r>
      <w:proofErr w:type="spellStart"/>
      <w:r>
        <w:t>etwz</w:t>
      </w:r>
      <w:proofErr w:type="spellEnd"/>
      <w:r>
        <w:t xml:space="preserve"> </w:t>
      </w:r>
      <w:proofErr w:type="spellStart"/>
      <w:r>
        <w:t>beschreibung</w:t>
      </w:r>
      <w:proofErr w:type="spellEnd"/>
      <w:r>
        <w:t xml:space="preserve"> Gottes im kleinern Catechismo. Da du aber ein </w:t>
      </w:r>
      <w:proofErr w:type="spellStart"/>
      <w:r>
        <w:t>weitleuffigere</w:t>
      </w:r>
      <w:proofErr w:type="spellEnd"/>
      <w:r>
        <w:t xml:space="preserve"> </w:t>
      </w:r>
      <w:proofErr w:type="spellStart"/>
      <w:r>
        <w:t>vnd</w:t>
      </w:r>
      <w:proofErr w:type="spellEnd"/>
      <w:r>
        <w:t xml:space="preserve"> vollkommnere haben </w:t>
      </w:r>
      <w:proofErr w:type="spellStart"/>
      <w:r>
        <w:t>wilt</w:t>
      </w:r>
      <w:proofErr w:type="spellEnd"/>
      <w:r>
        <w:t xml:space="preserve"> / so sage ich / die H. </w:t>
      </w:r>
      <w:proofErr w:type="spellStart"/>
      <w:r>
        <w:t>Schrifft</w:t>
      </w:r>
      <w:proofErr w:type="spellEnd"/>
      <w:r>
        <w:t xml:space="preserve"> lehre / daß Gott einig sey im </w:t>
      </w:r>
      <w:proofErr w:type="spellStart"/>
      <w:r>
        <w:t>wäsen</w:t>
      </w:r>
      <w:proofErr w:type="spellEnd"/>
      <w:r>
        <w:t xml:space="preserve"> / </w:t>
      </w:r>
      <w:proofErr w:type="spellStart"/>
      <w:r>
        <w:t>vnd</w:t>
      </w:r>
      <w:proofErr w:type="spellEnd"/>
      <w:r>
        <w:t xml:space="preserve"> </w:t>
      </w:r>
      <w:proofErr w:type="spellStart"/>
      <w:r>
        <w:t>dreyfach</w:t>
      </w:r>
      <w:proofErr w:type="spellEnd"/>
      <w:r>
        <w:t xml:space="preserve"> in den </w:t>
      </w:r>
      <w:proofErr w:type="spellStart"/>
      <w:r>
        <w:t>personen</w:t>
      </w:r>
      <w:proofErr w:type="spellEnd"/>
      <w:r>
        <w:t xml:space="preserve"> / nemlich der Vatter / Sohn </w:t>
      </w:r>
      <w:proofErr w:type="spellStart"/>
      <w:r>
        <w:t>vnd</w:t>
      </w:r>
      <w:proofErr w:type="spellEnd"/>
      <w:r>
        <w:t xml:space="preserve"> H. Geist. </w:t>
      </w:r>
      <w:proofErr w:type="spellStart"/>
      <w:r>
        <w:t>Vnd</w:t>
      </w:r>
      <w:proofErr w:type="spellEnd"/>
      <w:r>
        <w:t xml:space="preserve"> dieser Gott sey lebendig / gut / weiß / allwissend / allmächtig / </w:t>
      </w:r>
      <w:proofErr w:type="spellStart"/>
      <w:r>
        <w:t>warhafftig</w:t>
      </w:r>
      <w:proofErr w:type="spellEnd"/>
      <w:r>
        <w:t xml:space="preserve"> / könne </w:t>
      </w:r>
      <w:proofErr w:type="spellStart"/>
      <w:r>
        <w:t>nit</w:t>
      </w:r>
      <w:proofErr w:type="spellEnd"/>
      <w:r>
        <w:t xml:space="preserve"> liegen noch betrogen werden / sey gerecht / hasse </w:t>
      </w:r>
      <w:proofErr w:type="spellStart"/>
      <w:r>
        <w:t>vnd</w:t>
      </w:r>
      <w:proofErr w:type="spellEnd"/>
      <w:r>
        <w:t xml:space="preserve"> straffe die </w:t>
      </w:r>
      <w:proofErr w:type="spellStart"/>
      <w:r>
        <w:t>laster</w:t>
      </w:r>
      <w:proofErr w:type="spellEnd"/>
      <w:r>
        <w:t xml:space="preserve"> / sey gut / </w:t>
      </w:r>
      <w:proofErr w:type="spellStart"/>
      <w:r>
        <w:t>barmhertzig</w:t>
      </w:r>
      <w:proofErr w:type="spellEnd"/>
      <w:r>
        <w:t xml:space="preserve"> / gnädig / wölle dem menschlichen </w:t>
      </w:r>
      <w:proofErr w:type="spellStart"/>
      <w:r>
        <w:t>geschlecht</w:t>
      </w:r>
      <w:proofErr w:type="spellEnd"/>
      <w:r>
        <w:t xml:space="preserve"> </w:t>
      </w:r>
      <w:proofErr w:type="spellStart"/>
      <w:r>
        <w:t>wol</w:t>
      </w:r>
      <w:proofErr w:type="spellEnd"/>
      <w:r>
        <w:t xml:space="preserve"> / erhalte </w:t>
      </w:r>
      <w:proofErr w:type="spellStart"/>
      <w:r>
        <w:t>vnd</w:t>
      </w:r>
      <w:proofErr w:type="spellEnd"/>
      <w:r>
        <w:t xml:space="preserve"> regiere mit seiner H. </w:t>
      </w:r>
      <w:proofErr w:type="spellStart"/>
      <w:r>
        <w:t>fürsehung</w:t>
      </w:r>
      <w:proofErr w:type="spellEnd"/>
      <w:r>
        <w:t xml:space="preserve"> alle seine </w:t>
      </w:r>
      <w:proofErr w:type="spellStart"/>
      <w:r>
        <w:t>geschöpffe</w:t>
      </w:r>
      <w:proofErr w:type="spellEnd"/>
      <w:r>
        <w:t xml:space="preserve">. </w:t>
      </w:r>
    </w:p>
    <w:p w14:paraId="61E10ED9" w14:textId="77777777" w:rsidR="00EB3C2B" w:rsidRDefault="00EB3C2B" w:rsidP="00EB3C2B">
      <w:pPr>
        <w:pStyle w:val="StandardWeb"/>
      </w:pPr>
      <w:r>
        <w:t xml:space="preserve">F. </w:t>
      </w:r>
      <w:proofErr w:type="spellStart"/>
      <w:r>
        <w:t>Erzehl</w:t>
      </w:r>
      <w:proofErr w:type="spellEnd"/>
      <w:r>
        <w:t xml:space="preserve"> mir </w:t>
      </w:r>
      <w:proofErr w:type="spellStart"/>
      <w:r>
        <w:t>etlich</w:t>
      </w:r>
      <w:proofErr w:type="spellEnd"/>
      <w:r>
        <w:t xml:space="preserve"> </w:t>
      </w:r>
      <w:proofErr w:type="spellStart"/>
      <w:r>
        <w:t>zeugnussen</w:t>
      </w:r>
      <w:proofErr w:type="spellEnd"/>
      <w:r>
        <w:t xml:space="preserve"> der H. </w:t>
      </w:r>
      <w:proofErr w:type="spellStart"/>
      <w:r>
        <w:t>Schrifft</w:t>
      </w:r>
      <w:proofErr w:type="spellEnd"/>
      <w:r>
        <w:t xml:space="preserve"> / </w:t>
      </w:r>
      <w:proofErr w:type="spellStart"/>
      <w:r>
        <w:t>auß</w:t>
      </w:r>
      <w:proofErr w:type="spellEnd"/>
      <w:r>
        <w:t xml:space="preserve"> denen ich verstehen könne / daß alles von Gott selbst also gelehrt </w:t>
      </w:r>
      <w:proofErr w:type="spellStart"/>
      <w:r>
        <w:t>vnnd</w:t>
      </w:r>
      <w:proofErr w:type="spellEnd"/>
      <w:r>
        <w:t xml:space="preserve"> bestätiget sey / was du </w:t>
      </w:r>
      <w:proofErr w:type="spellStart"/>
      <w:r>
        <w:t>jetzunder</w:t>
      </w:r>
      <w:proofErr w:type="spellEnd"/>
      <w:r>
        <w:t xml:space="preserve"> </w:t>
      </w:r>
      <w:proofErr w:type="spellStart"/>
      <w:r>
        <w:t>erzehlt</w:t>
      </w:r>
      <w:proofErr w:type="spellEnd"/>
      <w:r>
        <w:t xml:space="preserve"> hast. </w:t>
      </w:r>
    </w:p>
    <w:p w14:paraId="1203866F" w14:textId="77777777" w:rsidR="00EB3C2B" w:rsidRDefault="00EB3C2B" w:rsidP="00EB3C2B">
      <w:pPr>
        <w:pStyle w:val="StandardWeb"/>
      </w:pPr>
      <w:r>
        <w:t xml:space="preserve">A. Daß Gott einig im </w:t>
      </w:r>
      <w:proofErr w:type="spellStart"/>
      <w:r>
        <w:t>wäsen</w:t>
      </w:r>
      <w:proofErr w:type="spellEnd"/>
      <w:r>
        <w:t xml:space="preserve"> sey / haben wir viel </w:t>
      </w:r>
      <w:proofErr w:type="spellStart"/>
      <w:r>
        <w:t>zeugnussen</w:t>
      </w:r>
      <w:proofErr w:type="spellEnd"/>
      <w:r>
        <w:t xml:space="preserve">. Dieses aber ist vor andern klar </w:t>
      </w:r>
      <w:proofErr w:type="spellStart"/>
      <w:r>
        <w:t>vnd</w:t>
      </w:r>
      <w:proofErr w:type="spellEnd"/>
      <w:r>
        <w:t xml:space="preserve"> </w:t>
      </w:r>
      <w:proofErr w:type="spellStart"/>
      <w:r>
        <w:t>häll</w:t>
      </w:r>
      <w:proofErr w:type="spellEnd"/>
      <w:r>
        <w:t xml:space="preserve"> </w:t>
      </w:r>
      <w:proofErr w:type="spellStart"/>
      <w:r>
        <w:t>auß</w:t>
      </w:r>
      <w:proofErr w:type="spellEnd"/>
      <w:r>
        <w:t xml:space="preserve"> dem 5. buch Mosis / am 6. Cap. Hör </w:t>
      </w:r>
      <w:proofErr w:type="spellStart"/>
      <w:r>
        <w:t>Jsrael</w:t>
      </w:r>
      <w:proofErr w:type="spellEnd"/>
      <w:r>
        <w:t xml:space="preserve"> / der Herr </w:t>
      </w:r>
      <w:proofErr w:type="spellStart"/>
      <w:r>
        <w:t>vnser</w:t>
      </w:r>
      <w:proofErr w:type="spellEnd"/>
      <w:r>
        <w:t xml:space="preserve"> Gott ist ein einiger Gott. </w:t>
      </w:r>
      <w:proofErr w:type="spellStart"/>
      <w:r>
        <w:t>Jtem</w:t>
      </w:r>
      <w:proofErr w:type="spellEnd"/>
      <w:r>
        <w:t xml:space="preserve"> </w:t>
      </w:r>
      <w:proofErr w:type="spellStart"/>
      <w:r>
        <w:t>auß</w:t>
      </w:r>
      <w:proofErr w:type="spellEnd"/>
      <w:r>
        <w:t xml:space="preserve"> dem 2. buch im 20. Cap. Du </w:t>
      </w:r>
      <w:proofErr w:type="spellStart"/>
      <w:r>
        <w:t>solt</w:t>
      </w:r>
      <w:proofErr w:type="spellEnd"/>
      <w:r>
        <w:t xml:space="preserve"> kein ander Götter neben mir haben. </w:t>
      </w:r>
      <w:proofErr w:type="spellStart"/>
      <w:r>
        <w:t>Vnd</w:t>
      </w:r>
      <w:proofErr w:type="spellEnd"/>
      <w:r>
        <w:t xml:space="preserve"> bey dem Propheten Esaia 44. </w:t>
      </w:r>
      <w:proofErr w:type="spellStart"/>
      <w:r>
        <w:t>vnnd</w:t>
      </w:r>
      <w:proofErr w:type="spellEnd"/>
      <w:r>
        <w:t xml:space="preserve"> 46. Cap. </w:t>
      </w:r>
      <w:proofErr w:type="spellStart"/>
      <w:r>
        <w:t>schreyet</w:t>
      </w:r>
      <w:proofErr w:type="spellEnd"/>
      <w:r>
        <w:t xml:space="preserve"> Gott selbst: </w:t>
      </w:r>
      <w:proofErr w:type="spellStart"/>
      <w:r>
        <w:t>Jch</w:t>
      </w:r>
      <w:proofErr w:type="spellEnd"/>
      <w:r>
        <w:t xml:space="preserve"> bin der erst / </w:t>
      </w:r>
      <w:proofErr w:type="spellStart"/>
      <w:r>
        <w:t>vnd</w:t>
      </w:r>
      <w:proofErr w:type="spellEnd"/>
      <w:r>
        <w:t xml:space="preserve"> ich bin der </w:t>
      </w:r>
      <w:proofErr w:type="spellStart"/>
      <w:r>
        <w:t>letzt</w:t>
      </w:r>
      <w:proofErr w:type="spellEnd"/>
      <w:r>
        <w:t xml:space="preserve"> / </w:t>
      </w:r>
      <w:proofErr w:type="spellStart"/>
      <w:r>
        <w:t>vnd</w:t>
      </w:r>
      <w:proofErr w:type="spellEnd"/>
      <w:r>
        <w:t xml:space="preserve"> ausser mir ist kein Gott. </w:t>
      </w:r>
      <w:proofErr w:type="spellStart"/>
      <w:r>
        <w:t>Jtem</w:t>
      </w:r>
      <w:proofErr w:type="spellEnd"/>
      <w:r>
        <w:t xml:space="preserve"> / </w:t>
      </w:r>
      <w:proofErr w:type="spellStart"/>
      <w:r>
        <w:t>Jch</w:t>
      </w:r>
      <w:proofErr w:type="spellEnd"/>
      <w:r>
        <w:t xml:space="preserve"> bin Gott / </w:t>
      </w:r>
      <w:proofErr w:type="spellStart"/>
      <w:r>
        <w:t>vnnd</w:t>
      </w:r>
      <w:proofErr w:type="spellEnd"/>
      <w:r>
        <w:t xml:space="preserve"> keiner mehr / ein Gott deßgleichen nirgend ist. Deß </w:t>
      </w:r>
      <w:proofErr w:type="spellStart"/>
      <w:r>
        <w:t>vnderschieds</w:t>
      </w:r>
      <w:proofErr w:type="spellEnd"/>
      <w:r>
        <w:t xml:space="preserve"> aber der </w:t>
      </w:r>
      <w:proofErr w:type="spellStart"/>
      <w:r>
        <w:t>personen</w:t>
      </w:r>
      <w:proofErr w:type="spellEnd"/>
      <w:r>
        <w:t xml:space="preserve"> </w:t>
      </w:r>
      <w:proofErr w:type="spellStart"/>
      <w:r>
        <w:t>inn</w:t>
      </w:r>
      <w:proofErr w:type="spellEnd"/>
      <w:r>
        <w:t xml:space="preserve"> der H. </w:t>
      </w:r>
      <w:proofErr w:type="spellStart"/>
      <w:r>
        <w:t>Dreyfältigkeit</w:t>
      </w:r>
      <w:proofErr w:type="spellEnd"/>
      <w:r>
        <w:t xml:space="preserve"> haben wir </w:t>
      </w:r>
      <w:proofErr w:type="spellStart"/>
      <w:r>
        <w:t>ohnzahlbar</w:t>
      </w:r>
      <w:proofErr w:type="spellEnd"/>
      <w:r>
        <w:t xml:space="preserve"> viel </w:t>
      </w:r>
      <w:proofErr w:type="spellStart"/>
      <w:r>
        <w:t>zeugnussen</w:t>
      </w:r>
      <w:proofErr w:type="spellEnd"/>
      <w:r>
        <w:t xml:space="preserve">: die aller </w:t>
      </w:r>
      <w:proofErr w:type="spellStart"/>
      <w:r>
        <w:t>hällesten</w:t>
      </w:r>
      <w:proofErr w:type="spellEnd"/>
      <w:r>
        <w:t xml:space="preserve"> aber sind diese / da nemlich Matth. 3. in der </w:t>
      </w:r>
      <w:proofErr w:type="spellStart"/>
      <w:r>
        <w:t>Tauff</w:t>
      </w:r>
      <w:proofErr w:type="spellEnd"/>
      <w:r>
        <w:t xml:space="preserve"> Christi gehört ward deß Vatters </w:t>
      </w:r>
      <w:proofErr w:type="spellStart"/>
      <w:r>
        <w:t>stimm</w:t>
      </w:r>
      <w:proofErr w:type="spellEnd"/>
      <w:r>
        <w:t xml:space="preserve"> / die von Himmel </w:t>
      </w:r>
      <w:proofErr w:type="spellStart"/>
      <w:r>
        <w:t>auff</w:t>
      </w:r>
      <w:proofErr w:type="spellEnd"/>
      <w:r>
        <w:t xml:space="preserve"> Christum also kam: Dieser ist mein lieber Sohn / an dem ich ein </w:t>
      </w:r>
      <w:proofErr w:type="spellStart"/>
      <w:r>
        <w:t>wolgefallen</w:t>
      </w:r>
      <w:proofErr w:type="spellEnd"/>
      <w:r>
        <w:t xml:space="preserve"> habe / </w:t>
      </w:r>
      <w:proofErr w:type="spellStart"/>
      <w:r>
        <w:t>vnd</w:t>
      </w:r>
      <w:proofErr w:type="spellEnd"/>
      <w:r>
        <w:t xml:space="preserve"> daß der H. Geist gesehen ward / gleich als ein Tauben herab fahren </w:t>
      </w:r>
      <w:proofErr w:type="spellStart"/>
      <w:r>
        <w:t>auff</w:t>
      </w:r>
      <w:proofErr w:type="spellEnd"/>
      <w:r>
        <w:t xml:space="preserve"> den Herren / welcher seine Apostel das </w:t>
      </w:r>
      <w:proofErr w:type="spellStart"/>
      <w:r>
        <w:t>Euangelium</w:t>
      </w:r>
      <w:proofErr w:type="spellEnd"/>
      <w:r>
        <w:t xml:space="preserve"> </w:t>
      </w:r>
      <w:proofErr w:type="spellStart"/>
      <w:r>
        <w:t>zupredigen</w:t>
      </w:r>
      <w:proofErr w:type="spellEnd"/>
      <w:r>
        <w:t xml:space="preserve"> </w:t>
      </w:r>
      <w:proofErr w:type="spellStart"/>
      <w:r>
        <w:t>inn</w:t>
      </w:r>
      <w:proofErr w:type="spellEnd"/>
      <w:r>
        <w:t xml:space="preserve"> die </w:t>
      </w:r>
      <w:proofErr w:type="spellStart"/>
      <w:r>
        <w:t>gantz</w:t>
      </w:r>
      <w:proofErr w:type="spellEnd"/>
      <w:r>
        <w:t xml:space="preserve"> </w:t>
      </w:r>
      <w:proofErr w:type="spellStart"/>
      <w:r>
        <w:t>welt</w:t>
      </w:r>
      <w:proofErr w:type="spellEnd"/>
      <w:r>
        <w:t xml:space="preserve"> mit diesem </w:t>
      </w:r>
      <w:proofErr w:type="spellStart"/>
      <w:r>
        <w:t>befehl</w:t>
      </w:r>
      <w:proofErr w:type="spellEnd"/>
      <w:r>
        <w:t xml:space="preserve"> gesandt hat / daß sie im </w:t>
      </w:r>
      <w:proofErr w:type="spellStart"/>
      <w:r>
        <w:t>namen</w:t>
      </w:r>
      <w:proofErr w:type="spellEnd"/>
      <w:r>
        <w:t xml:space="preserve"> deß Vatters / </w:t>
      </w:r>
      <w:proofErr w:type="spellStart"/>
      <w:r>
        <w:t>vnd</w:t>
      </w:r>
      <w:proofErr w:type="spellEnd"/>
      <w:r>
        <w:t xml:space="preserve"> deß Sohns / </w:t>
      </w:r>
      <w:proofErr w:type="spellStart"/>
      <w:r>
        <w:t>vnd</w:t>
      </w:r>
      <w:proofErr w:type="spellEnd"/>
      <w:r>
        <w:t xml:space="preserve"> deß H. Geistes </w:t>
      </w:r>
      <w:proofErr w:type="spellStart"/>
      <w:r>
        <w:t>tauffen</w:t>
      </w:r>
      <w:proofErr w:type="spellEnd"/>
      <w:r>
        <w:t xml:space="preserve"> </w:t>
      </w:r>
      <w:proofErr w:type="spellStart"/>
      <w:r>
        <w:t>solten</w:t>
      </w:r>
      <w:proofErr w:type="spellEnd"/>
      <w:r>
        <w:t xml:space="preserve">. </w:t>
      </w:r>
    </w:p>
    <w:p w14:paraId="2C48FD82" w14:textId="77777777" w:rsidR="00EB3C2B" w:rsidRDefault="00EB3C2B" w:rsidP="00EB3C2B">
      <w:pPr>
        <w:pStyle w:val="StandardWeb"/>
      </w:pPr>
      <w:r>
        <w:t xml:space="preserve">F. </w:t>
      </w:r>
      <w:proofErr w:type="spellStart"/>
      <w:r>
        <w:t>Jst</w:t>
      </w:r>
      <w:proofErr w:type="spellEnd"/>
      <w:r>
        <w:t xml:space="preserve"> aber eben der der Vatter / der der Sohn ist / </w:t>
      </w:r>
      <w:proofErr w:type="spellStart"/>
      <w:r>
        <w:t>vnd</w:t>
      </w:r>
      <w:proofErr w:type="spellEnd"/>
      <w:r>
        <w:t xml:space="preserve"> eben </w:t>
      </w:r>
      <w:proofErr w:type="spellStart"/>
      <w:r>
        <w:t>derselb</w:t>
      </w:r>
      <w:proofErr w:type="spellEnd"/>
      <w:r>
        <w:t xml:space="preserve"> der H. Geist? </w:t>
      </w:r>
    </w:p>
    <w:p w14:paraId="07322C03" w14:textId="77777777" w:rsidR="00EB3C2B" w:rsidRDefault="00EB3C2B" w:rsidP="00EB3C2B">
      <w:pPr>
        <w:pStyle w:val="StandardWeb"/>
      </w:pPr>
      <w:r>
        <w:t xml:space="preserve">A. Es ist zwar eben ein </w:t>
      </w:r>
      <w:proofErr w:type="spellStart"/>
      <w:r>
        <w:t>wäsen</w:t>
      </w:r>
      <w:proofErr w:type="spellEnd"/>
      <w:r>
        <w:t xml:space="preserve"> </w:t>
      </w:r>
      <w:proofErr w:type="spellStart"/>
      <w:r>
        <w:t>vnd</w:t>
      </w:r>
      <w:proofErr w:type="spellEnd"/>
      <w:r>
        <w:t xml:space="preserve"> </w:t>
      </w:r>
      <w:proofErr w:type="spellStart"/>
      <w:r>
        <w:t>natur</w:t>
      </w:r>
      <w:proofErr w:type="spellEnd"/>
      <w:r>
        <w:t xml:space="preserve"> deß Vatters / deß Sohns / </w:t>
      </w:r>
      <w:proofErr w:type="spellStart"/>
      <w:r>
        <w:t>vnd</w:t>
      </w:r>
      <w:proofErr w:type="spellEnd"/>
      <w:r>
        <w:t xml:space="preserve"> deß H. Geistes / also daß sie </w:t>
      </w:r>
      <w:proofErr w:type="spellStart"/>
      <w:r>
        <w:t>seind</w:t>
      </w:r>
      <w:proofErr w:type="spellEnd"/>
      <w:r>
        <w:t xml:space="preserve"> der einig / wahr / lebendig </w:t>
      </w:r>
      <w:proofErr w:type="spellStart"/>
      <w:r>
        <w:t>vnd</w:t>
      </w:r>
      <w:proofErr w:type="spellEnd"/>
      <w:r>
        <w:t xml:space="preserve"> ewig Gott: aber doch in den </w:t>
      </w:r>
      <w:proofErr w:type="spellStart"/>
      <w:r>
        <w:t>personen</w:t>
      </w:r>
      <w:proofErr w:type="spellEnd"/>
      <w:r>
        <w:t xml:space="preserve"> </w:t>
      </w:r>
      <w:proofErr w:type="spellStart"/>
      <w:r>
        <w:t>vnd</w:t>
      </w:r>
      <w:proofErr w:type="spellEnd"/>
      <w:r>
        <w:t xml:space="preserve"> </w:t>
      </w:r>
      <w:proofErr w:type="spellStart"/>
      <w:r>
        <w:t>jhren</w:t>
      </w:r>
      <w:proofErr w:type="spellEnd"/>
      <w:r>
        <w:t xml:space="preserve"> eigenschafften </w:t>
      </w:r>
      <w:proofErr w:type="spellStart"/>
      <w:r>
        <w:t>seind</w:t>
      </w:r>
      <w:proofErr w:type="spellEnd"/>
      <w:r>
        <w:t xml:space="preserve"> sie also </w:t>
      </w:r>
      <w:proofErr w:type="spellStart"/>
      <w:r>
        <w:t>vnderschieden</w:t>
      </w:r>
      <w:proofErr w:type="spellEnd"/>
      <w:r>
        <w:t xml:space="preserve"> / daß der Vatter nicht der Sohn / noch der Sohn der H. Geist ist / </w:t>
      </w:r>
      <w:proofErr w:type="spellStart"/>
      <w:r>
        <w:t>sonder</w:t>
      </w:r>
      <w:proofErr w:type="spellEnd"/>
      <w:r>
        <w:t xml:space="preserve"> daß dieser der Vatter sey / der durch die ewig </w:t>
      </w:r>
      <w:proofErr w:type="spellStart"/>
      <w:r>
        <w:t>vnd</w:t>
      </w:r>
      <w:proofErr w:type="spellEnd"/>
      <w:r>
        <w:t xml:space="preserve"> </w:t>
      </w:r>
      <w:proofErr w:type="spellStart"/>
      <w:r>
        <w:t>vnaußsprächlich</w:t>
      </w:r>
      <w:proofErr w:type="spellEnd"/>
      <w:r>
        <w:t xml:space="preserve"> </w:t>
      </w:r>
      <w:proofErr w:type="spellStart"/>
      <w:r>
        <w:t>geburt</w:t>
      </w:r>
      <w:proofErr w:type="spellEnd"/>
      <w:r>
        <w:t xml:space="preserve"> den Sohn gezeuget: Der Sohn / der gezeuget / </w:t>
      </w:r>
      <w:proofErr w:type="spellStart"/>
      <w:r>
        <w:t>vnd</w:t>
      </w:r>
      <w:proofErr w:type="spellEnd"/>
      <w:r>
        <w:t xml:space="preserve"> </w:t>
      </w:r>
      <w:proofErr w:type="spellStart"/>
      <w:r>
        <w:t>endtlich</w:t>
      </w:r>
      <w:proofErr w:type="spellEnd"/>
      <w:r>
        <w:t xml:space="preserve"> in diese </w:t>
      </w:r>
      <w:proofErr w:type="spellStart"/>
      <w:r>
        <w:t>welt</w:t>
      </w:r>
      <w:proofErr w:type="spellEnd"/>
      <w:r>
        <w:t xml:space="preserve"> vom Vatter gesandt sey: Der H. Geist aber / der von beiden </w:t>
      </w:r>
      <w:proofErr w:type="spellStart"/>
      <w:r>
        <w:t>außgehe</w:t>
      </w:r>
      <w:proofErr w:type="spellEnd"/>
      <w:r>
        <w:t xml:space="preserve">. </w:t>
      </w:r>
    </w:p>
    <w:p w14:paraId="2ACF2304" w14:textId="77777777" w:rsidR="00EB3C2B" w:rsidRDefault="00EB3C2B" w:rsidP="00EB3C2B">
      <w:pPr>
        <w:pStyle w:val="StandardWeb"/>
      </w:pPr>
      <w:r>
        <w:t xml:space="preserve">F. Sagst du aber nicht / daß drey Götter seyen / weil du sagst / Der Vatter sey Gott / deßgleichen der Sohn / </w:t>
      </w:r>
      <w:proofErr w:type="spellStart"/>
      <w:r>
        <w:t>vnnd</w:t>
      </w:r>
      <w:proofErr w:type="spellEnd"/>
      <w:r>
        <w:t xml:space="preserve"> der H. Geist: </w:t>
      </w:r>
      <w:proofErr w:type="spellStart"/>
      <w:r>
        <w:t>Vnnd</w:t>
      </w:r>
      <w:proofErr w:type="spellEnd"/>
      <w:r>
        <w:t xml:space="preserve"> sey doch der Vatter nicht der Sohn / noch der Sohn der H. Geist / sondern ein jeder sey ein besondere </w:t>
      </w:r>
      <w:proofErr w:type="spellStart"/>
      <w:r>
        <w:t>person</w:t>
      </w:r>
      <w:proofErr w:type="spellEnd"/>
      <w:r>
        <w:t xml:space="preserve">? </w:t>
      </w:r>
    </w:p>
    <w:p w14:paraId="677F2592" w14:textId="77777777" w:rsidR="00EB3C2B" w:rsidRDefault="00EB3C2B" w:rsidP="00EB3C2B">
      <w:pPr>
        <w:pStyle w:val="StandardWeb"/>
      </w:pPr>
      <w:r>
        <w:t xml:space="preserve">A. </w:t>
      </w:r>
      <w:proofErr w:type="spellStart"/>
      <w:r>
        <w:t>Jch</w:t>
      </w:r>
      <w:proofErr w:type="spellEnd"/>
      <w:r>
        <w:t xml:space="preserve"> sage nicht / daß viel oder drey Götter seyen / in dem ich den Vatter von dem Sohn / </w:t>
      </w:r>
      <w:proofErr w:type="spellStart"/>
      <w:r>
        <w:t>vnd</w:t>
      </w:r>
      <w:proofErr w:type="spellEnd"/>
      <w:r>
        <w:t xml:space="preserve"> den H. Geist von </w:t>
      </w:r>
      <w:proofErr w:type="spellStart"/>
      <w:r>
        <w:t>jhnen</w:t>
      </w:r>
      <w:proofErr w:type="spellEnd"/>
      <w:r>
        <w:t xml:space="preserve"> beiden </w:t>
      </w:r>
      <w:proofErr w:type="spellStart"/>
      <w:r>
        <w:t>vnderscheide</w:t>
      </w:r>
      <w:proofErr w:type="spellEnd"/>
      <w:r>
        <w:t xml:space="preserve">. Denn die </w:t>
      </w:r>
      <w:proofErr w:type="spellStart"/>
      <w:r>
        <w:t>Schrifft</w:t>
      </w:r>
      <w:proofErr w:type="spellEnd"/>
      <w:r>
        <w:t xml:space="preserve"> machet auch diesen </w:t>
      </w:r>
      <w:proofErr w:type="spellStart"/>
      <w:r>
        <w:t>außgetruckten</w:t>
      </w:r>
      <w:proofErr w:type="spellEnd"/>
      <w:r>
        <w:t xml:space="preserve"> </w:t>
      </w:r>
      <w:proofErr w:type="spellStart"/>
      <w:r>
        <w:t>vnderscheid</w:t>
      </w:r>
      <w:proofErr w:type="spellEnd"/>
      <w:r>
        <w:t xml:space="preserve"> / </w:t>
      </w:r>
      <w:proofErr w:type="spellStart"/>
      <w:r>
        <w:t>vnnd</w:t>
      </w:r>
      <w:proofErr w:type="spellEnd"/>
      <w:r>
        <w:t xml:space="preserve"> vermengt nicht den Vatter / den Sohn / </w:t>
      </w:r>
      <w:proofErr w:type="spellStart"/>
      <w:r>
        <w:t>vnd</w:t>
      </w:r>
      <w:proofErr w:type="spellEnd"/>
      <w:r>
        <w:t xml:space="preserve"> den H. Geist: </w:t>
      </w:r>
      <w:proofErr w:type="spellStart"/>
      <w:r>
        <w:t>vnnd</w:t>
      </w:r>
      <w:proofErr w:type="spellEnd"/>
      <w:r>
        <w:t xml:space="preserve"> zertheilt oder reißt sie doch nicht von einander / </w:t>
      </w:r>
      <w:proofErr w:type="spellStart"/>
      <w:r>
        <w:t>sonder</w:t>
      </w:r>
      <w:proofErr w:type="spellEnd"/>
      <w:r>
        <w:t xml:space="preserve"> schreibt </w:t>
      </w:r>
      <w:proofErr w:type="spellStart"/>
      <w:r>
        <w:t>jhnen</w:t>
      </w:r>
      <w:proofErr w:type="spellEnd"/>
      <w:r>
        <w:t xml:space="preserve"> ein einzige </w:t>
      </w:r>
      <w:proofErr w:type="spellStart"/>
      <w:r>
        <w:t>vnnd</w:t>
      </w:r>
      <w:proofErr w:type="spellEnd"/>
      <w:r>
        <w:t xml:space="preserve"> durch </w:t>
      </w:r>
      <w:proofErr w:type="spellStart"/>
      <w:r>
        <w:t>auß</w:t>
      </w:r>
      <w:proofErr w:type="spellEnd"/>
      <w:r>
        <w:t xml:space="preserve"> gleiche </w:t>
      </w:r>
      <w:proofErr w:type="spellStart"/>
      <w:r>
        <w:t>natur</w:t>
      </w:r>
      <w:proofErr w:type="spellEnd"/>
      <w:r>
        <w:t xml:space="preserve"> oder Gottheit zu. </w:t>
      </w:r>
    </w:p>
    <w:p w14:paraId="13D13912" w14:textId="77777777" w:rsidR="00EB3C2B" w:rsidRDefault="00EB3C2B" w:rsidP="00EB3C2B">
      <w:pPr>
        <w:pStyle w:val="StandardWeb"/>
      </w:pPr>
      <w:r>
        <w:t xml:space="preserve">F. Erklär mir dieses </w:t>
      </w:r>
      <w:proofErr w:type="spellStart"/>
      <w:r>
        <w:t>vmb</w:t>
      </w:r>
      <w:proofErr w:type="spellEnd"/>
      <w:r>
        <w:t xml:space="preserve"> etwas besser. </w:t>
      </w:r>
    </w:p>
    <w:p w14:paraId="5C8711A6" w14:textId="77777777" w:rsidR="00EB3C2B" w:rsidRDefault="00EB3C2B" w:rsidP="00EB3C2B">
      <w:pPr>
        <w:pStyle w:val="StandardWeb"/>
      </w:pPr>
      <w:r>
        <w:t xml:space="preserve">A. </w:t>
      </w:r>
      <w:proofErr w:type="spellStart"/>
      <w:r>
        <w:t>Wiewol</w:t>
      </w:r>
      <w:proofErr w:type="spellEnd"/>
      <w:r>
        <w:t xml:space="preserve"> man hie dem </w:t>
      </w:r>
      <w:proofErr w:type="spellStart"/>
      <w:r>
        <w:t>wort</w:t>
      </w:r>
      <w:proofErr w:type="spellEnd"/>
      <w:r>
        <w:t xml:space="preserve"> Gottes einfältig glauben </w:t>
      </w:r>
      <w:proofErr w:type="spellStart"/>
      <w:r>
        <w:t>sol</w:t>
      </w:r>
      <w:proofErr w:type="spellEnd"/>
      <w:r>
        <w:t xml:space="preserve"> / </w:t>
      </w:r>
      <w:proofErr w:type="spellStart"/>
      <w:r>
        <w:t>vnnd</w:t>
      </w:r>
      <w:proofErr w:type="spellEnd"/>
      <w:r>
        <w:t xml:space="preserve"> die Göttlichen </w:t>
      </w:r>
      <w:proofErr w:type="spellStart"/>
      <w:r>
        <w:t>Geheimnussen</w:t>
      </w:r>
      <w:proofErr w:type="spellEnd"/>
      <w:r>
        <w:t xml:space="preserve"> mit </w:t>
      </w:r>
      <w:proofErr w:type="spellStart"/>
      <w:r>
        <w:t>gleichnussen</w:t>
      </w:r>
      <w:proofErr w:type="spellEnd"/>
      <w:r>
        <w:t xml:space="preserve"> / von leiblichen dingen hergenommen / nicht eigentlich </w:t>
      </w:r>
      <w:proofErr w:type="spellStart"/>
      <w:r>
        <w:t>vnd</w:t>
      </w:r>
      <w:proofErr w:type="spellEnd"/>
      <w:r>
        <w:t xml:space="preserve"> </w:t>
      </w:r>
      <w:proofErr w:type="spellStart"/>
      <w:r>
        <w:t>außtrucklich</w:t>
      </w:r>
      <w:proofErr w:type="spellEnd"/>
      <w:r>
        <w:t xml:space="preserve"> mögen zu verstehen geben werden: so </w:t>
      </w:r>
      <w:proofErr w:type="spellStart"/>
      <w:r>
        <w:t>wil</w:t>
      </w:r>
      <w:proofErr w:type="spellEnd"/>
      <w:r>
        <w:t xml:space="preserve"> ich mich doch etwas zusagen </w:t>
      </w:r>
      <w:proofErr w:type="spellStart"/>
      <w:r>
        <w:t>vnderstehen</w:t>
      </w:r>
      <w:proofErr w:type="spellEnd"/>
      <w:r>
        <w:t xml:space="preserve">. </w:t>
      </w:r>
      <w:proofErr w:type="spellStart"/>
      <w:r>
        <w:t>Jn</w:t>
      </w:r>
      <w:proofErr w:type="spellEnd"/>
      <w:r>
        <w:t xml:space="preserve"> der einigen Sonnen / werden drey </w:t>
      </w:r>
      <w:proofErr w:type="spellStart"/>
      <w:r>
        <w:t>vnderschiedliche</w:t>
      </w:r>
      <w:proofErr w:type="spellEnd"/>
      <w:r>
        <w:t xml:space="preserve"> ding gefunden: </w:t>
      </w:r>
      <w:proofErr w:type="spellStart"/>
      <w:r>
        <w:t>vnd</w:t>
      </w:r>
      <w:proofErr w:type="spellEnd"/>
      <w:r>
        <w:t xml:space="preserve"> also </w:t>
      </w:r>
      <w:proofErr w:type="spellStart"/>
      <w:r>
        <w:t>vnderschiedenlich</w:t>
      </w:r>
      <w:proofErr w:type="spellEnd"/>
      <w:r>
        <w:t xml:space="preserve"> / daß keines das ander ist / </w:t>
      </w:r>
      <w:proofErr w:type="spellStart"/>
      <w:r>
        <w:t>vnnd</w:t>
      </w:r>
      <w:proofErr w:type="spellEnd"/>
      <w:r>
        <w:t xml:space="preserve"> dennoch dieser </w:t>
      </w:r>
      <w:proofErr w:type="spellStart"/>
      <w:r>
        <w:t>vnderscheid</w:t>
      </w:r>
      <w:proofErr w:type="spellEnd"/>
      <w:r>
        <w:t xml:space="preserve"> die </w:t>
      </w:r>
      <w:proofErr w:type="spellStart"/>
      <w:r>
        <w:t>einigkeit</w:t>
      </w:r>
      <w:proofErr w:type="spellEnd"/>
      <w:r>
        <w:t xml:space="preserve"> der Sonnen </w:t>
      </w:r>
      <w:proofErr w:type="spellStart"/>
      <w:r>
        <w:t>nit</w:t>
      </w:r>
      <w:proofErr w:type="spellEnd"/>
      <w:r>
        <w:t xml:space="preserve"> </w:t>
      </w:r>
      <w:proofErr w:type="spellStart"/>
      <w:r>
        <w:t>auffhebt</w:t>
      </w:r>
      <w:proofErr w:type="spellEnd"/>
      <w:r>
        <w:t xml:space="preserve"> / oder viel Sonnen machet. Denn in der Sonnen da </w:t>
      </w:r>
      <w:proofErr w:type="spellStart"/>
      <w:r>
        <w:t>sihet</w:t>
      </w:r>
      <w:proofErr w:type="spellEnd"/>
      <w:r>
        <w:t xml:space="preserve"> man die </w:t>
      </w:r>
      <w:proofErr w:type="spellStart"/>
      <w:r>
        <w:t>kugel</w:t>
      </w:r>
      <w:proofErr w:type="spellEnd"/>
      <w:r>
        <w:t xml:space="preserve"> / </w:t>
      </w:r>
      <w:proofErr w:type="spellStart"/>
      <w:r>
        <w:t>auß</w:t>
      </w:r>
      <w:proofErr w:type="spellEnd"/>
      <w:r>
        <w:t xml:space="preserve"> welcher / als </w:t>
      </w:r>
      <w:proofErr w:type="spellStart"/>
      <w:r>
        <w:t>auß</w:t>
      </w:r>
      <w:proofErr w:type="spellEnd"/>
      <w:r>
        <w:t xml:space="preserve"> einer brunnquelle entspringet das </w:t>
      </w:r>
      <w:proofErr w:type="spellStart"/>
      <w:r>
        <w:t>liecht</w:t>
      </w:r>
      <w:proofErr w:type="spellEnd"/>
      <w:r>
        <w:t xml:space="preserve"> oder </w:t>
      </w:r>
      <w:proofErr w:type="spellStart"/>
      <w:r>
        <w:t>glantz</w:t>
      </w:r>
      <w:proofErr w:type="spellEnd"/>
      <w:r>
        <w:t xml:space="preserve"> / </w:t>
      </w:r>
      <w:proofErr w:type="spellStart"/>
      <w:r>
        <w:t>auß</w:t>
      </w:r>
      <w:proofErr w:type="spellEnd"/>
      <w:r>
        <w:t xml:space="preserve"> welchen beiden die </w:t>
      </w:r>
      <w:proofErr w:type="spellStart"/>
      <w:r>
        <w:t>werm</w:t>
      </w:r>
      <w:proofErr w:type="spellEnd"/>
      <w:r>
        <w:t xml:space="preserve"> </w:t>
      </w:r>
      <w:proofErr w:type="spellStart"/>
      <w:r>
        <w:t>außgehet</w:t>
      </w:r>
      <w:proofErr w:type="spellEnd"/>
      <w:r>
        <w:t xml:space="preserve">. </w:t>
      </w:r>
      <w:proofErr w:type="spellStart"/>
      <w:r>
        <w:t>Vnnd</w:t>
      </w:r>
      <w:proofErr w:type="spellEnd"/>
      <w:r>
        <w:t xml:space="preserve"> diese ding werden nit durch einander gemengt / daß der </w:t>
      </w:r>
      <w:proofErr w:type="spellStart"/>
      <w:r>
        <w:t>glantz</w:t>
      </w:r>
      <w:proofErr w:type="spellEnd"/>
      <w:r>
        <w:t xml:space="preserve"> eben das sey / was die </w:t>
      </w:r>
      <w:proofErr w:type="spellStart"/>
      <w:r>
        <w:t>werm</w:t>
      </w:r>
      <w:proofErr w:type="spellEnd"/>
      <w:r>
        <w:t xml:space="preserve"> ist. So macht auch diese </w:t>
      </w:r>
      <w:proofErr w:type="spellStart"/>
      <w:r>
        <w:t>vnderschiedene</w:t>
      </w:r>
      <w:proofErr w:type="spellEnd"/>
      <w:r>
        <w:t xml:space="preserve"> ding nicht viel Sonnen / </w:t>
      </w:r>
      <w:proofErr w:type="spellStart"/>
      <w:r>
        <w:t>sonder</w:t>
      </w:r>
      <w:proofErr w:type="spellEnd"/>
      <w:r>
        <w:t xml:space="preserve"> die </w:t>
      </w:r>
      <w:proofErr w:type="spellStart"/>
      <w:r>
        <w:t>kugel</w:t>
      </w:r>
      <w:proofErr w:type="spellEnd"/>
      <w:r>
        <w:t xml:space="preserve"> / der </w:t>
      </w:r>
      <w:proofErr w:type="spellStart"/>
      <w:r>
        <w:t>glantz</w:t>
      </w:r>
      <w:proofErr w:type="spellEnd"/>
      <w:r>
        <w:t xml:space="preserve"> / </w:t>
      </w:r>
      <w:proofErr w:type="spellStart"/>
      <w:r>
        <w:t>vnd</w:t>
      </w:r>
      <w:proofErr w:type="spellEnd"/>
      <w:r>
        <w:t xml:space="preserve"> die </w:t>
      </w:r>
      <w:proofErr w:type="spellStart"/>
      <w:r>
        <w:t>werm</w:t>
      </w:r>
      <w:proofErr w:type="spellEnd"/>
      <w:r>
        <w:t xml:space="preserve"> </w:t>
      </w:r>
      <w:proofErr w:type="spellStart"/>
      <w:r>
        <w:t>seind</w:t>
      </w:r>
      <w:proofErr w:type="spellEnd"/>
      <w:r>
        <w:t xml:space="preserve"> ein einige Sonn. Gleicher weise </w:t>
      </w:r>
      <w:proofErr w:type="spellStart"/>
      <w:r>
        <w:t>wirdt</w:t>
      </w:r>
      <w:proofErr w:type="spellEnd"/>
      <w:r>
        <w:t xml:space="preserve"> vom ewigen Vatter der ewig Sohn gezeuget / </w:t>
      </w:r>
      <w:proofErr w:type="spellStart"/>
      <w:r>
        <w:t>vnd</w:t>
      </w:r>
      <w:proofErr w:type="spellEnd"/>
      <w:r>
        <w:t xml:space="preserve"> von diesen beiden gehet der H. Geist </w:t>
      </w:r>
      <w:proofErr w:type="spellStart"/>
      <w:r>
        <w:t>auß</w:t>
      </w:r>
      <w:proofErr w:type="spellEnd"/>
      <w:r>
        <w:t xml:space="preserve">: </w:t>
      </w:r>
      <w:proofErr w:type="spellStart"/>
      <w:r>
        <w:t>vnd</w:t>
      </w:r>
      <w:proofErr w:type="spellEnd"/>
      <w:r>
        <w:t xml:space="preserve"> ist </w:t>
      </w:r>
      <w:proofErr w:type="spellStart"/>
      <w:r>
        <w:t>gleichwol</w:t>
      </w:r>
      <w:proofErr w:type="spellEnd"/>
      <w:r>
        <w:t xml:space="preserve"> weder der Vatter der Sohn / noch der Sohn der H. Geist: </w:t>
      </w:r>
      <w:proofErr w:type="spellStart"/>
      <w:r>
        <w:t>sonder</w:t>
      </w:r>
      <w:proofErr w:type="spellEnd"/>
      <w:r>
        <w:t xml:space="preserve"> der Vatter ist deß Sohns Vatter / </w:t>
      </w:r>
      <w:proofErr w:type="spellStart"/>
      <w:r>
        <w:t>vnnd</w:t>
      </w:r>
      <w:proofErr w:type="spellEnd"/>
      <w:r>
        <w:t xml:space="preserve"> der Sohn deß Vatters / </w:t>
      </w:r>
      <w:proofErr w:type="spellStart"/>
      <w:r>
        <w:t>vnnd</w:t>
      </w:r>
      <w:proofErr w:type="spellEnd"/>
      <w:r>
        <w:t xml:space="preserve"> der H. Geist ist deß </w:t>
      </w:r>
      <w:proofErr w:type="spellStart"/>
      <w:r>
        <w:t>Vattters</w:t>
      </w:r>
      <w:proofErr w:type="spellEnd"/>
      <w:r>
        <w:t xml:space="preserve"> </w:t>
      </w:r>
      <w:proofErr w:type="spellStart"/>
      <w:r>
        <w:t>vnd</w:t>
      </w:r>
      <w:proofErr w:type="spellEnd"/>
      <w:r>
        <w:t xml:space="preserve"> deß Sohns Geist: </w:t>
      </w:r>
      <w:proofErr w:type="spellStart"/>
      <w:r>
        <w:t>vnd</w:t>
      </w:r>
      <w:proofErr w:type="spellEnd"/>
      <w:r>
        <w:t xml:space="preserve"> </w:t>
      </w:r>
      <w:proofErr w:type="spellStart"/>
      <w:r>
        <w:t>seind</w:t>
      </w:r>
      <w:proofErr w:type="spellEnd"/>
      <w:r>
        <w:t xml:space="preserve"> doch diese drey der einig / wahr / ewig Gott / einer </w:t>
      </w:r>
      <w:proofErr w:type="spellStart"/>
      <w:r>
        <w:t>natur</w:t>
      </w:r>
      <w:proofErr w:type="spellEnd"/>
      <w:r>
        <w:t xml:space="preserve"> / </w:t>
      </w:r>
      <w:proofErr w:type="spellStart"/>
      <w:r>
        <w:t>wesens</w:t>
      </w:r>
      <w:proofErr w:type="spellEnd"/>
      <w:r>
        <w:t xml:space="preserve"> / Göttlicher </w:t>
      </w:r>
      <w:proofErr w:type="spellStart"/>
      <w:r>
        <w:t>Majestet</w:t>
      </w:r>
      <w:proofErr w:type="spellEnd"/>
      <w:r>
        <w:t xml:space="preserve"> </w:t>
      </w:r>
      <w:proofErr w:type="spellStart"/>
      <w:r>
        <w:t>vnd</w:t>
      </w:r>
      <w:proofErr w:type="spellEnd"/>
      <w:r>
        <w:t xml:space="preserve"> </w:t>
      </w:r>
      <w:proofErr w:type="spellStart"/>
      <w:r>
        <w:t>gewalts</w:t>
      </w:r>
      <w:proofErr w:type="spellEnd"/>
      <w:r>
        <w:t xml:space="preserve"> / gleich </w:t>
      </w:r>
      <w:proofErr w:type="spellStart"/>
      <w:r>
        <w:t>anzubetten</w:t>
      </w:r>
      <w:proofErr w:type="spellEnd"/>
      <w:r>
        <w:t xml:space="preserve"> </w:t>
      </w:r>
      <w:proofErr w:type="spellStart"/>
      <w:r>
        <w:t>vnnd</w:t>
      </w:r>
      <w:proofErr w:type="spellEnd"/>
      <w:r>
        <w:t xml:space="preserve"> </w:t>
      </w:r>
      <w:proofErr w:type="spellStart"/>
      <w:r>
        <w:t>zuehren.Vnd</w:t>
      </w:r>
      <w:proofErr w:type="spellEnd"/>
      <w:r>
        <w:t xml:space="preserve"> diese </w:t>
      </w:r>
      <w:proofErr w:type="spellStart"/>
      <w:r>
        <w:t>bekanntnuß</w:t>
      </w:r>
      <w:proofErr w:type="spellEnd"/>
      <w:r>
        <w:t xml:space="preserve"> ist von </w:t>
      </w:r>
      <w:proofErr w:type="spellStart"/>
      <w:r>
        <w:t>anfang</w:t>
      </w:r>
      <w:proofErr w:type="spellEnd"/>
      <w:r>
        <w:t xml:space="preserve"> gehalten worden für den wahren / rechten / </w:t>
      </w:r>
      <w:proofErr w:type="spellStart"/>
      <w:r>
        <w:t>vnd</w:t>
      </w:r>
      <w:proofErr w:type="spellEnd"/>
      <w:r>
        <w:t xml:space="preserve"> </w:t>
      </w:r>
      <w:proofErr w:type="spellStart"/>
      <w:r>
        <w:t>Catholischen</w:t>
      </w:r>
      <w:proofErr w:type="spellEnd"/>
      <w:r>
        <w:t xml:space="preserve"> Glauben: wie die </w:t>
      </w:r>
      <w:proofErr w:type="spellStart"/>
      <w:r>
        <w:t>Artickel</w:t>
      </w:r>
      <w:proofErr w:type="spellEnd"/>
      <w:r>
        <w:t xml:space="preserve"> deß Apostolischen </w:t>
      </w:r>
      <w:proofErr w:type="spellStart"/>
      <w:r>
        <w:t>Gaubens</w:t>
      </w:r>
      <w:proofErr w:type="spellEnd"/>
      <w:r>
        <w:t xml:space="preserve"> </w:t>
      </w:r>
      <w:proofErr w:type="spellStart"/>
      <w:r>
        <w:t>außweisen</w:t>
      </w:r>
      <w:proofErr w:type="spellEnd"/>
      <w:r>
        <w:t xml:space="preserve">. </w:t>
      </w:r>
    </w:p>
    <w:p w14:paraId="44BCEA4A" w14:textId="77777777" w:rsidR="00EB3C2B" w:rsidRDefault="00EB3C2B" w:rsidP="00EB3C2B">
      <w:pPr>
        <w:pStyle w:val="StandardWeb"/>
      </w:pPr>
      <w:r>
        <w:t xml:space="preserve">F. </w:t>
      </w:r>
      <w:proofErr w:type="spellStart"/>
      <w:r>
        <w:t>Erzehl</w:t>
      </w:r>
      <w:proofErr w:type="spellEnd"/>
      <w:r>
        <w:t xml:space="preserve"> mir auch andere </w:t>
      </w:r>
      <w:proofErr w:type="spellStart"/>
      <w:r>
        <w:t>zeugnuß</w:t>
      </w:r>
      <w:proofErr w:type="spellEnd"/>
      <w:r>
        <w:t xml:space="preserve"> / mit denen bestätiget werde was du weiter von Gott gemeldet hast. </w:t>
      </w:r>
    </w:p>
    <w:p w14:paraId="1E7502AF" w14:textId="77777777" w:rsidR="00EB3C2B" w:rsidRDefault="00EB3C2B" w:rsidP="00EB3C2B">
      <w:pPr>
        <w:pStyle w:val="StandardWeb"/>
      </w:pPr>
      <w:r>
        <w:t xml:space="preserve">A. Das wurde </w:t>
      </w:r>
      <w:proofErr w:type="spellStart"/>
      <w:r>
        <w:t>zulang</w:t>
      </w:r>
      <w:proofErr w:type="spellEnd"/>
      <w:r>
        <w:t xml:space="preserve"> </w:t>
      </w:r>
      <w:proofErr w:type="spellStart"/>
      <w:r>
        <w:t>vnd</w:t>
      </w:r>
      <w:proofErr w:type="spellEnd"/>
      <w:r>
        <w:t xml:space="preserve"> mühselig werden: so ist es auch nicht so von </w:t>
      </w:r>
      <w:proofErr w:type="spellStart"/>
      <w:r>
        <w:t>nöhten</w:t>
      </w:r>
      <w:proofErr w:type="spellEnd"/>
      <w:r>
        <w:t xml:space="preserve">. Denn wer weißt nicht / daß allein Gott der Best / der Höhest / der </w:t>
      </w:r>
      <w:proofErr w:type="spellStart"/>
      <w:r>
        <w:t>Weissest</w:t>
      </w:r>
      <w:proofErr w:type="spellEnd"/>
      <w:r>
        <w:t xml:space="preserve"> / der </w:t>
      </w:r>
      <w:proofErr w:type="spellStart"/>
      <w:r>
        <w:t>Warhafftigest</w:t>
      </w:r>
      <w:proofErr w:type="spellEnd"/>
      <w:r>
        <w:t xml:space="preserve"> / der Allmächtig / der </w:t>
      </w:r>
      <w:proofErr w:type="spellStart"/>
      <w:r>
        <w:t>Schöpffer</w:t>
      </w:r>
      <w:proofErr w:type="spellEnd"/>
      <w:r>
        <w:t xml:space="preserve"> / Erhalter </w:t>
      </w:r>
      <w:proofErr w:type="spellStart"/>
      <w:r>
        <w:t>vnnd</w:t>
      </w:r>
      <w:proofErr w:type="spellEnd"/>
      <w:r>
        <w:t xml:space="preserve"> Regent aller dingen ist? Von </w:t>
      </w:r>
      <w:proofErr w:type="spellStart"/>
      <w:r>
        <w:t>gemeldten</w:t>
      </w:r>
      <w:proofErr w:type="spellEnd"/>
      <w:r>
        <w:t xml:space="preserve"> dingen haben wir </w:t>
      </w:r>
      <w:proofErr w:type="spellStart"/>
      <w:r>
        <w:t>fürtreffliche</w:t>
      </w:r>
      <w:proofErr w:type="spellEnd"/>
      <w:r>
        <w:t xml:space="preserve"> </w:t>
      </w:r>
      <w:proofErr w:type="spellStart"/>
      <w:r>
        <w:t>zeugnuß</w:t>
      </w:r>
      <w:proofErr w:type="spellEnd"/>
      <w:r>
        <w:t xml:space="preserve"> bey Mose im anderen Buch am drey </w:t>
      </w:r>
      <w:proofErr w:type="spellStart"/>
      <w:r>
        <w:t>vnnd</w:t>
      </w:r>
      <w:proofErr w:type="spellEnd"/>
      <w:r>
        <w:t xml:space="preserve"> </w:t>
      </w:r>
      <w:proofErr w:type="spellStart"/>
      <w:r>
        <w:t>dreyssigsten</w:t>
      </w:r>
      <w:proofErr w:type="spellEnd"/>
      <w:r>
        <w:t xml:space="preserve"> </w:t>
      </w:r>
      <w:proofErr w:type="spellStart"/>
      <w:r>
        <w:t>vnd</w:t>
      </w:r>
      <w:proofErr w:type="spellEnd"/>
      <w:r>
        <w:t xml:space="preserve"> vier </w:t>
      </w:r>
      <w:proofErr w:type="spellStart"/>
      <w:r>
        <w:t>vnd</w:t>
      </w:r>
      <w:proofErr w:type="spellEnd"/>
      <w:r>
        <w:t xml:space="preserve"> </w:t>
      </w:r>
      <w:proofErr w:type="spellStart"/>
      <w:r>
        <w:t>dreyssigsten</w:t>
      </w:r>
      <w:proofErr w:type="spellEnd"/>
      <w:r>
        <w:t xml:space="preserve"> Capitel / im hundert </w:t>
      </w:r>
      <w:proofErr w:type="spellStart"/>
      <w:r>
        <w:t>vnd</w:t>
      </w:r>
      <w:proofErr w:type="spellEnd"/>
      <w:r>
        <w:t xml:space="preserve"> </w:t>
      </w:r>
      <w:proofErr w:type="spellStart"/>
      <w:r>
        <w:t>vierdten</w:t>
      </w:r>
      <w:proofErr w:type="spellEnd"/>
      <w:r>
        <w:t xml:space="preserve"> </w:t>
      </w:r>
      <w:proofErr w:type="spellStart"/>
      <w:r>
        <w:t>vnd</w:t>
      </w:r>
      <w:proofErr w:type="spellEnd"/>
      <w:r>
        <w:t xml:space="preserve"> hundert neun </w:t>
      </w:r>
      <w:proofErr w:type="spellStart"/>
      <w:r>
        <w:t>vnd</w:t>
      </w:r>
      <w:proofErr w:type="spellEnd"/>
      <w:r>
        <w:t xml:space="preserve"> </w:t>
      </w:r>
      <w:proofErr w:type="spellStart"/>
      <w:r>
        <w:t>dreyssigsten</w:t>
      </w:r>
      <w:proofErr w:type="spellEnd"/>
      <w:r>
        <w:t xml:space="preserve"> Psalmen / and an andern viel orten mehr. </w:t>
      </w:r>
    </w:p>
    <w:p w14:paraId="09F4B956" w14:textId="77777777" w:rsidR="00EB3C2B" w:rsidRDefault="00EB3C2B" w:rsidP="00EB3C2B">
      <w:pPr>
        <w:pStyle w:val="berschrift2"/>
      </w:pPr>
      <w:r>
        <w:t>Cap. III.</w:t>
      </w:r>
    </w:p>
    <w:p w14:paraId="0C76CFD8" w14:textId="77777777" w:rsidR="00EB3C2B" w:rsidRDefault="00EB3C2B" w:rsidP="00EB3C2B">
      <w:pPr>
        <w:pStyle w:val="StandardWeb"/>
      </w:pPr>
      <w:r>
        <w:t xml:space="preserve">Von dem Bund Gottes / den er mit dem </w:t>
      </w:r>
      <w:proofErr w:type="spellStart"/>
      <w:r>
        <w:t>menschen</w:t>
      </w:r>
      <w:proofErr w:type="spellEnd"/>
      <w:r>
        <w:t xml:space="preserve"> gemacht hat / </w:t>
      </w:r>
      <w:proofErr w:type="spellStart"/>
      <w:r>
        <w:t>vnd</w:t>
      </w:r>
      <w:proofErr w:type="spellEnd"/>
      <w:r>
        <w:t xml:space="preserve"> von dem wahren Gottesdienst. </w:t>
      </w:r>
    </w:p>
    <w:p w14:paraId="45103C67" w14:textId="77777777" w:rsidR="00EB3C2B" w:rsidRDefault="00EB3C2B" w:rsidP="00EB3C2B">
      <w:pPr>
        <w:pStyle w:val="StandardWeb"/>
      </w:pPr>
      <w:r>
        <w:t xml:space="preserve">F. Womit hat Gott </w:t>
      </w:r>
      <w:proofErr w:type="spellStart"/>
      <w:r>
        <w:t>fürnemlich</w:t>
      </w:r>
      <w:proofErr w:type="spellEnd"/>
      <w:r>
        <w:t xml:space="preserve"> seinen </w:t>
      </w:r>
      <w:proofErr w:type="spellStart"/>
      <w:r>
        <w:t>Vätterlichen</w:t>
      </w:r>
      <w:proofErr w:type="spellEnd"/>
      <w:r>
        <w:t xml:space="preserve"> willen gegen den </w:t>
      </w:r>
      <w:proofErr w:type="spellStart"/>
      <w:r>
        <w:t>menschen</w:t>
      </w:r>
      <w:proofErr w:type="spellEnd"/>
      <w:r>
        <w:t xml:space="preserve"> erwiesen? </w:t>
      </w:r>
    </w:p>
    <w:p w14:paraId="1AEA1855" w14:textId="77777777" w:rsidR="00EB3C2B" w:rsidRDefault="00EB3C2B" w:rsidP="00EB3C2B">
      <w:pPr>
        <w:pStyle w:val="StandardWeb"/>
      </w:pPr>
      <w:r>
        <w:t xml:space="preserve">A. Mit der </w:t>
      </w:r>
      <w:proofErr w:type="spellStart"/>
      <w:r>
        <w:t>verheissung</w:t>
      </w:r>
      <w:proofErr w:type="spellEnd"/>
      <w:r>
        <w:t xml:space="preserve"> / </w:t>
      </w:r>
      <w:proofErr w:type="spellStart"/>
      <w:r>
        <w:t>inn</w:t>
      </w:r>
      <w:proofErr w:type="spellEnd"/>
      <w:r>
        <w:t xml:space="preserve"> deren er ohne </w:t>
      </w:r>
      <w:proofErr w:type="spellStart"/>
      <w:r>
        <w:t>einichen</w:t>
      </w:r>
      <w:proofErr w:type="spellEnd"/>
      <w:r>
        <w:t xml:space="preserve"> </w:t>
      </w:r>
      <w:proofErr w:type="spellStart"/>
      <w:r>
        <w:t>vnsern</w:t>
      </w:r>
      <w:proofErr w:type="spellEnd"/>
      <w:r>
        <w:t xml:space="preserve"> verdienst / allein </w:t>
      </w:r>
      <w:proofErr w:type="spellStart"/>
      <w:r>
        <w:t>auß</w:t>
      </w:r>
      <w:proofErr w:type="spellEnd"/>
      <w:r>
        <w:t xml:space="preserve"> natürlicher </w:t>
      </w:r>
      <w:proofErr w:type="spellStart"/>
      <w:r>
        <w:t>vnd</w:t>
      </w:r>
      <w:proofErr w:type="spellEnd"/>
      <w:r>
        <w:t xml:space="preserve"> lauterer </w:t>
      </w:r>
      <w:proofErr w:type="spellStart"/>
      <w:r>
        <w:t>güte</w:t>
      </w:r>
      <w:proofErr w:type="spellEnd"/>
      <w:r>
        <w:t xml:space="preserve"> </w:t>
      </w:r>
      <w:proofErr w:type="spellStart"/>
      <w:r>
        <w:t>vnnd</w:t>
      </w:r>
      <w:proofErr w:type="spellEnd"/>
      <w:r>
        <w:t xml:space="preserve"> </w:t>
      </w:r>
      <w:proofErr w:type="spellStart"/>
      <w:r>
        <w:t>gnade</w:t>
      </w:r>
      <w:proofErr w:type="spellEnd"/>
      <w:r>
        <w:t xml:space="preserve"> </w:t>
      </w:r>
      <w:proofErr w:type="spellStart"/>
      <w:r>
        <w:t>vns</w:t>
      </w:r>
      <w:proofErr w:type="spellEnd"/>
      <w:r>
        <w:t xml:space="preserve"> verspricht die höchsten </w:t>
      </w:r>
      <w:proofErr w:type="spellStart"/>
      <w:r>
        <w:t>güter</w:t>
      </w:r>
      <w:proofErr w:type="spellEnd"/>
      <w:r>
        <w:t xml:space="preserve"> dieses gegenwertigen </w:t>
      </w:r>
      <w:proofErr w:type="spellStart"/>
      <w:r>
        <w:t>vnnd</w:t>
      </w:r>
      <w:proofErr w:type="spellEnd"/>
      <w:r>
        <w:t xml:space="preserve"> </w:t>
      </w:r>
      <w:proofErr w:type="spellStart"/>
      <w:r>
        <w:t>zukünfftigen</w:t>
      </w:r>
      <w:proofErr w:type="spellEnd"/>
      <w:r>
        <w:t xml:space="preserve"> </w:t>
      </w:r>
      <w:proofErr w:type="spellStart"/>
      <w:r>
        <w:t>lebens</w:t>
      </w:r>
      <w:proofErr w:type="spellEnd"/>
      <w:r>
        <w:t xml:space="preserve">. Dann die </w:t>
      </w:r>
      <w:proofErr w:type="spellStart"/>
      <w:r>
        <w:t>verheissung</w:t>
      </w:r>
      <w:proofErr w:type="spellEnd"/>
      <w:r>
        <w:t xml:space="preserve"> Gottes ist </w:t>
      </w:r>
      <w:proofErr w:type="spellStart"/>
      <w:r>
        <w:t>zweyerley</w:t>
      </w:r>
      <w:proofErr w:type="spellEnd"/>
      <w:r>
        <w:t xml:space="preserve">: Die ein der Geistlichen: die ander der leiblichen dingen. Die Geistlich </w:t>
      </w:r>
      <w:proofErr w:type="spellStart"/>
      <w:r>
        <w:t>begreifft</w:t>
      </w:r>
      <w:proofErr w:type="spellEnd"/>
      <w:r>
        <w:t xml:space="preserve"> die Himmlischen </w:t>
      </w:r>
      <w:proofErr w:type="spellStart"/>
      <w:r>
        <w:t>vnnd</w:t>
      </w:r>
      <w:proofErr w:type="spellEnd"/>
      <w:r>
        <w:t xml:space="preserve"> </w:t>
      </w:r>
      <w:proofErr w:type="spellStart"/>
      <w:r>
        <w:t>zukünfftigen</w:t>
      </w:r>
      <w:proofErr w:type="spellEnd"/>
      <w:r>
        <w:t xml:space="preserve"> </w:t>
      </w:r>
      <w:proofErr w:type="spellStart"/>
      <w:r>
        <w:t>güter</w:t>
      </w:r>
      <w:proofErr w:type="spellEnd"/>
      <w:r>
        <w:t xml:space="preserve"> / nemlich die </w:t>
      </w:r>
      <w:proofErr w:type="spellStart"/>
      <w:r>
        <w:t>seel</w:t>
      </w:r>
      <w:proofErr w:type="spellEnd"/>
      <w:r>
        <w:t xml:space="preserve"> </w:t>
      </w:r>
      <w:proofErr w:type="spellStart"/>
      <w:r>
        <w:t>vnd</w:t>
      </w:r>
      <w:proofErr w:type="spellEnd"/>
      <w:r>
        <w:t xml:space="preserve"> </w:t>
      </w:r>
      <w:proofErr w:type="spellStart"/>
      <w:r>
        <w:t>widerbringung</w:t>
      </w:r>
      <w:proofErr w:type="spellEnd"/>
      <w:r>
        <w:t xml:space="preserve"> deß </w:t>
      </w:r>
      <w:proofErr w:type="spellStart"/>
      <w:r>
        <w:t>gantzen</w:t>
      </w:r>
      <w:proofErr w:type="spellEnd"/>
      <w:r>
        <w:t xml:space="preserve"> </w:t>
      </w:r>
      <w:proofErr w:type="spellStart"/>
      <w:r>
        <w:t>menschen</w:t>
      </w:r>
      <w:proofErr w:type="spellEnd"/>
      <w:r>
        <w:t xml:space="preserve">: zu welcher </w:t>
      </w:r>
      <w:proofErr w:type="spellStart"/>
      <w:r>
        <w:t>fürnemlich</w:t>
      </w:r>
      <w:proofErr w:type="spellEnd"/>
      <w:r>
        <w:t xml:space="preserve"> nachfolgende Sprüch dienen: Der samen deß </w:t>
      </w:r>
      <w:proofErr w:type="spellStart"/>
      <w:r>
        <w:t>weybs</w:t>
      </w:r>
      <w:proofErr w:type="spellEnd"/>
      <w:r>
        <w:t xml:space="preserve"> </w:t>
      </w:r>
      <w:proofErr w:type="spellStart"/>
      <w:r>
        <w:t>wirt</w:t>
      </w:r>
      <w:proofErr w:type="spellEnd"/>
      <w:r>
        <w:t xml:space="preserve"> der schlangen den </w:t>
      </w:r>
      <w:proofErr w:type="spellStart"/>
      <w:r>
        <w:t>kopff</w:t>
      </w:r>
      <w:proofErr w:type="spellEnd"/>
      <w:r>
        <w:t xml:space="preserve"> </w:t>
      </w:r>
      <w:proofErr w:type="spellStart"/>
      <w:r>
        <w:t>zutretten</w:t>
      </w:r>
      <w:proofErr w:type="spellEnd"/>
      <w:r>
        <w:t xml:space="preserve">. </w:t>
      </w:r>
      <w:proofErr w:type="spellStart"/>
      <w:r>
        <w:t>Jtem</w:t>
      </w:r>
      <w:proofErr w:type="spellEnd"/>
      <w:r>
        <w:t xml:space="preserve">: </w:t>
      </w:r>
      <w:proofErr w:type="spellStart"/>
      <w:r>
        <w:t>Jn</w:t>
      </w:r>
      <w:proofErr w:type="spellEnd"/>
      <w:r>
        <w:t xml:space="preserve"> deinen samen sollen alle </w:t>
      </w:r>
      <w:proofErr w:type="spellStart"/>
      <w:r>
        <w:t>völcker</w:t>
      </w:r>
      <w:proofErr w:type="spellEnd"/>
      <w:r>
        <w:t xml:space="preserve"> gesegnet werden. </w:t>
      </w:r>
      <w:proofErr w:type="spellStart"/>
      <w:r>
        <w:t>Jtem</w:t>
      </w:r>
      <w:proofErr w:type="spellEnd"/>
      <w:r>
        <w:t xml:space="preserve">: </w:t>
      </w:r>
      <w:proofErr w:type="spellStart"/>
      <w:r>
        <w:t>Diß</w:t>
      </w:r>
      <w:proofErr w:type="spellEnd"/>
      <w:r>
        <w:t xml:space="preserve"> ist das Testament / welches ich mit </w:t>
      </w:r>
      <w:proofErr w:type="spellStart"/>
      <w:r>
        <w:t>jhnen</w:t>
      </w:r>
      <w:proofErr w:type="spellEnd"/>
      <w:r>
        <w:t xml:space="preserve"> machen </w:t>
      </w:r>
      <w:proofErr w:type="spellStart"/>
      <w:r>
        <w:t>wil</w:t>
      </w:r>
      <w:proofErr w:type="spellEnd"/>
      <w:r>
        <w:t xml:space="preserve">: </w:t>
      </w:r>
      <w:proofErr w:type="spellStart"/>
      <w:r>
        <w:t>Jch</w:t>
      </w:r>
      <w:proofErr w:type="spellEnd"/>
      <w:r>
        <w:t xml:space="preserve"> </w:t>
      </w:r>
      <w:proofErr w:type="spellStart"/>
      <w:r>
        <w:t>wil</w:t>
      </w:r>
      <w:proofErr w:type="spellEnd"/>
      <w:r>
        <w:t xml:space="preserve"> gnädig sein </w:t>
      </w:r>
      <w:proofErr w:type="spellStart"/>
      <w:r>
        <w:t>jhrer</w:t>
      </w:r>
      <w:proofErr w:type="spellEnd"/>
      <w:r>
        <w:t xml:space="preserve"> </w:t>
      </w:r>
      <w:proofErr w:type="spellStart"/>
      <w:r>
        <w:t>vberträttung</w:t>
      </w:r>
      <w:proofErr w:type="spellEnd"/>
      <w:r>
        <w:t xml:space="preserve"> / </w:t>
      </w:r>
      <w:proofErr w:type="spellStart"/>
      <w:r>
        <w:t>vnnd</w:t>
      </w:r>
      <w:proofErr w:type="spellEnd"/>
      <w:r>
        <w:t xml:space="preserve"> </w:t>
      </w:r>
      <w:proofErr w:type="spellStart"/>
      <w:r>
        <w:t>wil</w:t>
      </w:r>
      <w:proofErr w:type="spellEnd"/>
      <w:r>
        <w:t xml:space="preserve"> </w:t>
      </w:r>
      <w:proofErr w:type="spellStart"/>
      <w:r>
        <w:t>jhrer</w:t>
      </w:r>
      <w:proofErr w:type="spellEnd"/>
      <w:r>
        <w:t xml:space="preserve"> </w:t>
      </w:r>
      <w:proofErr w:type="spellStart"/>
      <w:r>
        <w:t>sünden</w:t>
      </w:r>
      <w:proofErr w:type="spellEnd"/>
      <w:r>
        <w:t xml:space="preserve"> nicht mehr </w:t>
      </w:r>
      <w:proofErr w:type="spellStart"/>
      <w:r>
        <w:t>gedencken</w:t>
      </w:r>
      <w:proofErr w:type="spellEnd"/>
      <w:r>
        <w:t xml:space="preserve">. Die Leiblich </w:t>
      </w:r>
      <w:proofErr w:type="spellStart"/>
      <w:r>
        <w:t>verheissung</w:t>
      </w:r>
      <w:proofErr w:type="spellEnd"/>
      <w:r>
        <w:t xml:space="preserve"> </w:t>
      </w:r>
      <w:proofErr w:type="spellStart"/>
      <w:r>
        <w:t>begreifft</w:t>
      </w:r>
      <w:proofErr w:type="spellEnd"/>
      <w:r>
        <w:t xml:space="preserve"> die zeitlichen </w:t>
      </w:r>
      <w:proofErr w:type="spellStart"/>
      <w:r>
        <w:t>güter</w:t>
      </w:r>
      <w:proofErr w:type="spellEnd"/>
      <w:r>
        <w:t xml:space="preserve"> dieses </w:t>
      </w:r>
      <w:proofErr w:type="spellStart"/>
      <w:r>
        <w:t>lebens</w:t>
      </w:r>
      <w:proofErr w:type="spellEnd"/>
      <w:r>
        <w:t xml:space="preserve"> / welcher mancherley </w:t>
      </w:r>
      <w:proofErr w:type="spellStart"/>
      <w:r>
        <w:t>seind</w:t>
      </w:r>
      <w:proofErr w:type="spellEnd"/>
      <w:r>
        <w:t xml:space="preserve"> / als </w:t>
      </w:r>
      <w:proofErr w:type="spellStart"/>
      <w:r>
        <w:t>gesundheit</w:t>
      </w:r>
      <w:proofErr w:type="spellEnd"/>
      <w:r>
        <w:t xml:space="preserve"> / schöne / </w:t>
      </w:r>
      <w:proofErr w:type="spellStart"/>
      <w:r>
        <w:t>stercke</w:t>
      </w:r>
      <w:proofErr w:type="spellEnd"/>
      <w:r>
        <w:t xml:space="preserve"> / </w:t>
      </w:r>
      <w:proofErr w:type="spellStart"/>
      <w:r>
        <w:t>reichthumb</w:t>
      </w:r>
      <w:proofErr w:type="spellEnd"/>
      <w:r>
        <w:t xml:space="preserve"> / </w:t>
      </w:r>
      <w:proofErr w:type="spellStart"/>
      <w:r>
        <w:t>vnnd</w:t>
      </w:r>
      <w:proofErr w:type="spellEnd"/>
      <w:r>
        <w:t xml:space="preserve"> andere dergleichen </w:t>
      </w:r>
      <w:proofErr w:type="spellStart"/>
      <w:r>
        <w:t>vnzahlbar</w:t>
      </w:r>
      <w:proofErr w:type="spellEnd"/>
      <w:r>
        <w:t xml:space="preserve"> viel ding. </w:t>
      </w:r>
    </w:p>
    <w:p w14:paraId="21B43159" w14:textId="77777777" w:rsidR="00EB3C2B" w:rsidRDefault="00EB3C2B" w:rsidP="00EB3C2B">
      <w:pPr>
        <w:pStyle w:val="StandardWeb"/>
      </w:pPr>
      <w:r>
        <w:t xml:space="preserve">F. Wie erklärt </w:t>
      </w:r>
      <w:proofErr w:type="spellStart"/>
      <w:r>
        <w:t>vns</w:t>
      </w:r>
      <w:proofErr w:type="spellEnd"/>
      <w:r>
        <w:t xml:space="preserve"> sonst die H. </w:t>
      </w:r>
      <w:proofErr w:type="spellStart"/>
      <w:r>
        <w:t>Schrifft</w:t>
      </w:r>
      <w:proofErr w:type="spellEnd"/>
      <w:r>
        <w:t xml:space="preserve"> diesen </w:t>
      </w:r>
      <w:proofErr w:type="spellStart"/>
      <w:r>
        <w:t>sehligen</w:t>
      </w:r>
      <w:proofErr w:type="spellEnd"/>
      <w:r>
        <w:t xml:space="preserve"> </w:t>
      </w:r>
      <w:proofErr w:type="spellStart"/>
      <w:r>
        <w:t>handel</w:t>
      </w:r>
      <w:proofErr w:type="spellEnd"/>
      <w:r>
        <w:t xml:space="preserve"> deß </w:t>
      </w:r>
      <w:proofErr w:type="spellStart"/>
      <w:r>
        <w:t>Vätterlichen</w:t>
      </w:r>
      <w:proofErr w:type="spellEnd"/>
      <w:r>
        <w:t xml:space="preserve"> willens Gottes gegen </w:t>
      </w:r>
      <w:proofErr w:type="spellStart"/>
      <w:r>
        <w:t>vns</w:t>
      </w:r>
      <w:proofErr w:type="spellEnd"/>
      <w:r>
        <w:t xml:space="preserve">? </w:t>
      </w:r>
    </w:p>
    <w:p w14:paraId="18D5ED37" w14:textId="77777777" w:rsidR="00EB3C2B" w:rsidRDefault="00EB3C2B" w:rsidP="00EB3C2B">
      <w:pPr>
        <w:pStyle w:val="StandardWeb"/>
      </w:pPr>
      <w:r>
        <w:t xml:space="preserve">A. Durch die </w:t>
      </w:r>
      <w:proofErr w:type="spellStart"/>
      <w:r>
        <w:t>gleichnuß</w:t>
      </w:r>
      <w:proofErr w:type="spellEnd"/>
      <w:r>
        <w:t xml:space="preserve"> eines Bunds. Denn wie die </w:t>
      </w:r>
      <w:proofErr w:type="spellStart"/>
      <w:r>
        <w:t>menschen</w:t>
      </w:r>
      <w:proofErr w:type="spellEnd"/>
      <w:r>
        <w:t xml:space="preserve"> sich mit einem Bund hart </w:t>
      </w:r>
      <w:proofErr w:type="spellStart"/>
      <w:r>
        <w:t>zusamen</w:t>
      </w:r>
      <w:proofErr w:type="spellEnd"/>
      <w:r>
        <w:t xml:space="preserve"> verbinden: ebener </w:t>
      </w:r>
      <w:proofErr w:type="spellStart"/>
      <w:r>
        <w:t>massen</w:t>
      </w:r>
      <w:proofErr w:type="spellEnd"/>
      <w:r>
        <w:t xml:space="preserve"> hat sich Gott durch einen ewigen Bund mit den </w:t>
      </w:r>
      <w:proofErr w:type="spellStart"/>
      <w:r>
        <w:t>menschen</w:t>
      </w:r>
      <w:proofErr w:type="spellEnd"/>
      <w:r>
        <w:t xml:space="preserve"> vereiniget </w:t>
      </w:r>
      <w:proofErr w:type="spellStart"/>
      <w:r>
        <w:t>vnnd</w:t>
      </w:r>
      <w:proofErr w:type="spellEnd"/>
      <w:r>
        <w:t xml:space="preserve"> verbunden. </w:t>
      </w:r>
    </w:p>
    <w:p w14:paraId="61FA0E33" w14:textId="77777777" w:rsidR="00EB3C2B" w:rsidRDefault="00EB3C2B" w:rsidP="00EB3C2B">
      <w:pPr>
        <w:pStyle w:val="StandardWeb"/>
      </w:pPr>
      <w:r>
        <w:t xml:space="preserve">F. Lieber mit welchen </w:t>
      </w:r>
      <w:proofErr w:type="spellStart"/>
      <w:r>
        <w:t>menschen</w:t>
      </w:r>
      <w:proofErr w:type="spellEnd"/>
      <w:r>
        <w:t xml:space="preserve">? </w:t>
      </w:r>
    </w:p>
    <w:p w14:paraId="50FFB5B5" w14:textId="77777777" w:rsidR="00EB3C2B" w:rsidRDefault="00EB3C2B" w:rsidP="00EB3C2B">
      <w:pPr>
        <w:pStyle w:val="StandardWeb"/>
      </w:pPr>
      <w:r>
        <w:t xml:space="preserve">A. Mit dem Adam / </w:t>
      </w:r>
      <w:proofErr w:type="spellStart"/>
      <w:r>
        <w:t>vnser</w:t>
      </w:r>
      <w:proofErr w:type="spellEnd"/>
      <w:r>
        <w:t xml:space="preserve"> aller Vatter / mit dem Noe / </w:t>
      </w:r>
      <w:proofErr w:type="spellStart"/>
      <w:r>
        <w:t>vnnd</w:t>
      </w:r>
      <w:proofErr w:type="spellEnd"/>
      <w:r>
        <w:t xml:space="preserve"> am aller </w:t>
      </w:r>
      <w:proofErr w:type="spellStart"/>
      <w:r>
        <w:t>kläresten</w:t>
      </w:r>
      <w:proofErr w:type="spellEnd"/>
      <w:r>
        <w:t xml:space="preserve"> mit dem Abrahamen </w:t>
      </w:r>
      <w:proofErr w:type="spellStart"/>
      <w:r>
        <w:t>vnd</w:t>
      </w:r>
      <w:proofErr w:type="spellEnd"/>
      <w:r>
        <w:t xml:space="preserve"> seinem </w:t>
      </w:r>
      <w:proofErr w:type="spellStart"/>
      <w:r>
        <w:t>gantzen</w:t>
      </w:r>
      <w:proofErr w:type="spellEnd"/>
      <w:r>
        <w:t xml:space="preserve"> samen / daß ist mit allen Gläubigen zu allen </w:t>
      </w:r>
      <w:proofErr w:type="spellStart"/>
      <w:r>
        <w:t>vnd</w:t>
      </w:r>
      <w:proofErr w:type="spellEnd"/>
      <w:r>
        <w:t xml:space="preserve"> jeden </w:t>
      </w:r>
      <w:proofErr w:type="spellStart"/>
      <w:r>
        <w:t>zeiten</w:t>
      </w:r>
      <w:proofErr w:type="spellEnd"/>
      <w:r>
        <w:t xml:space="preserve"> / </w:t>
      </w:r>
      <w:proofErr w:type="spellStart"/>
      <w:r>
        <w:t>vnnd</w:t>
      </w:r>
      <w:proofErr w:type="spellEnd"/>
      <w:r>
        <w:t xml:space="preserve"> </w:t>
      </w:r>
      <w:proofErr w:type="spellStart"/>
      <w:r>
        <w:t>auß</w:t>
      </w:r>
      <w:proofErr w:type="spellEnd"/>
      <w:r>
        <w:t xml:space="preserve"> allen </w:t>
      </w:r>
      <w:proofErr w:type="spellStart"/>
      <w:r>
        <w:t>völckeren</w:t>
      </w:r>
      <w:proofErr w:type="spellEnd"/>
      <w:r>
        <w:t xml:space="preserve">. </w:t>
      </w:r>
      <w:proofErr w:type="spellStart"/>
      <w:r>
        <w:t>Auß</w:t>
      </w:r>
      <w:proofErr w:type="spellEnd"/>
      <w:r>
        <w:t xml:space="preserve"> welchem erscheint daß wir alle </w:t>
      </w:r>
      <w:proofErr w:type="spellStart"/>
      <w:r>
        <w:t>Bundsgenossen</w:t>
      </w:r>
      <w:proofErr w:type="spellEnd"/>
      <w:r>
        <w:t xml:space="preserve"> Gottes </w:t>
      </w:r>
      <w:proofErr w:type="spellStart"/>
      <w:r>
        <w:t>seind</w:t>
      </w:r>
      <w:proofErr w:type="spellEnd"/>
      <w:r>
        <w:t xml:space="preserve">. </w:t>
      </w:r>
      <w:proofErr w:type="spellStart"/>
      <w:r>
        <w:t>Vnnd</w:t>
      </w:r>
      <w:proofErr w:type="spellEnd"/>
      <w:r>
        <w:t xml:space="preserve"> damit niemand an diesem </w:t>
      </w:r>
      <w:proofErr w:type="spellStart"/>
      <w:r>
        <w:t>zweiffel</w:t>
      </w:r>
      <w:proofErr w:type="spellEnd"/>
      <w:r>
        <w:t xml:space="preserve"> habe / so ist Gottes </w:t>
      </w:r>
      <w:proofErr w:type="spellStart"/>
      <w:r>
        <w:t>wort</w:t>
      </w:r>
      <w:proofErr w:type="spellEnd"/>
      <w:r>
        <w:t xml:space="preserve"> klar: </w:t>
      </w:r>
      <w:proofErr w:type="spellStart"/>
      <w:r>
        <w:t>Jch</w:t>
      </w:r>
      <w:proofErr w:type="spellEnd"/>
      <w:r>
        <w:t xml:space="preserve"> </w:t>
      </w:r>
      <w:proofErr w:type="spellStart"/>
      <w:r>
        <w:t>wil</w:t>
      </w:r>
      <w:proofErr w:type="spellEnd"/>
      <w:r>
        <w:t xml:space="preserve"> dein Gott seyn / </w:t>
      </w:r>
      <w:proofErr w:type="spellStart"/>
      <w:r>
        <w:t>vnd</w:t>
      </w:r>
      <w:proofErr w:type="spellEnd"/>
      <w:r>
        <w:t xml:space="preserve"> deines </w:t>
      </w:r>
      <w:proofErr w:type="spellStart"/>
      <w:r>
        <w:t>samens</w:t>
      </w:r>
      <w:proofErr w:type="spellEnd"/>
      <w:r>
        <w:t xml:space="preserve"> nach dir / zu ewigen </w:t>
      </w:r>
      <w:proofErr w:type="spellStart"/>
      <w:r>
        <w:t>zeiten</w:t>
      </w:r>
      <w:proofErr w:type="spellEnd"/>
      <w:r>
        <w:t xml:space="preserve">. Nun aber zeiget Paulus mit klaren worten an / die gläubigen seyen Abrahams samen: wie man </w:t>
      </w:r>
      <w:proofErr w:type="spellStart"/>
      <w:r>
        <w:t>liset</w:t>
      </w:r>
      <w:proofErr w:type="spellEnd"/>
      <w:r>
        <w:t xml:space="preserve"> in der Epistel an die Römer am </w:t>
      </w:r>
      <w:proofErr w:type="spellStart"/>
      <w:r>
        <w:t>vierdten</w:t>
      </w:r>
      <w:proofErr w:type="spellEnd"/>
      <w:r>
        <w:t xml:space="preserve"> </w:t>
      </w:r>
      <w:proofErr w:type="spellStart"/>
      <w:r>
        <w:t>vnd</w:t>
      </w:r>
      <w:proofErr w:type="spellEnd"/>
      <w:r>
        <w:t xml:space="preserve"> an die Galater am dritten Capitel. </w:t>
      </w:r>
    </w:p>
    <w:p w14:paraId="7CEAD244" w14:textId="77777777" w:rsidR="00EB3C2B" w:rsidRDefault="00EB3C2B" w:rsidP="00EB3C2B">
      <w:pPr>
        <w:pStyle w:val="StandardWeb"/>
      </w:pPr>
      <w:r>
        <w:t xml:space="preserve">F. Wie viel </w:t>
      </w:r>
      <w:proofErr w:type="spellStart"/>
      <w:r>
        <w:t>Artickel</w:t>
      </w:r>
      <w:proofErr w:type="spellEnd"/>
      <w:r>
        <w:t xml:space="preserve"> </w:t>
      </w:r>
      <w:proofErr w:type="spellStart"/>
      <w:r>
        <w:t>seind</w:t>
      </w:r>
      <w:proofErr w:type="spellEnd"/>
      <w:r>
        <w:t xml:space="preserve"> dieses Bunds Gottes mit den </w:t>
      </w:r>
      <w:proofErr w:type="spellStart"/>
      <w:r>
        <w:t>menschen</w:t>
      </w:r>
      <w:proofErr w:type="spellEnd"/>
      <w:r>
        <w:t xml:space="preserve"> </w:t>
      </w:r>
      <w:proofErr w:type="spellStart"/>
      <w:r>
        <w:t>auffgerichtet</w:t>
      </w:r>
      <w:proofErr w:type="spellEnd"/>
      <w:r>
        <w:t xml:space="preserve">? </w:t>
      </w:r>
    </w:p>
    <w:p w14:paraId="57918206" w14:textId="77777777" w:rsidR="00EB3C2B" w:rsidRDefault="00EB3C2B" w:rsidP="00EB3C2B">
      <w:pPr>
        <w:pStyle w:val="StandardWeb"/>
      </w:pPr>
      <w:r>
        <w:t xml:space="preserve">A. </w:t>
      </w:r>
      <w:proofErr w:type="spellStart"/>
      <w:r>
        <w:t>Fürnemlich</w:t>
      </w:r>
      <w:proofErr w:type="spellEnd"/>
      <w:r>
        <w:t xml:space="preserve"> </w:t>
      </w:r>
      <w:proofErr w:type="spellStart"/>
      <w:r>
        <w:t>zwen</w:t>
      </w:r>
      <w:proofErr w:type="spellEnd"/>
      <w:r>
        <w:t xml:space="preserve">. Der erst zeiget an / wie sich Gott gegen </w:t>
      </w:r>
      <w:proofErr w:type="spellStart"/>
      <w:r>
        <w:t>vns</w:t>
      </w:r>
      <w:proofErr w:type="spellEnd"/>
      <w:r>
        <w:t xml:space="preserve"> wölle verhalten / was wir von </w:t>
      </w:r>
      <w:proofErr w:type="spellStart"/>
      <w:r>
        <w:t>jhme</w:t>
      </w:r>
      <w:proofErr w:type="spellEnd"/>
      <w:r>
        <w:t xml:space="preserve"> </w:t>
      </w:r>
      <w:proofErr w:type="spellStart"/>
      <w:r>
        <w:t>zugewarten</w:t>
      </w:r>
      <w:proofErr w:type="spellEnd"/>
      <w:r>
        <w:t xml:space="preserve"> / </w:t>
      </w:r>
      <w:proofErr w:type="spellStart"/>
      <w:r>
        <w:t>vnnd</w:t>
      </w:r>
      <w:proofErr w:type="spellEnd"/>
      <w:r>
        <w:t xml:space="preserve"> </w:t>
      </w:r>
      <w:proofErr w:type="spellStart"/>
      <w:r>
        <w:t>vns</w:t>
      </w:r>
      <w:proofErr w:type="spellEnd"/>
      <w:r>
        <w:t xml:space="preserve"> seiner halben </w:t>
      </w:r>
      <w:proofErr w:type="spellStart"/>
      <w:r>
        <w:t>zugetrösten</w:t>
      </w:r>
      <w:proofErr w:type="spellEnd"/>
      <w:r>
        <w:t xml:space="preserve"> haben. Der ander lehret / was er </w:t>
      </w:r>
      <w:proofErr w:type="spellStart"/>
      <w:r>
        <w:t>hergegen</w:t>
      </w:r>
      <w:proofErr w:type="spellEnd"/>
      <w:r>
        <w:t xml:space="preserve"> von </w:t>
      </w:r>
      <w:proofErr w:type="spellStart"/>
      <w:r>
        <w:t>vns</w:t>
      </w:r>
      <w:proofErr w:type="spellEnd"/>
      <w:r>
        <w:t xml:space="preserve"> erfordere / </w:t>
      </w:r>
      <w:proofErr w:type="spellStart"/>
      <w:r>
        <w:t>vnd</w:t>
      </w:r>
      <w:proofErr w:type="spellEnd"/>
      <w:r>
        <w:t xml:space="preserve"> </w:t>
      </w:r>
      <w:proofErr w:type="spellStart"/>
      <w:r>
        <w:t>worinn</w:t>
      </w:r>
      <w:proofErr w:type="spellEnd"/>
      <w:r>
        <w:t xml:space="preserve"> </w:t>
      </w:r>
      <w:proofErr w:type="spellStart"/>
      <w:r>
        <w:t>vnser</w:t>
      </w:r>
      <w:proofErr w:type="spellEnd"/>
      <w:r>
        <w:t xml:space="preserve"> </w:t>
      </w:r>
      <w:proofErr w:type="spellStart"/>
      <w:r>
        <w:t>pflicht</w:t>
      </w:r>
      <w:proofErr w:type="spellEnd"/>
      <w:r>
        <w:t xml:space="preserve"> gegen </w:t>
      </w:r>
      <w:proofErr w:type="spellStart"/>
      <w:r>
        <w:t>jhme</w:t>
      </w:r>
      <w:proofErr w:type="spellEnd"/>
      <w:r>
        <w:t xml:space="preserve"> stehe. </w:t>
      </w:r>
    </w:p>
    <w:p w14:paraId="0435FBD2" w14:textId="77777777" w:rsidR="00EB3C2B" w:rsidRDefault="00EB3C2B" w:rsidP="00EB3C2B">
      <w:pPr>
        <w:pStyle w:val="StandardWeb"/>
      </w:pPr>
      <w:r>
        <w:t xml:space="preserve">F. </w:t>
      </w:r>
      <w:proofErr w:type="spellStart"/>
      <w:r>
        <w:t>Erzehl</w:t>
      </w:r>
      <w:proofErr w:type="spellEnd"/>
      <w:r>
        <w:t xml:space="preserve"> mir / wie sich Gott gegen den </w:t>
      </w:r>
      <w:proofErr w:type="spellStart"/>
      <w:r>
        <w:t>menschen</w:t>
      </w:r>
      <w:proofErr w:type="spellEnd"/>
      <w:r>
        <w:t xml:space="preserve"> halten wölle. </w:t>
      </w:r>
    </w:p>
    <w:p w14:paraId="260A6063" w14:textId="77777777" w:rsidR="00EB3C2B" w:rsidRDefault="00EB3C2B" w:rsidP="00EB3C2B">
      <w:pPr>
        <w:pStyle w:val="StandardWeb"/>
      </w:pPr>
      <w:r>
        <w:t xml:space="preserve">A. Er </w:t>
      </w:r>
      <w:proofErr w:type="spellStart"/>
      <w:r>
        <w:t>wil</w:t>
      </w:r>
      <w:proofErr w:type="spellEnd"/>
      <w:r>
        <w:t xml:space="preserve"> nicht allein in gemein aller / </w:t>
      </w:r>
      <w:proofErr w:type="spellStart"/>
      <w:r>
        <w:t>sonder</w:t>
      </w:r>
      <w:proofErr w:type="spellEnd"/>
      <w:r>
        <w:t xml:space="preserve"> auch eines jeglichen </w:t>
      </w:r>
      <w:proofErr w:type="spellStart"/>
      <w:r>
        <w:t>innsonderheit</w:t>
      </w:r>
      <w:proofErr w:type="spellEnd"/>
      <w:r>
        <w:t xml:space="preserve"> Gott sein / das ist / er </w:t>
      </w:r>
      <w:proofErr w:type="spellStart"/>
      <w:r>
        <w:t>wil</w:t>
      </w:r>
      <w:proofErr w:type="spellEnd"/>
      <w:r>
        <w:t xml:space="preserve"> </w:t>
      </w:r>
      <w:proofErr w:type="spellStart"/>
      <w:r>
        <w:t>vnsere</w:t>
      </w:r>
      <w:proofErr w:type="spellEnd"/>
      <w:r>
        <w:t xml:space="preserve"> </w:t>
      </w:r>
      <w:proofErr w:type="spellStart"/>
      <w:r>
        <w:t>völle</w:t>
      </w:r>
      <w:proofErr w:type="spellEnd"/>
      <w:r>
        <w:t xml:space="preserve"> </w:t>
      </w:r>
      <w:proofErr w:type="spellStart"/>
      <w:r>
        <w:t>vnd</w:t>
      </w:r>
      <w:proofErr w:type="spellEnd"/>
      <w:r>
        <w:t xml:space="preserve"> genüge sein / als </w:t>
      </w:r>
      <w:proofErr w:type="spellStart"/>
      <w:r>
        <w:t>inn</w:t>
      </w:r>
      <w:proofErr w:type="spellEnd"/>
      <w:r>
        <w:t xml:space="preserve"> dem wir haben sollen alle herrliche </w:t>
      </w:r>
      <w:proofErr w:type="spellStart"/>
      <w:r>
        <w:t>vnd</w:t>
      </w:r>
      <w:proofErr w:type="spellEnd"/>
      <w:r>
        <w:t xml:space="preserve"> vollkommene </w:t>
      </w:r>
      <w:proofErr w:type="spellStart"/>
      <w:r>
        <w:t>güter</w:t>
      </w:r>
      <w:proofErr w:type="spellEnd"/>
      <w:r>
        <w:t xml:space="preserve"> der </w:t>
      </w:r>
      <w:proofErr w:type="spellStart"/>
      <w:r>
        <w:t>seelen</w:t>
      </w:r>
      <w:proofErr w:type="spellEnd"/>
      <w:r>
        <w:t xml:space="preserve"> </w:t>
      </w:r>
      <w:proofErr w:type="spellStart"/>
      <w:r>
        <w:t>vnnd</w:t>
      </w:r>
      <w:proofErr w:type="spellEnd"/>
      <w:r>
        <w:t xml:space="preserve"> deß </w:t>
      </w:r>
      <w:proofErr w:type="spellStart"/>
      <w:r>
        <w:t>leibs</w:t>
      </w:r>
      <w:proofErr w:type="spellEnd"/>
      <w:r>
        <w:t xml:space="preserve">: beide in diesem gegenwertigen </w:t>
      </w:r>
      <w:proofErr w:type="spellStart"/>
      <w:r>
        <w:t>vnd</w:t>
      </w:r>
      <w:proofErr w:type="spellEnd"/>
      <w:r>
        <w:t xml:space="preserve"> </w:t>
      </w:r>
      <w:proofErr w:type="spellStart"/>
      <w:r>
        <w:t>zukünfftigen</w:t>
      </w:r>
      <w:proofErr w:type="spellEnd"/>
      <w:r>
        <w:t xml:space="preserve"> leben: die wir auch von </w:t>
      </w:r>
      <w:proofErr w:type="spellStart"/>
      <w:r>
        <w:t>jhme</w:t>
      </w:r>
      <w:proofErr w:type="spellEnd"/>
      <w:r>
        <w:t xml:space="preserve"> allein: nicht aber von </w:t>
      </w:r>
      <w:proofErr w:type="spellStart"/>
      <w:r>
        <w:t>frembden</w:t>
      </w:r>
      <w:proofErr w:type="spellEnd"/>
      <w:r>
        <w:t xml:space="preserve"> </w:t>
      </w:r>
      <w:proofErr w:type="spellStart"/>
      <w:r>
        <w:t>Götteren</w:t>
      </w:r>
      <w:proofErr w:type="spellEnd"/>
      <w:r>
        <w:t xml:space="preserve"> erwarten </w:t>
      </w:r>
      <w:proofErr w:type="spellStart"/>
      <w:r>
        <w:t>vnnd</w:t>
      </w:r>
      <w:proofErr w:type="spellEnd"/>
      <w:r>
        <w:t xml:space="preserve"> </w:t>
      </w:r>
      <w:proofErr w:type="spellStart"/>
      <w:r>
        <w:t>begeren</w:t>
      </w:r>
      <w:proofErr w:type="spellEnd"/>
      <w:r>
        <w:t xml:space="preserve"> sollen. </w:t>
      </w:r>
    </w:p>
    <w:p w14:paraId="7720792C" w14:textId="77777777" w:rsidR="00EB3C2B" w:rsidRDefault="00EB3C2B" w:rsidP="00EB3C2B">
      <w:pPr>
        <w:pStyle w:val="StandardWeb"/>
      </w:pPr>
      <w:r>
        <w:t xml:space="preserve">F. Was </w:t>
      </w:r>
      <w:proofErr w:type="spellStart"/>
      <w:r>
        <w:t>erforderet</w:t>
      </w:r>
      <w:proofErr w:type="spellEnd"/>
      <w:r>
        <w:t xml:space="preserve"> Gott </w:t>
      </w:r>
      <w:proofErr w:type="spellStart"/>
      <w:r>
        <w:t>hergegen</w:t>
      </w:r>
      <w:proofErr w:type="spellEnd"/>
      <w:r>
        <w:t xml:space="preserve"> von </w:t>
      </w:r>
      <w:proofErr w:type="spellStart"/>
      <w:r>
        <w:t>vns</w:t>
      </w:r>
      <w:proofErr w:type="spellEnd"/>
      <w:r>
        <w:t xml:space="preserve"> / oder was ist </w:t>
      </w:r>
      <w:proofErr w:type="spellStart"/>
      <w:r>
        <w:t>vnser</w:t>
      </w:r>
      <w:proofErr w:type="spellEnd"/>
      <w:r>
        <w:t xml:space="preserve"> </w:t>
      </w:r>
      <w:proofErr w:type="spellStart"/>
      <w:r>
        <w:t>ampt</w:t>
      </w:r>
      <w:proofErr w:type="spellEnd"/>
      <w:r>
        <w:t xml:space="preserve"> gegen </w:t>
      </w:r>
      <w:proofErr w:type="spellStart"/>
      <w:r>
        <w:t>jhme</w:t>
      </w:r>
      <w:proofErr w:type="spellEnd"/>
      <w:r>
        <w:t xml:space="preserve">? </w:t>
      </w:r>
    </w:p>
    <w:p w14:paraId="33D58A91" w14:textId="77777777" w:rsidR="00EB3C2B" w:rsidRDefault="00EB3C2B" w:rsidP="00EB3C2B">
      <w:pPr>
        <w:pStyle w:val="StandardWeb"/>
      </w:pPr>
      <w:r>
        <w:t xml:space="preserve">A. Daß wir </w:t>
      </w:r>
      <w:proofErr w:type="spellStart"/>
      <w:r>
        <w:t>gemeldte</w:t>
      </w:r>
      <w:proofErr w:type="spellEnd"/>
      <w:r>
        <w:t xml:space="preserve"> </w:t>
      </w:r>
      <w:proofErr w:type="spellStart"/>
      <w:r>
        <w:t>güter</w:t>
      </w:r>
      <w:proofErr w:type="spellEnd"/>
      <w:r>
        <w:t xml:space="preserve"> </w:t>
      </w:r>
      <w:proofErr w:type="spellStart"/>
      <w:r>
        <w:t>danckbar</w:t>
      </w:r>
      <w:proofErr w:type="spellEnd"/>
      <w:r>
        <w:t xml:space="preserve"> erkennen / mit wahrem glauben </w:t>
      </w:r>
      <w:proofErr w:type="spellStart"/>
      <w:r>
        <w:t>annemmen</w:t>
      </w:r>
      <w:proofErr w:type="spellEnd"/>
      <w:r>
        <w:t xml:space="preserve"> / </w:t>
      </w:r>
      <w:proofErr w:type="spellStart"/>
      <w:r>
        <w:t>vnd</w:t>
      </w:r>
      <w:proofErr w:type="spellEnd"/>
      <w:r>
        <w:t xml:space="preserve"> dem Gott / der sich mit </w:t>
      </w:r>
      <w:proofErr w:type="spellStart"/>
      <w:r>
        <w:t>vns</w:t>
      </w:r>
      <w:proofErr w:type="spellEnd"/>
      <w:r>
        <w:t xml:space="preserve"> verbunden mit reinem </w:t>
      </w:r>
      <w:proofErr w:type="spellStart"/>
      <w:r>
        <w:t>vnd</w:t>
      </w:r>
      <w:proofErr w:type="spellEnd"/>
      <w:r>
        <w:t xml:space="preserve"> </w:t>
      </w:r>
      <w:proofErr w:type="spellStart"/>
      <w:r>
        <w:t>auffrechtem</w:t>
      </w:r>
      <w:proofErr w:type="spellEnd"/>
      <w:r>
        <w:t xml:space="preserve"> </w:t>
      </w:r>
      <w:proofErr w:type="spellStart"/>
      <w:r>
        <w:t>hertzen</w:t>
      </w:r>
      <w:proofErr w:type="spellEnd"/>
      <w:r>
        <w:t xml:space="preserve"> anhangen. Derhalben ist </w:t>
      </w:r>
      <w:proofErr w:type="spellStart"/>
      <w:r>
        <w:t>diß</w:t>
      </w:r>
      <w:proofErr w:type="spellEnd"/>
      <w:r>
        <w:t xml:space="preserve"> </w:t>
      </w:r>
      <w:proofErr w:type="spellStart"/>
      <w:r>
        <w:t>vnser</w:t>
      </w:r>
      <w:proofErr w:type="spellEnd"/>
      <w:r>
        <w:t xml:space="preserve"> </w:t>
      </w:r>
      <w:proofErr w:type="spellStart"/>
      <w:r>
        <w:t>ampt</w:t>
      </w:r>
      <w:proofErr w:type="spellEnd"/>
      <w:r>
        <w:t xml:space="preserve"> / daß wir </w:t>
      </w:r>
      <w:proofErr w:type="spellStart"/>
      <w:r>
        <w:t>jhme</w:t>
      </w:r>
      <w:proofErr w:type="spellEnd"/>
      <w:r>
        <w:t xml:space="preserve"> allein anhangen / zu </w:t>
      </w:r>
      <w:proofErr w:type="spellStart"/>
      <w:r>
        <w:t>jhme</w:t>
      </w:r>
      <w:proofErr w:type="spellEnd"/>
      <w:r>
        <w:t xml:space="preserve"> allein in allen </w:t>
      </w:r>
      <w:proofErr w:type="spellStart"/>
      <w:r>
        <w:t>nöhten</w:t>
      </w:r>
      <w:proofErr w:type="spellEnd"/>
      <w:r>
        <w:t xml:space="preserve"> </w:t>
      </w:r>
      <w:proofErr w:type="spellStart"/>
      <w:r>
        <w:t>lauffen</w:t>
      </w:r>
      <w:proofErr w:type="spellEnd"/>
      <w:r>
        <w:t xml:space="preserve"> / </w:t>
      </w:r>
      <w:proofErr w:type="spellStart"/>
      <w:r>
        <w:t>jhme</w:t>
      </w:r>
      <w:proofErr w:type="spellEnd"/>
      <w:r>
        <w:t xml:space="preserve"> </w:t>
      </w:r>
      <w:proofErr w:type="spellStart"/>
      <w:r>
        <w:t>vertrawen</w:t>
      </w:r>
      <w:proofErr w:type="spellEnd"/>
      <w:r>
        <w:t xml:space="preserve"> / </w:t>
      </w:r>
      <w:proofErr w:type="spellStart"/>
      <w:r>
        <w:t>jhn</w:t>
      </w:r>
      <w:proofErr w:type="spellEnd"/>
      <w:r>
        <w:t xml:space="preserve"> verehren </w:t>
      </w:r>
      <w:proofErr w:type="spellStart"/>
      <w:r>
        <w:t>vnd</w:t>
      </w:r>
      <w:proofErr w:type="spellEnd"/>
      <w:r>
        <w:t xml:space="preserve"> lieben als </w:t>
      </w:r>
      <w:proofErr w:type="spellStart"/>
      <w:r>
        <w:t>vnsern</w:t>
      </w:r>
      <w:proofErr w:type="spellEnd"/>
      <w:r>
        <w:t xml:space="preserve"> Vatter / Herren </w:t>
      </w:r>
      <w:proofErr w:type="spellStart"/>
      <w:r>
        <w:t>vnd</w:t>
      </w:r>
      <w:proofErr w:type="spellEnd"/>
      <w:r>
        <w:t xml:space="preserve"> einigen Heyland Oder / daß </w:t>
      </w:r>
      <w:proofErr w:type="spellStart"/>
      <w:r>
        <w:t>ichs</w:t>
      </w:r>
      <w:proofErr w:type="spellEnd"/>
      <w:r>
        <w:t xml:space="preserve"> mit weniger worten sage: </w:t>
      </w:r>
      <w:proofErr w:type="spellStart"/>
      <w:r>
        <w:t>Vnser</w:t>
      </w:r>
      <w:proofErr w:type="spellEnd"/>
      <w:r>
        <w:t xml:space="preserve"> </w:t>
      </w:r>
      <w:proofErr w:type="spellStart"/>
      <w:r>
        <w:t>ampt</w:t>
      </w:r>
      <w:proofErr w:type="spellEnd"/>
      <w:r>
        <w:t xml:space="preserve"> ist / daß wir diesen Gott recht </w:t>
      </w:r>
      <w:proofErr w:type="spellStart"/>
      <w:r>
        <w:t>vnd</w:t>
      </w:r>
      <w:proofErr w:type="spellEnd"/>
      <w:r>
        <w:t xml:space="preserve"> allein / alle andere Götter </w:t>
      </w:r>
      <w:proofErr w:type="spellStart"/>
      <w:r>
        <w:t>hindan</w:t>
      </w:r>
      <w:proofErr w:type="spellEnd"/>
      <w:r>
        <w:t xml:space="preserve"> gesetzt / verehren: weil er ja allein allen </w:t>
      </w:r>
      <w:proofErr w:type="spellStart"/>
      <w:r>
        <w:t>menschen</w:t>
      </w:r>
      <w:proofErr w:type="spellEnd"/>
      <w:r>
        <w:t xml:space="preserve"> </w:t>
      </w:r>
      <w:proofErr w:type="spellStart"/>
      <w:r>
        <w:t>inn</w:t>
      </w:r>
      <w:proofErr w:type="spellEnd"/>
      <w:r>
        <w:t xml:space="preserve"> allerley </w:t>
      </w:r>
      <w:proofErr w:type="spellStart"/>
      <w:r>
        <w:t>nöhten</w:t>
      </w:r>
      <w:proofErr w:type="spellEnd"/>
      <w:r>
        <w:t xml:space="preserve"> </w:t>
      </w:r>
      <w:proofErr w:type="spellStart"/>
      <w:r>
        <w:t>gnugsam</w:t>
      </w:r>
      <w:proofErr w:type="spellEnd"/>
      <w:r>
        <w:t xml:space="preserve"> </w:t>
      </w:r>
      <w:proofErr w:type="spellStart"/>
      <w:r>
        <w:t>helffen</w:t>
      </w:r>
      <w:proofErr w:type="spellEnd"/>
      <w:r>
        <w:t xml:space="preserve"> </w:t>
      </w:r>
      <w:proofErr w:type="spellStart"/>
      <w:r>
        <w:t>kan</w:t>
      </w:r>
      <w:proofErr w:type="spellEnd"/>
      <w:r>
        <w:t xml:space="preserve">. </w:t>
      </w:r>
    </w:p>
    <w:p w14:paraId="2231A0A3" w14:textId="77777777" w:rsidR="00EB3C2B" w:rsidRDefault="00EB3C2B" w:rsidP="00EB3C2B">
      <w:pPr>
        <w:pStyle w:val="StandardWeb"/>
      </w:pPr>
      <w:r>
        <w:t xml:space="preserve">F. So zeig mir hie an / welches der recht Gottes dienst sey? </w:t>
      </w:r>
    </w:p>
    <w:p w14:paraId="64EC5D63" w14:textId="77777777" w:rsidR="00EB3C2B" w:rsidRDefault="00EB3C2B" w:rsidP="00EB3C2B">
      <w:pPr>
        <w:pStyle w:val="StandardWeb"/>
      </w:pPr>
      <w:r>
        <w:t xml:space="preserve">A. Dieser ists / der Gott allein geleistet </w:t>
      </w:r>
      <w:proofErr w:type="spellStart"/>
      <w:r>
        <w:t>vnd</w:t>
      </w:r>
      <w:proofErr w:type="spellEnd"/>
      <w:r>
        <w:t xml:space="preserve"> von </w:t>
      </w:r>
      <w:proofErr w:type="spellStart"/>
      <w:r>
        <w:t>menschen</w:t>
      </w:r>
      <w:proofErr w:type="spellEnd"/>
      <w:r>
        <w:t xml:space="preserve"> </w:t>
      </w:r>
      <w:proofErr w:type="spellStart"/>
      <w:r>
        <w:t>gantz</w:t>
      </w:r>
      <w:proofErr w:type="spellEnd"/>
      <w:r>
        <w:t xml:space="preserve"> </w:t>
      </w:r>
      <w:proofErr w:type="spellStart"/>
      <w:r>
        <w:t>vnd</w:t>
      </w:r>
      <w:proofErr w:type="spellEnd"/>
      <w:r>
        <w:t xml:space="preserve"> gar nach der </w:t>
      </w:r>
      <w:proofErr w:type="spellStart"/>
      <w:r>
        <w:t>regel</w:t>
      </w:r>
      <w:proofErr w:type="spellEnd"/>
      <w:r>
        <w:t xml:space="preserve"> </w:t>
      </w:r>
      <w:proofErr w:type="spellStart"/>
      <w:r>
        <w:t>vnnd</w:t>
      </w:r>
      <w:proofErr w:type="spellEnd"/>
      <w:r>
        <w:t xml:space="preserve"> </w:t>
      </w:r>
      <w:proofErr w:type="spellStart"/>
      <w:r>
        <w:t>richtschnur</w:t>
      </w:r>
      <w:proofErr w:type="spellEnd"/>
      <w:r>
        <w:t xml:space="preserve"> deß Göttlichen </w:t>
      </w:r>
      <w:proofErr w:type="spellStart"/>
      <w:r>
        <w:t>worts</w:t>
      </w:r>
      <w:proofErr w:type="spellEnd"/>
      <w:r>
        <w:t xml:space="preserve"> angerichtet </w:t>
      </w:r>
      <w:proofErr w:type="spellStart"/>
      <w:r>
        <w:t>vnd</w:t>
      </w:r>
      <w:proofErr w:type="spellEnd"/>
      <w:r>
        <w:t xml:space="preserve"> geübt </w:t>
      </w:r>
      <w:proofErr w:type="spellStart"/>
      <w:r>
        <w:t>wirt</w:t>
      </w:r>
      <w:proofErr w:type="spellEnd"/>
      <w:r>
        <w:t xml:space="preserve">. Denn der Gottesdienst / der nach </w:t>
      </w:r>
      <w:proofErr w:type="spellStart"/>
      <w:r>
        <w:t>vnserem</w:t>
      </w:r>
      <w:proofErr w:type="spellEnd"/>
      <w:r>
        <w:t xml:space="preserve"> </w:t>
      </w:r>
      <w:proofErr w:type="spellStart"/>
      <w:r>
        <w:t>gutduncken</w:t>
      </w:r>
      <w:proofErr w:type="spellEnd"/>
      <w:r>
        <w:t xml:space="preserve"> angestellt </w:t>
      </w:r>
      <w:proofErr w:type="spellStart"/>
      <w:r>
        <w:t>vnd</w:t>
      </w:r>
      <w:proofErr w:type="spellEnd"/>
      <w:r>
        <w:t xml:space="preserve"> den Creaturen erzeigt </w:t>
      </w:r>
      <w:proofErr w:type="spellStart"/>
      <w:r>
        <w:t>wirt</w:t>
      </w:r>
      <w:proofErr w:type="spellEnd"/>
      <w:r>
        <w:t xml:space="preserve"> / ist </w:t>
      </w:r>
      <w:proofErr w:type="spellStart"/>
      <w:r>
        <w:t>vnrecht</w:t>
      </w:r>
      <w:proofErr w:type="spellEnd"/>
      <w:r>
        <w:t xml:space="preserve"> </w:t>
      </w:r>
      <w:proofErr w:type="spellStart"/>
      <w:r>
        <w:t>vnd</w:t>
      </w:r>
      <w:proofErr w:type="spellEnd"/>
      <w:r>
        <w:t xml:space="preserve"> falsch. </w:t>
      </w:r>
    </w:p>
    <w:p w14:paraId="5AC78671" w14:textId="77777777" w:rsidR="00EB3C2B" w:rsidRDefault="00EB3C2B" w:rsidP="00EB3C2B">
      <w:pPr>
        <w:pStyle w:val="StandardWeb"/>
      </w:pPr>
      <w:r>
        <w:t xml:space="preserve">F. </w:t>
      </w:r>
      <w:proofErr w:type="spellStart"/>
      <w:r>
        <w:t>Jn</w:t>
      </w:r>
      <w:proofErr w:type="spellEnd"/>
      <w:r>
        <w:t xml:space="preserve"> wie viel stucken stehet der wahr </w:t>
      </w:r>
      <w:proofErr w:type="spellStart"/>
      <w:r>
        <w:t>vnnd</w:t>
      </w:r>
      <w:proofErr w:type="spellEnd"/>
      <w:r>
        <w:t xml:space="preserve"> recht Gottesdienst? </w:t>
      </w:r>
    </w:p>
    <w:p w14:paraId="337D70F9" w14:textId="77777777" w:rsidR="00EB3C2B" w:rsidRDefault="00EB3C2B" w:rsidP="00EB3C2B">
      <w:pPr>
        <w:pStyle w:val="StandardWeb"/>
      </w:pPr>
      <w:r>
        <w:t xml:space="preserve">A. Er ist zwar einfältig: aber </w:t>
      </w:r>
      <w:proofErr w:type="spellStart"/>
      <w:r>
        <w:t>vmb</w:t>
      </w:r>
      <w:proofErr w:type="spellEnd"/>
      <w:r>
        <w:t xml:space="preserve"> </w:t>
      </w:r>
      <w:proofErr w:type="spellStart"/>
      <w:r>
        <w:t>mehrer</w:t>
      </w:r>
      <w:proofErr w:type="spellEnd"/>
      <w:r>
        <w:t xml:space="preserve"> </w:t>
      </w:r>
      <w:proofErr w:type="spellStart"/>
      <w:r>
        <w:t>nachrichtung</w:t>
      </w:r>
      <w:proofErr w:type="spellEnd"/>
      <w:r>
        <w:t xml:space="preserve"> willen / mag er in den </w:t>
      </w:r>
      <w:proofErr w:type="spellStart"/>
      <w:r>
        <w:t>außwendigen</w:t>
      </w:r>
      <w:proofErr w:type="spellEnd"/>
      <w:r>
        <w:t xml:space="preserve"> / </w:t>
      </w:r>
      <w:proofErr w:type="spellStart"/>
      <w:r>
        <w:t>vnnd</w:t>
      </w:r>
      <w:proofErr w:type="spellEnd"/>
      <w:r>
        <w:t xml:space="preserve"> innwendigen </w:t>
      </w:r>
      <w:proofErr w:type="spellStart"/>
      <w:r>
        <w:t>vnderschieden</w:t>
      </w:r>
      <w:proofErr w:type="spellEnd"/>
      <w:r>
        <w:t xml:space="preserve"> werden. Der innwendig ist </w:t>
      </w:r>
      <w:proofErr w:type="spellStart"/>
      <w:r>
        <w:t>inn</w:t>
      </w:r>
      <w:proofErr w:type="spellEnd"/>
      <w:r>
        <w:t xml:space="preserve"> dem erleuchteten </w:t>
      </w:r>
      <w:proofErr w:type="spellStart"/>
      <w:r>
        <w:t>gemüt</w:t>
      </w:r>
      <w:proofErr w:type="spellEnd"/>
      <w:r>
        <w:t xml:space="preserve"> deß </w:t>
      </w:r>
      <w:proofErr w:type="spellStart"/>
      <w:r>
        <w:t>menschen</w:t>
      </w:r>
      <w:proofErr w:type="spellEnd"/>
      <w:r>
        <w:t xml:space="preserve">: </w:t>
      </w:r>
      <w:proofErr w:type="spellStart"/>
      <w:r>
        <w:t>vnd</w:t>
      </w:r>
      <w:proofErr w:type="spellEnd"/>
      <w:r>
        <w:t xml:space="preserve"> ist anders nichts denn wahrer glaub </w:t>
      </w:r>
      <w:proofErr w:type="spellStart"/>
      <w:r>
        <w:t>vnd</w:t>
      </w:r>
      <w:proofErr w:type="spellEnd"/>
      <w:r>
        <w:t xml:space="preserve"> gehorsam / </w:t>
      </w:r>
      <w:proofErr w:type="spellStart"/>
      <w:r>
        <w:t>kindtliche</w:t>
      </w:r>
      <w:proofErr w:type="spellEnd"/>
      <w:r>
        <w:t xml:space="preserve"> </w:t>
      </w:r>
      <w:proofErr w:type="spellStart"/>
      <w:r>
        <w:t>forcht</w:t>
      </w:r>
      <w:proofErr w:type="spellEnd"/>
      <w:r>
        <w:t xml:space="preserve"> / liebe </w:t>
      </w:r>
      <w:proofErr w:type="spellStart"/>
      <w:r>
        <w:t>vnd</w:t>
      </w:r>
      <w:proofErr w:type="spellEnd"/>
      <w:r>
        <w:t xml:space="preserve"> </w:t>
      </w:r>
      <w:proofErr w:type="spellStart"/>
      <w:r>
        <w:t>ehrenbietung</w:t>
      </w:r>
      <w:proofErr w:type="spellEnd"/>
      <w:r>
        <w:t xml:space="preserve"> gegen Gott. </w:t>
      </w:r>
      <w:proofErr w:type="spellStart"/>
      <w:r>
        <w:t>Auß</w:t>
      </w:r>
      <w:proofErr w:type="spellEnd"/>
      <w:r>
        <w:t xml:space="preserve"> welcher ferner </w:t>
      </w:r>
      <w:proofErr w:type="spellStart"/>
      <w:r>
        <w:t>herfleußt</w:t>
      </w:r>
      <w:proofErr w:type="spellEnd"/>
      <w:r>
        <w:t xml:space="preserve"> wahre </w:t>
      </w:r>
      <w:proofErr w:type="spellStart"/>
      <w:r>
        <w:t>anrüffung</w:t>
      </w:r>
      <w:proofErr w:type="spellEnd"/>
      <w:r>
        <w:t xml:space="preserve"> / </w:t>
      </w:r>
      <w:proofErr w:type="spellStart"/>
      <w:r>
        <w:t>bekanntnuß</w:t>
      </w:r>
      <w:proofErr w:type="spellEnd"/>
      <w:r>
        <w:t xml:space="preserve"> </w:t>
      </w:r>
      <w:proofErr w:type="spellStart"/>
      <w:r>
        <w:t>vnd</w:t>
      </w:r>
      <w:proofErr w:type="spellEnd"/>
      <w:r>
        <w:t xml:space="preserve"> lob Gottes / </w:t>
      </w:r>
      <w:proofErr w:type="spellStart"/>
      <w:r>
        <w:t>Jtem</w:t>
      </w:r>
      <w:proofErr w:type="spellEnd"/>
      <w:r>
        <w:t xml:space="preserve"> </w:t>
      </w:r>
      <w:proofErr w:type="spellStart"/>
      <w:r>
        <w:t>dancksagung</w:t>
      </w:r>
      <w:proofErr w:type="spellEnd"/>
      <w:r>
        <w:t xml:space="preserve"> </w:t>
      </w:r>
      <w:proofErr w:type="spellStart"/>
      <w:r>
        <w:t>vnnd</w:t>
      </w:r>
      <w:proofErr w:type="spellEnd"/>
      <w:r>
        <w:t xml:space="preserve"> ein </w:t>
      </w:r>
      <w:proofErr w:type="spellStart"/>
      <w:r>
        <w:t>eiffer</w:t>
      </w:r>
      <w:proofErr w:type="spellEnd"/>
      <w:r>
        <w:t xml:space="preserve"> zur </w:t>
      </w:r>
      <w:proofErr w:type="spellStart"/>
      <w:r>
        <w:t>gerechtigkeit</w:t>
      </w:r>
      <w:proofErr w:type="spellEnd"/>
      <w:r>
        <w:t xml:space="preserve"> / </w:t>
      </w:r>
      <w:proofErr w:type="spellStart"/>
      <w:r>
        <w:t>vnschuld</w:t>
      </w:r>
      <w:proofErr w:type="spellEnd"/>
      <w:r>
        <w:t xml:space="preserve"> / </w:t>
      </w:r>
      <w:proofErr w:type="spellStart"/>
      <w:r>
        <w:t>messigkeit</w:t>
      </w:r>
      <w:proofErr w:type="spellEnd"/>
      <w:r>
        <w:t xml:space="preserve"> </w:t>
      </w:r>
      <w:proofErr w:type="spellStart"/>
      <w:r>
        <w:t>vnd</w:t>
      </w:r>
      <w:proofErr w:type="spellEnd"/>
      <w:r>
        <w:t xml:space="preserve"> </w:t>
      </w:r>
      <w:proofErr w:type="spellStart"/>
      <w:r>
        <w:t>handtreichung</w:t>
      </w:r>
      <w:proofErr w:type="spellEnd"/>
      <w:r>
        <w:t xml:space="preserve">. Der </w:t>
      </w:r>
      <w:proofErr w:type="spellStart"/>
      <w:r>
        <w:t>außwendig</w:t>
      </w:r>
      <w:proofErr w:type="spellEnd"/>
      <w:r>
        <w:t xml:space="preserve"> Gottesdienst entspringt </w:t>
      </w:r>
      <w:proofErr w:type="spellStart"/>
      <w:r>
        <w:t>auß</w:t>
      </w:r>
      <w:proofErr w:type="spellEnd"/>
      <w:r>
        <w:t xml:space="preserve"> dem innwendigen / </w:t>
      </w:r>
      <w:proofErr w:type="spellStart"/>
      <w:r>
        <w:t>vnnd</w:t>
      </w:r>
      <w:proofErr w:type="spellEnd"/>
      <w:r>
        <w:t xml:space="preserve"> </w:t>
      </w:r>
      <w:proofErr w:type="spellStart"/>
      <w:r>
        <w:t>wirdt</w:t>
      </w:r>
      <w:proofErr w:type="spellEnd"/>
      <w:r>
        <w:t xml:space="preserve"> Gott allein erzeiget mit Ceremonien / </w:t>
      </w:r>
      <w:proofErr w:type="spellStart"/>
      <w:r>
        <w:t>gebreuchen</w:t>
      </w:r>
      <w:proofErr w:type="spellEnd"/>
      <w:r>
        <w:t xml:space="preserve"> </w:t>
      </w:r>
      <w:proofErr w:type="spellStart"/>
      <w:r>
        <w:t>vnd</w:t>
      </w:r>
      <w:proofErr w:type="spellEnd"/>
      <w:r>
        <w:t xml:space="preserve"> geberden / die Gott selbst eingesetzt </w:t>
      </w:r>
      <w:proofErr w:type="spellStart"/>
      <w:r>
        <w:t>vnd</w:t>
      </w:r>
      <w:proofErr w:type="spellEnd"/>
      <w:r>
        <w:t xml:space="preserve"> geordnet hat. </w:t>
      </w:r>
    </w:p>
    <w:p w14:paraId="6E63C4B7" w14:textId="77777777" w:rsidR="00EB3C2B" w:rsidRDefault="00EB3C2B" w:rsidP="00EB3C2B">
      <w:pPr>
        <w:pStyle w:val="StandardWeb"/>
      </w:pPr>
      <w:r>
        <w:t xml:space="preserve">F. Wie werden aber </w:t>
      </w:r>
      <w:proofErr w:type="spellStart"/>
      <w:r>
        <w:t>diejhenigen</w:t>
      </w:r>
      <w:proofErr w:type="spellEnd"/>
      <w:r>
        <w:t xml:space="preserve"> / so </w:t>
      </w:r>
      <w:proofErr w:type="spellStart"/>
      <w:r>
        <w:t>inn</w:t>
      </w:r>
      <w:proofErr w:type="spellEnd"/>
      <w:r>
        <w:t xml:space="preserve"> diesem </w:t>
      </w:r>
      <w:proofErr w:type="spellStart"/>
      <w:r>
        <w:t>Bundt</w:t>
      </w:r>
      <w:proofErr w:type="spellEnd"/>
      <w:r>
        <w:t xml:space="preserve"> fest bleiben / </w:t>
      </w:r>
      <w:proofErr w:type="spellStart"/>
      <w:r>
        <w:t>genennt</w:t>
      </w:r>
      <w:proofErr w:type="spellEnd"/>
      <w:r>
        <w:t xml:space="preserve">? </w:t>
      </w:r>
    </w:p>
    <w:p w14:paraId="047E8C88" w14:textId="77777777" w:rsidR="00EB3C2B" w:rsidRDefault="00EB3C2B" w:rsidP="00EB3C2B">
      <w:pPr>
        <w:pStyle w:val="StandardWeb"/>
      </w:pPr>
      <w:r>
        <w:t xml:space="preserve">A. Geistliche </w:t>
      </w:r>
      <w:proofErr w:type="spellStart"/>
      <w:r>
        <w:t>leuthe</w:t>
      </w:r>
      <w:proofErr w:type="spellEnd"/>
      <w:r>
        <w:t xml:space="preserve"> / </w:t>
      </w:r>
      <w:proofErr w:type="spellStart"/>
      <w:r>
        <w:t>Bundtsgenossen</w:t>
      </w:r>
      <w:proofErr w:type="spellEnd"/>
      <w:r>
        <w:t xml:space="preserve"> </w:t>
      </w:r>
      <w:proofErr w:type="spellStart"/>
      <w:r>
        <w:t>vnd</w:t>
      </w:r>
      <w:proofErr w:type="spellEnd"/>
      <w:r>
        <w:t xml:space="preserve"> freunde Gottes. </w:t>
      </w:r>
    </w:p>
    <w:p w14:paraId="05E1EE30" w14:textId="77777777" w:rsidR="00EB3C2B" w:rsidRDefault="00EB3C2B" w:rsidP="00EB3C2B">
      <w:pPr>
        <w:pStyle w:val="StandardWeb"/>
      </w:pPr>
      <w:r>
        <w:t xml:space="preserve">F. Macht denn dieser </w:t>
      </w:r>
      <w:proofErr w:type="spellStart"/>
      <w:r>
        <w:t>Bundt</w:t>
      </w:r>
      <w:proofErr w:type="spellEnd"/>
      <w:r>
        <w:t xml:space="preserve"> </w:t>
      </w:r>
      <w:proofErr w:type="spellStart"/>
      <w:r>
        <w:t>vns</w:t>
      </w:r>
      <w:proofErr w:type="spellEnd"/>
      <w:r>
        <w:t xml:space="preserve"> </w:t>
      </w:r>
      <w:proofErr w:type="spellStart"/>
      <w:r>
        <w:t>zuo</w:t>
      </w:r>
      <w:proofErr w:type="spellEnd"/>
      <w:r>
        <w:t xml:space="preserve"> München / welche sich </w:t>
      </w:r>
      <w:proofErr w:type="spellStart"/>
      <w:r>
        <w:t>bißhero</w:t>
      </w:r>
      <w:proofErr w:type="spellEnd"/>
      <w:r>
        <w:t xml:space="preserve"> allein Geistliche </w:t>
      </w:r>
      <w:proofErr w:type="spellStart"/>
      <w:r>
        <w:t>leuhte</w:t>
      </w:r>
      <w:proofErr w:type="spellEnd"/>
      <w:r>
        <w:t xml:space="preserve"> genennet haben? </w:t>
      </w:r>
    </w:p>
    <w:p w14:paraId="477B646E" w14:textId="77777777" w:rsidR="00EB3C2B" w:rsidRDefault="00EB3C2B" w:rsidP="00EB3C2B">
      <w:pPr>
        <w:pStyle w:val="StandardWeb"/>
      </w:pPr>
      <w:r>
        <w:t xml:space="preserve">A. Nein. Denn diese haben sich nicht recht Geistlich </w:t>
      </w:r>
      <w:proofErr w:type="spellStart"/>
      <w:r>
        <w:t>genennt</w:t>
      </w:r>
      <w:proofErr w:type="spellEnd"/>
      <w:r>
        <w:t xml:space="preserve">. Die </w:t>
      </w:r>
      <w:proofErr w:type="spellStart"/>
      <w:r>
        <w:t>Bundtsgenossen</w:t>
      </w:r>
      <w:proofErr w:type="spellEnd"/>
      <w:r>
        <w:t xml:space="preserve"> Gottes aber werden </w:t>
      </w:r>
      <w:proofErr w:type="spellStart"/>
      <w:r>
        <w:t>vmb</w:t>
      </w:r>
      <w:proofErr w:type="spellEnd"/>
      <w:r>
        <w:t xml:space="preserve"> dieser </w:t>
      </w:r>
      <w:proofErr w:type="spellStart"/>
      <w:r>
        <w:t>vrsach</w:t>
      </w:r>
      <w:proofErr w:type="spellEnd"/>
      <w:r>
        <w:t xml:space="preserve"> willen Geistlich </w:t>
      </w:r>
      <w:proofErr w:type="spellStart"/>
      <w:r>
        <w:t>genennt</w:t>
      </w:r>
      <w:proofErr w:type="spellEnd"/>
      <w:r>
        <w:t xml:space="preserve"> / weil sie mit dem H. band der Religion </w:t>
      </w:r>
      <w:proofErr w:type="spellStart"/>
      <w:r>
        <w:t>vnd</w:t>
      </w:r>
      <w:proofErr w:type="spellEnd"/>
      <w:r>
        <w:t xml:space="preserve"> deß Glaubens Gott dem Herren in allweg verbunden </w:t>
      </w:r>
      <w:proofErr w:type="spellStart"/>
      <w:r>
        <w:t>seind</w:t>
      </w:r>
      <w:proofErr w:type="spellEnd"/>
      <w:r>
        <w:t xml:space="preserve">. Daher auch das </w:t>
      </w:r>
      <w:proofErr w:type="spellStart"/>
      <w:r>
        <w:t>wort</w:t>
      </w:r>
      <w:proofErr w:type="spellEnd"/>
      <w:r>
        <w:t xml:space="preserve"> Religion von dem band seinen </w:t>
      </w:r>
      <w:proofErr w:type="spellStart"/>
      <w:r>
        <w:t>namen</w:t>
      </w:r>
      <w:proofErr w:type="spellEnd"/>
      <w:r>
        <w:t xml:space="preserve"> bey den Latinern empfangen hat / weil Gott den </w:t>
      </w:r>
      <w:proofErr w:type="spellStart"/>
      <w:r>
        <w:t>menschen</w:t>
      </w:r>
      <w:proofErr w:type="spellEnd"/>
      <w:r>
        <w:t xml:space="preserve"> mit der Religion </w:t>
      </w:r>
      <w:proofErr w:type="spellStart"/>
      <w:r>
        <w:t>jhme</w:t>
      </w:r>
      <w:proofErr w:type="spellEnd"/>
      <w:r>
        <w:t xml:space="preserve"> selbst gleichsam verbunden hat / daß er </w:t>
      </w:r>
      <w:proofErr w:type="spellStart"/>
      <w:r>
        <w:t>jhme</w:t>
      </w:r>
      <w:proofErr w:type="spellEnd"/>
      <w:r>
        <w:t xml:space="preserve"> als einem Herren </w:t>
      </w:r>
      <w:proofErr w:type="spellStart"/>
      <w:r>
        <w:t>vnnd</w:t>
      </w:r>
      <w:proofErr w:type="spellEnd"/>
      <w:r>
        <w:t xml:space="preserve"> Vatter dienen sollte. Weil nun die </w:t>
      </w:r>
      <w:proofErr w:type="spellStart"/>
      <w:r>
        <w:t>Münche</w:t>
      </w:r>
      <w:proofErr w:type="spellEnd"/>
      <w:r>
        <w:t xml:space="preserve"> </w:t>
      </w:r>
      <w:proofErr w:type="spellStart"/>
      <w:r>
        <w:t>jhnen</w:t>
      </w:r>
      <w:proofErr w:type="spellEnd"/>
      <w:r>
        <w:t xml:space="preserve"> andere </w:t>
      </w:r>
      <w:proofErr w:type="spellStart"/>
      <w:r>
        <w:t>herren</w:t>
      </w:r>
      <w:proofErr w:type="spellEnd"/>
      <w:r>
        <w:t xml:space="preserve"> </w:t>
      </w:r>
      <w:proofErr w:type="spellStart"/>
      <w:r>
        <w:t>vnd</w:t>
      </w:r>
      <w:proofErr w:type="spellEnd"/>
      <w:r>
        <w:t xml:space="preserve"> </w:t>
      </w:r>
      <w:proofErr w:type="spellStart"/>
      <w:r>
        <w:t>vätter</w:t>
      </w:r>
      <w:proofErr w:type="spellEnd"/>
      <w:r>
        <w:t xml:space="preserve"> </w:t>
      </w:r>
      <w:proofErr w:type="spellStart"/>
      <w:r>
        <w:t>auffwerffen</w:t>
      </w:r>
      <w:proofErr w:type="spellEnd"/>
      <w:r>
        <w:t xml:space="preserve"> / </w:t>
      </w:r>
      <w:proofErr w:type="spellStart"/>
      <w:r>
        <w:t>jtem</w:t>
      </w:r>
      <w:proofErr w:type="spellEnd"/>
      <w:r>
        <w:t xml:space="preserve"> andere </w:t>
      </w:r>
      <w:proofErr w:type="spellStart"/>
      <w:r>
        <w:t>reglen</w:t>
      </w:r>
      <w:proofErr w:type="spellEnd"/>
      <w:r>
        <w:t xml:space="preserve"> zu leben / die mit dem willen deß einigen Himmlischen Vatters / </w:t>
      </w:r>
      <w:proofErr w:type="spellStart"/>
      <w:r>
        <w:t>vnnd</w:t>
      </w:r>
      <w:proofErr w:type="spellEnd"/>
      <w:r>
        <w:t xml:space="preserve"> mit der </w:t>
      </w:r>
      <w:proofErr w:type="spellStart"/>
      <w:r>
        <w:t>regel</w:t>
      </w:r>
      <w:proofErr w:type="spellEnd"/>
      <w:r>
        <w:t xml:space="preserve"> seines </w:t>
      </w:r>
      <w:proofErr w:type="spellStart"/>
      <w:r>
        <w:t>worts</w:t>
      </w:r>
      <w:proofErr w:type="spellEnd"/>
      <w:r>
        <w:t xml:space="preserve"> streiten / </w:t>
      </w:r>
      <w:proofErr w:type="spellStart"/>
      <w:r>
        <w:t>vnnd</w:t>
      </w:r>
      <w:proofErr w:type="spellEnd"/>
      <w:r>
        <w:t xml:space="preserve"> </w:t>
      </w:r>
      <w:proofErr w:type="spellStart"/>
      <w:r>
        <w:t>vber</w:t>
      </w:r>
      <w:proofErr w:type="spellEnd"/>
      <w:r>
        <w:t xml:space="preserve"> das den Creaturen </w:t>
      </w:r>
      <w:proofErr w:type="spellStart"/>
      <w:r>
        <w:t>vngöttliche</w:t>
      </w:r>
      <w:proofErr w:type="spellEnd"/>
      <w:r>
        <w:t xml:space="preserve"> </w:t>
      </w:r>
      <w:proofErr w:type="spellStart"/>
      <w:r>
        <w:t>gelübde</w:t>
      </w:r>
      <w:proofErr w:type="spellEnd"/>
      <w:r>
        <w:t xml:space="preserve"> thun / so </w:t>
      </w:r>
      <w:proofErr w:type="spellStart"/>
      <w:r>
        <w:t>gebüret</w:t>
      </w:r>
      <w:proofErr w:type="spellEnd"/>
      <w:r>
        <w:t xml:space="preserve"> </w:t>
      </w:r>
      <w:proofErr w:type="spellStart"/>
      <w:r>
        <w:t>jhnen</w:t>
      </w:r>
      <w:proofErr w:type="spellEnd"/>
      <w:r>
        <w:t xml:space="preserve"> ja in kein weiß noch weg der herrlich </w:t>
      </w:r>
      <w:proofErr w:type="spellStart"/>
      <w:r>
        <w:t>titel</w:t>
      </w:r>
      <w:proofErr w:type="spellEnd"/>
      <w:r>
        <w:t xml:space="preserve"> der Geistlichen. </w:t>
      </w:r>
      <w:proofErr w:type="spellStart"/>
      <w:r>
        <w:t>Vnd</w:t>
      </w:r>
      <w:proofErr w:type="spellEnd"/>
      <w:r>
        <w:t xml:space="preserve"> wie die Religion zum wahren: also gehört der </w:t>
      </w:r>
      <w:proofErr w:type="spellStart"/>
      <w:r>
        <w:t>Aberglaub</w:t>
      </w:r>
      <w:proofErr w:type="spellEnd"/>
      <w:r>
        <w:t xml:space="preserve"> zum falschen Gottesdienst. </w:t>
      </w:r>
      <w:proofErr w:type="spellStart"/>
      <w:r>
        <w:t>Derohalb</w:t>
      </w:r>
      <w:proofErr w:type="spellEnd"/>
      <w:r>
        <w:t xml:space="preserve"> </w:t>
      </w:r>
      <w:proofErr w:type="spellStart"/>
      <w:r>
        <w:t>seind</w:t>
      </w:r>
      <w:proofErr w:type="spellEnd"/>
      <w:r>
        <w:t xml:space="preserve"> die </w:t>
      </w:r>
      <w:proofErr w:type="spellStart"/>
      <w:r>
        <w:t>Aberglöubig</w:t>
      </w:r>
      <w:proofErr w:type="spellEnd"/>
      <w:r>
        <w:t xml:space="preserve"> / die weder an dem einigen Gott / noch an seinem </w:t>
      </w:r>
      <w:proofErr w:type="spellStart"/>
      <w:r>
        <w:t>wort</w:t>
      </w:r>
      <w:proofErr w:type="spellEnd"/>
      <w:r>
        <w:t xml:space="preserve"> </w:t>
      </w:r>
      <w:proofErr w:type="spellStart"/>
      <w:r>
        <w:t>vernügt</w:t>
      </w:r>
      <w:proofErr w:type="spellEnd"/>
      <w:r>
        <w:t xml:space="preserve"> / viel </w:t>
      </w:r>
      <w:proofErr w:type="spellStart"/>
      <w:r>
        <w:t>vnnd</w:t>
      </w:r>
      <w:proofErr w:type="spellEnd"/>
      <w:r>
        <w:t xml:space="preserve"> falsche Götter verehren: </w:t>
      </w:r>
      <w:proofErr w:type="spellStart"/>
      <w:r>
        <w:t>vnd</w:t>
      </w:r>
      <w:proofErr w:type="spellEnd"/>
      <w:r>
        <w:t xml:space="preserve"> zwar mit einer solchen ehre / die menschlich </w:t>
      </w:r>
      <w:proofErr w:type="spellStart"/>
      <w:r>
        <w:t>gutduncken</w:t>
      </w:r>
      <w:proofErr w:type="spellEnd"/>
      <w:r>
        <w:t xml:space="preserve"> </w:t>
      </w:r>
      <w:proofErr w:type="spellStart"/>
      <w:r>
        <w:t>vnd</w:t>
      </w:r>
      <w:proofErr w:type="spellEnd"/>
      <w:r>
        <w:t xml:space="preserve"> eigene </w:t>
      </w:r>
      <w:proofErr w:type="spellStart"/>
      <w:r>
        <w:t>witz</w:t>
      </w:r>
      <w:proofErr w:type="spellEnd"/>
      <w:r>
        <w:t xml:space="preserve"> erdichtet hat. Eben diese werden </w:t>
      </w:r>
      <w:proofErr w:type="spellStart"/>
      <w:r>
        <w:t>inn</w:t>
      </w:r>
      <w:proofErr w:type="spellEnd"/>
      <w:r>
        <w:t xml:space="preserve"> der </w:t>
      </w:r>
      <w:proofErr w:type="spellStart"/>
      <w:r>
        <w:t>Schrifft</w:t>
      </w:r>
      <w:proofErr w:type="spellEnd"/>
      <w:r>
        <w:t xml:space="preserve"> </w:t>
      </w:r>
      <w:proofErr w:type="spellStart"/>
      <w:r>
        <w:t>ehbrecher</w:t>
      </w:r>
      <w:proofErr w:type="spellEnd"/>
      <w:r>
        <w:t xml:space="preserve"> </w:t>
      </w:r>
      <w:proofErr w:type="spellStart"/>
      <w:r>
        <w:t>vnd</w:t>
      </w:r>
      <w:proofErr w:type="spellEnd"/>
      <w:r>
        <w:t xml:space="preserve"> </w:t>
      </w:r>
      <w:proofErr w:type="spellStart"/>
      <w:r>
        <w:t>hurer</w:t>
      </w:r>
      <w:proofErr w:type="spellEnd"/>
      <w:r>
        <w:t xml:space="preserve"> </w:t>
      </w:r>
      <w:proofErr w:type="spellStart"/>
      <w:r>
        <w:t>genennt</w:t>
      </w:r>
      <w:proofErr w:type="spellEnd"/>
      <w:r>
        <w:t xml:space="preserve"> </w:t>
      </w:r>
      <w:proofErr w:type="spellStart"/>
      <w:r>
        <w:t>vnd</w:t>
      </w:r>
      <w:proofErr w:type="spellEnd"/>
      <w:r>
        <w:t xml:space="preserve"> als </w:t>
      </w:r>
      <w:proofErr w:type="spellStart"/>
      <w:r>
        <w:t>trewlose</w:t>
      </w:r>
      <w:proofErr w:type="spellEnd"/>
      <w:r>
        <w:t xml:space="preserve"> </w:t>
      </w:r>
      <w:proofErr w:type="spellStart"/>
      <w:r>
        <w:t>leuthe</w:t>
      </w:r>
      <w:proofErr w:type="spellEnd"/>
      <w:r>
        <w:t xml:space="preserve"> / die den Bund Gottes entheiligen / </w:t>
      </w:r>
      <w:proofErr w:type="spellStart"/>
      <w:r>
        <w:t>verdampt</w:t>
      </w:r>
      <w:proofErr w:type="spellEnd"/>
      <w:r>
        <w:t xml:space="preserve">. </w:t>
      </w:r>
    </w:p>
    <w:p w14:paraId="63C8A441" w14:textId="77777777" w:rsidR="00EB3C2B" w:rsidRDefault="00EB3C2B" w:rsidP="00EB3C2B">
      <w:pPr>
        <w:pStyle w:val="berschrift2"/>
      </w:pPr>
      <w:r>
        <w:t>Cap. IV.</w:t>
      </w:r>
    </w:p>
    <w:p w14:paraId="235238B7" w14:textId="77777777" w:rsidR="00EB3C2B" w:rsidRDefault="00EB3C2B" w:rsidP="00EB3C2B">
      <w:pPr>
        <w:pStyle w:val="StandardWeb"/>
      </w:pPr>
      <w:r>
        <w:t xml:space="preserve">Von dem Gesetz / </w:t>
      </w:r>
      <w:proofErr w:type="spellStart"/>
      <w:r>
        <w:t>vnnd</w:t>
      </w:r>
      <w:proofErr w:type="spellEnd"/>
      <w:r>
        <w:t xml:space="preserve"> den H. Zehen </w:t>
      </w:r>
      <w:proofErr w:type="spellStart"/>
      <w:r>
        <w:t>Gebotten</w:t>
      </w:r>
      <w:proofErr w:type="spellEnd"/>
      <w:r>
        <w:t xml:space="preserve"> Gottes. </w:t>
      </w:r>
    </w:p>
    <w:p w14:paraId="24569BEC" w14:textId="77777777" w:rsidR="00EB3C2B" w:rsidRDefault="00EB3C2B" w:rsidP="00EB3C2B">
      <w:pPr>
        <w:pStyle w:val="StandardWeb"/>
      </w:pPr>
      <w:r>
        <w:t xml:space="preserve">F. </w:t>
      </w:r>
      <w:proofErr w:type="spellStart"/>
      <w:r>
        <w:t>Wirdt</w:t>
      </w:r>
      <w:proofErr w:type="spellEnd"/>
      <w:r>
        <w:t xml:space="preserve"> aber dieser </w:t>
      </w:r>
      <w:proofErr w:type="spellStart"/>
      <w:r>
        <w:t>handel</w:t>
      </w:r>
      <w:proofErr w:type="spellEnd"/>
      <w:r>
        <w:t xml:space="preserve"> in der </w:t>
      </w:r>
      <w:proofErr w:type="spellStart"/>
      <w:r>
        <w:t>Schrifft</w:t>
      </w:r>
      <w:proofErr w:type="spellEnd"/>
      <w:r>
        <w:t xml:space="preserve"> auch </w:t>
      </w:r>
      <w:proofErr w:type="spellStart"/>
      <w:r>
        <w:t>auff</w:t>
      </w:r>
      <w:proofErr w:type="spellEnd"/>
      <w:r>
        <w:t xml:space="preserve"> ein andere weise / als durch die </w:t>
      </w:r>
      <w:proofErr w:type="spellStart"/>
      <w:r>
        <w:t>figur</w:t>
      </w:r>
      <w:proofErr w:type="spellEnd"/>
      <w:r>
        <w:t xml:space="preserve"> </w:t>
      </w:r>
      <w:proofErr w:type="spellStart"/>
      <w:r>
        <w:t>vnd</w:t>
      </w:r>
      <w:proofErr w:type="spellEnd"/>
      <w:r>
        <w:t xml:space="preserve"> </w:t>
      </w:r>
      <w:proofErr w:type="spellStart"/>
      <w:r>
        <w:t>gleichnuß</w:t>
      </w:r>
      <w:proofErr w:type="spellEnd"/>
      <w:r>
        <w:t xml:space="preserve"> eines </w:t>
      </w:r>
      <w:proofErr w:type="spellStart"/>
      <w:r>
        <w:t>Bundts</w:t>
      </w:r>
      <w:proofErr w:type="spellEnd"/>
      <w:r>
        <w:t xml:space="preserve"> erkläret? </w:t>
      </w:r>
    </w:p>
    <w:p w14:paraId="29A8859A" w14:textId="77777777" w:rsidR="00EB3C2B" w:rsidRDefault="00EB3C2B" w:rsidP="00EB3C2B">
      <w:pPr>
        <w:pStyle w:val="StandardWeb"/>
      </w:pPr>
      <w:r>
        <w:t xml:space="preserve">A. Ja: Nemlich durch das Gesetz: in welchem die </w:t>
      </w:r>
      <w:proofErr w:type="spellStart"/>
      <w:r>
        <w:t>Artickel</w:t>
      </w:r>
      <w:proofErr w:type="spellEnd"/>
      <w:r>
        <w:t xml:space="preserve"> deß </w:t>
      </w:r>
      <w:proofErr w:type="spellStart"/>
      <w:r>
        <w:t>Bundts</w:t>
      </w:r>
      <w:proofErr w:type="spellEnd"/>
      <w:r>
        <w:t xml:space="preserve"> / von dem wir </w:t>
      </w:r>
      <w:proofErr w:type="spellStart"/>
      <w:r>
        <w:t>kurtz</w:t>
      </w:r>
      <w:proofErr w:type="spellEnd"/>
      <w:r>
        <w:t xml:space="preserve"> </w:t>
      </w:r>
      <w:proofErr w:type="spellStart"/>
      <w:r>
        <w:t>geredt</w:t>
      </w:r>
      <w:proofErr w:type="spellEnd"/>
      <w:r>
        <w:t xml:space="preserve"> haben / </w:t>
      </w:r>
      <w:proofErr w:type="spellStart"/>
      <w:r>
        <w:t>weitläuffiger</w:t>
      </w:r>
      <w:proofErr w:type="spellEnd"/>
      <w:r>
        <w:t xml:space="preserve"> erkläret / </w:t>
      </w:r>
      <w:proofErr w:type="spellStart"/>
      <w:r>
        <w:t>vnnd</w:t>
      </w:r>
      <w:proofErr w:type="spellEnd"/>
      <w:r>
        <w:t xml:space="preserve"> der recht Gottesdienst gar herrlich </w:t>
      </w:r>
      <w:proofErr w:type="spellStart"/>
      <w:r>
        <w:t>erleutert</w:t>
      </w:r>
      <w:proofErr w:type="spellEnd"/>
      <w:r>
        <w:t xml:space="preserve"> </w:t>
      </w:r>
      <w:proofErr w:type="spellStart"/>
      <w:r>
        <w:t>wirdt</w:t>
      </w:r>
      <w:proofErr w:type="spellEnd"/>
      <w:r>
        <w:t xml:space="preserve">. </w:t>
      </w:r>
    </w:p>
    <w:p w14:paraId="411A28C1" w14:textId="77777777" w:rsidR="00EB3C2B" w:rsidRDefault="00EB3C2B" w:rsidP="00EB3C2B">
      <w:pPr>
        <w:pStyle w:val="StandardWeb"/>
      </w:pPr>
      <w:r>
        <w:t xml:space="preserve">F. Weil aber ein ander Gesetz der Natur: ein ander Gesetz Gottes / </w:t>
      </w:r>
      <w:proofErr w:type="spellStart"/>
      <w:r>
        <w:t>vnd</w:t>
      </w:r>
      <w:proofErr w:type="spellEnd"/>
      <w:r>
        <w:t xml:space="preserve"> ein ander Gesetz der Menschen ist / darinnen nicht geringer </w:t>
      </w:r>
      <w:proofErr w:type="spellStart"/>
      <w:r>
        <w:t>vnderscheid</w:t>
      </w:r>
      <w:proofErr w:type="spellEnd"/>
      <w:r>
        <w:t xml:space="preserve"> gefunden </w:t>
      </w:r>
      <w:proofErr w:type="spellStart"/>
      <w:r>
        <w:t>wirdt</w:t>
      </w:r>
      <w:proofErr w:type="spellEnd"/>
      <w:r>
        <w:t xml:space="preserve">: so zeig mir an / von welchem Gesetz du hie redest? </w:t>
      </w:r>
    </w:p>
    <w:p w14:paraId="239A5CB7" w14:textId="77777777" w:rsidR="00EB3C2B" w:rsidRDefault="00EB3C2B" w:rsidP="00EB3C2B">
      <w:pPr>
        <w:pStyle w:val="StandardWeb"/>
      </w:pPr>
      <w:r>
        <w:t xml:space="preserve">A. Von dem Gesetz Gottes / welches ist der </w:t>
      </w:r>
      <w:proofErr w:type="spellStart"/>
      <w:r>
        <w:t>außgetruckte</w:t>
      </w:r>
      <w:proofErr w:type="spellEnd"/>
      <w:r>
        <w:t xml:space="preserve"> </w:t>
      </w:r>
      <w:proofErr w:type="spellStart"/>
      <w:r>
        <w:t>wille</w:t>
      </w:r>
      <w:proofErr w:type="spellEnd"/>
      <w:r>
        <w:t xml:space="preserve"> Gottes: in dem heilige </w:t>
      </w:r>
      <w:proofErr w:type="spellStart"/>
      <w:r>
        <w:t>vnd</w:t>
      </w:r>
      <w:proofErr w:type="spellEnd"/>
      <w:r>
        <w:t xml:space="preserve"> Gott </w:t>
      </w:r>
      <w:proofErr w:type="spellStart"/>
      <w:r>
        <w:t>wolgefellige</w:t>
      </w:r>
      <w:proofErr w:type="spellEnd"/>
      <w:r>
        <w:t xml:space="preserve"> ding </w:t>
      </w:r>
      <w:proofErr w:type="spellStart"/>
      <w:r>
        <w:t>gebotten</w:t>
      </w:r>
      <w:proofErr w:type="spellEnd"/>
      <w:r>
        <w:t xml:space="preserve">: </w:t>
      </w:r>
      <w:proofErr w:type="spellStart"/>
      <w:r>
        <w:t>vnrechte</w:t>
      </w:r>
      <w:proofErr w:type="spellEnd"/>
      <w:r>
        <w:t xml:space="preserve"> aber / die Gott mißfallen / verbotten werden. </w:t>
      </w:r>
    </w:p>
    <w:p w14:paraId="73E3A1D5" w14:textId="77777777" w:rsidR="00EB3C2B" w:rsidRDefault="00EB3C2B" w:rsidP="00EB3C2B">
      <w:pPr>
        <w:pStyle w:val="StandardWeb"/>
      </w:pPr>
      <w:r>
        <w:t xml:space="preserve">F. Weil aber der Gesetzen hin </w:t>
      </w:r>
      <w:proofErr w:type="spellStart"/>
      <w:r>
        <w:t>vnd</w:t>
      </w:r>
      <w:proofErr w:type="spellEnd"/>
      <w:r>
        <w:t xml:space="preserve"> wider in der H. </w:t>
      </w:r>
      <w:proofErr w:type="spellStart"/>
      <w:r>
        <w:t>Schrifft</w:t>
      </w:r>
      <w:proofErr w:type="spellEnd"/>
      <w:r>
        <w:t xml:space="preserve"> viel </w:t>
      </w:r>
      <w:proofErr w:type="spellStart"/>
      <w:r>
        <w:t>seind</w:t>
      </w:r>
      <w:proofErr w:type="spellEnd"/>
      <w:r>
        <w:t xml:space="preserve"> / wer möchte solche leichtlich </w:t>
      </w:r>
      <w:proofErr w:type="spellStart"/>
      <w:r>
        <w:t>zusamen</w:t>
      </w:r>
      <w:proofErr w:type="spellEnd"/>
      <w:r>
        <w:t xml:space="preserve"> bringen </w:t>
      </w:r>
      <w:proofErr w:type="spellStart"/>
      <w:r>
        <w:t>vnd</w:t>
      </w:r>
      <w:proofErr w:type="spellEnd"/>
      <w:r>
        <w:t xml:space="preserve"> lernen? </w:t>
      </w:r>
    </w:p>
    <w:p w14:paraId="7EC461E9" w14:textId="77777777" w:rsidR="00EB3C2B" w:rsidRDefault="00EB3C2B" w:rsidP="00EB3C2B">
      <w:pPr>
        <w:pStyle w:val="StandardWeb"/>
      </w:pPr>
      <w:r>
        <w:t xml:space="preserve">A. Gott / als ein </w:t>
      </w:r>
      <w:proofErr w:type="spellStart"/>
      <w:r>
        <w:t>liebhaber</w:t>
      </w:r>
      <w:proofErr w:type="spellEnd"/>
      <w:r>
        <w:t xml:space="preserve"> der </w:t>
      </w:r>
      <w:proofErr w:type="spellStart"/>
      <w:r>
        <w:t>menschen</w:t>
      </w:r>
      <w:proofErr w:type="spellEnd"/>
      <w:r>
        <w:t xml:space="preserve"> / ist </w:t>
      </w:r>
      <w:proofErr w:type="spellStart"/>
      <w:r>
        <w:t>selbs</w:t>
      </w:r>
      <w:proofErr w:type="spellEnd"/>
      <w:r>
        <w:t xml:space="preserve"> </w:t>
      </w:r>
      <w:proofErr w:type="spellStart"/>
      <w:r>
        <w:t>hierinn</w:t>
      </w:r>
      <w:proofErr w:type="spellEnd"/>
      <w:r>
        <w:t xml:space="preserve"> menschlicher </w:t>
      </w:r>
      <w:proofErr w:type="spellStart"/>
      <w:r>
        <w:t>schwachheit</w:t>
      </w:r>
      <w:proofErr w:type="spellEnd"/>
      <w:r>
        <w:t xml:space="preserve"> </w:t>
      </w:r>
      <w:proofErr w:type="spellStart"/>
      <w:r>
        <w:t>zuhilff</w:t>
      </w:r>
      <w:proofErr w:type="spellEnd"/>
      <w:r>
        <w:t xml:space="preserve"> </w:t>
      </w:r>
      <w:proofErr w:type="spellStart"/>
      <w:r>
        <w:t>vnd</w:t>
      </w:r>
      <w:proofErr w:type="spellEnd"/>
      <w:r>
        <w:t xml:space="preserve"> </w:t>
      </w:r>
      <w:proofErr w:type="spellStart"/>
      <w:r>
        <w:t>stewr</w:t>
      </w:r>
      <w:proofErr w:type="spellEnd"/>
      <w:r>
        <w:t xml:space="preserve"> kommen / hat sich mit grosser </w:t>
      </w:r>
      <w:proofErr w:type="spellStart"/>
      <w:r>
        <w:t>Majestet</w:t>
      </w:r>
      <w:proofErr w:type="spellEnd"/>
      <w:r>
        <w:t xml:space="preserve"> </w:t>
      </w:r>
      <w:proofErr w:type="spellStart"/>
      <w:r>
        <w:t>auff</w:t>
      </w:r>
      <w:proofErr w:type="spellEnd"/>
      <w:r>
        <w:t xml:space="preserve"> den </w:t>
      </w:r>
      <w:proofErr w:type="spellStart"/>
      <w:r>
        <w:t>berg</w:t>
      </w:r>
      <w:proofErr w:type="spellEnd"/>
      <w:r>
        <w:t xml:space="preserve"> Sinai </w:t>
      </w:r>
      <w:proofErr w:type="spellStart"/>
      <w:r>
        <w:t>inn</w:t>
      </w:r>
      <w:proofErr w:type="spellEnd"/>
      <w:r>
        <w:t xml:space="preserve"> der wüste / da ein grosse menge seines </w:t>
      </w:r>
      <w:proofErr w:type="spellStart"/>
      <w:r>
        <w:t>außerwehlten</w:t>
      </w:r>
      <w:proofErr w:type="spellEnd"/>
      <w:r>
        <w:t xml:space="preserve"> </w:t>
      </w:r>
      <w:proofErr w:type="spellStart"/>
      <w:r>
        <w:t>volcks</w:t>
      </w:r>
      <w:proofErr w:type="spellEnd"/>
      <w:r>
        <w:t xml:space="preserve"> </w:t>
      </w:r>
      <w:proofErr w:type="spellStart"/>
      <w:r>
        <w:t>versamlet</w:t>
      </w:r>
      <w:proofErr w:type="spellEnd"/>
      <w:r>
        <w:t xml:space="preserve"> war / hinab gelassen / </w:t>
      </w:r>
      <w:proofErr w:type="spellStart"/>
      <w:r>
        <w:t>vnnd</w:t>
      </w:r>
      <w:proofErr w:type="spellEnd"/>
      <w:r>
        <w:t xml:space="preserve"> hat mit seiner eignen </w:t>
      </w:r>
      <w:proofErr w:type="spellStart"/>
      <w:r>
        <w:t>stimm</w:t>
      </w:r>
      <w:proofErr w:type="spellEnd"/>
      <w:r>
        <w:t xml:space="preserve"> </w:t>
      </w:r>
      <w:proofErr w:type="spellStart"/>
      <w:r>
        <w:t>jhnen</w:t>
      </w:r>
      <w:proofErr w:type="spellEnd"/>
      <w:r>
        <w:t xml:space="preserve"> sein Gesetz gegeben: welches er in </w:t>
      </w:r>
      <w:proofErr w:type="spellStart"/>
      <w:r>
        <w:t>zehen</w:t>
      </w:r>
      <w:proofErr w:type="spellEnd"/>
      <w:r>
        <w:t xml:space="preserve"> Worten oder </w:t>
      </w:r>
      <w:proofErr w:type="spellStart"/>
      <w:r>
        <w:t>Artickeln</w:t>
      </w:r>
      <w:proofErr w:type="spellEnd"/>
      <w:r>
        <w:t xml:space="preserve"> </w:t>
      </w:r>
      <w:proofErr w:type="spellStart"/>
      <w:r>
        <w:t>begrieffen</w:t>
      </w:r>
      <w:proofErr w:type="spellEnd"/>
      <w:r>
        <w:t xml:space="preserve">. Daher es den </w:t>
      </w:r>
      <w:proofErr w:type="spellStart"/>
      <w:r>
        <w:t>namen</w:t>
      </w:r>
      <w:proofErr w:type="spellEnd"/>
      <w:r>
        <w:t xml:space="preserve"> der </w:t>
      </w:r>
      <w:proofErr w:type="spellStart"/>
      <w:r>
        <w:t>zehen</w:t>
      </w:r>
      <w:proofErr w:type="spellEnd"/>
      <w:r>
        <w:t xml:space="preserve"> </w:t>
      </w:r>
      <w:proofErr w:type="spellStart"/>
      <w:r>
        <w:t>Gebotten</w:t>
      </w:r>
      <w:proofErr w:type="spellEnd"/>
      <w:r>
        <w:t xml:space="preserve"> </w:t>
      </w:r>
      <w:proofErr w:type="spellStart"/>
      <w:r>
        <w:t>hatt</w:t>
      </w:r>
      <w:proofErr w:type="spellEnd"/>
      <w:r>
        <w:t xml:space="preserve">. </w:t>
      </w:r>
      <w:proofErr w:type="spellStart"/>
      <w:r>
        <w:t>Vnd</w:t>
      </w:r>
      <w:proofErr w:type="spellEnd"/>
      <w:r>
        <w:t xml:space="preserve"> in diesen </w:t>
      </w:r>
      <w:proofErr w:type="spellStart"/>
      <w:r>
        <w:t>zehen</w:t>
      </w:r>
      <w:proofErr w:type="spellEnd"/>
      <w:r>
        <w:t xml:space="preserve"> </w:t>
      </w:r>
      <w:proofErr w:type="spellStart"/>
      <w:r>
        <w:t>Gebotten</w:t>
      </w:r>
      <w:proofErr w:type="spellEnd"/>
      <w:r>
        <w:t xml:space="preserve"> werden alle Gesetze </w:t>
      </w:r>
      <w:proofErr w:type="spellStart"/>
      <w:r>
        <w:t>begrieffen</w:t>
      </w:r>
      <w:proofErr w:type="spellEnd"/>
      <w:r>
        <w:t xml:space="preserve"> / </w:t>
      </w:r>
      <w:proofErr w:type="spellStart"/>
      <w:r>
        <w:t>vnd</w:t>
      </w:r>
      <w:proofErr w:type="spellEnd"/>
      <w:r>
        <w:t xml:space="preserve"> summarischer weise der </w:t>
      </w:r>
      <w:proofErr w:type="spellStart"/>
      <w:r>
        <w:t>gantzen</w:t>
      </w:r>
      <w:proofErr w:type="spellEnd"/>
      <w:r>
        <w:t xml:space="preserve"> </w:t>
      </w:r>
      <w:proofErr w:type="spellStart"/>
      <w:r>
        <w:t>welt</w:t>
      </w:r>
      <w:proofErr w:type="spellEnd"/>
      <w:r>
        <w:t xml:space="preserve"> </w:t>
      </w:r>
      <w:proofErr w:type="spellStart"/>
      <w:r>
        <w:t>fürgestellet</w:t>
      </w:r>
      <w:proofErr w:type="spellEnd"/>
      <w:r>
        <w:t xml:space="preserve">. Die </w:t>
      </w:r>
      <w:proofErr w:type="spellStart"/>
      <w:r>
        <w:t>Hebreer</w:t>
      </w:r>
      <w:proofErr w:type="spellEnd"/>
      <w:r>
        <w:t xml:space="preserve"> nennen das Gesetz einen Wegweiser / weil es den </w:t>
      </w:r>
      <w:proofErr w:type="spellStart"/>
      <w:r>
        <w:t>menschen</w:t>
      </w:r>
      <w:proofErr w:type="spellEnd"/>
      <w:r>
        <w:t xml:space="preserve"> in deß Herren wegen leitet </w:t>
      </w:r>
      <w:proofErr w:type="spellStart"/>
      <w:r>
        <w:t>vnd</w:t>
      </w:r>
      <w:proofErr w:type="spellEnd"/>
      <w:r>
        <w:t xml:space="preserve"> führet. Andere vermeinen / das Latinisch </w:t>
      </w:r>
      <w:proofErr w:type="spellStart"/>
      <w:r>
        <w:t>wort</w:t>
      </w:r>
      <w:proofErr w:type="spellEnd"/>
      <w:r>
        <w:t xml:space="preserve"> Lex habe sein </w:t>
      </w:r>
      <w:proofErr w:type="spellStart"/>
      <w:r>
        <w:t>nammen</w:t>
      </w:r>
      <w:proofErr w:type="spellEnd"/>
      <w:r>
        <w:t xml:space="preserve"> vom lesen / weil das Gesetz / damit es </w:t>
      </w:r>
      <w:proofErr w:type="spellStart"/>
      <w:r>
        <w:t>jederman</w:t>
      </w:r>
      <w:proofErr w:type="spellEnd"/>
      <w:r>
        <w:t xml:space="preserve"> bekannt sey / </w:t>
      </w:r>
      <w:proofErr w:type="spellStart"/>
      <w:r>
        <w:t>vnd</w:t>
      </w:r>
      <w:proofErr w:type="spellEnd"/>
      <w:r>
        <w:t xml:space="preserve"> von </w:t>
      </w:r>
      <w:proofErr w:type="spellStart"/>
      <w:r>
        <w:t>menniglichem</w:t>
      </w:r>
      <w:proofErr w:type="spellEnd"/>
      <w:r>
        <w:t xml:space="preserve"> gehalten werde / </w:t>
      </w:r>
      <w:proofErr w:type="spellStart"/>
      <w:r>
        <w:t>offentlich</w:t>
      </w:r>
      <w:proofErr w:type="spellEnd"/>
      <w:r>
        <w:t xml:space="preserve"> gelesen </w:t>
      </w:r>
      <w:proofErr w:type="spellStart"/>
      <w:r>
        <w:t>wirt</w:t>
      </w:r>
      <w:proofErr w:type="spellEnd"/>
      <w:r>
        <w:t xml:space="preserve">. Diesem aber sey / wie </w:t>
      </w:r>
      <w:proofErr w:type="spellStart"/>
      <w:r>
        <w:t>jhm</w:t>
      </w:r>
      <w:proofErr w:type="spellEnd"/>
      <w:r>
        <w:t xml:space="preserve"> wölle / so ist </w:t>
      </w:r>
      <w:proofErr w:type="spellStart"/>
      <w:r>
        <w:t>diß</w:t>
      </w:r>
      <w:proofErr w:type="spellEnd"/>
      <w:r>
        <w:t xml:space="preserve"> </w:t>
      </w:r>
      <w:proofErr w:type="spellStart"/>
      <w:r>
        <w:t>auß</w:t>
      </w:r>
      <w:proofErr w:type="spellEnd"/>
      <w:r>
        <w:t xml:space="preserve"> H. </w:t>
      </w:r>
      <w:proofErr w:type="spellStart"/>
      <w:r>
        <w:t>Schrifft</w:t>
      </w:r>
      <w:proofErr w:type="spellEnd"/>
      <w:r>
        <w:t xml:space="preserve"> gewiß / daß Gott / wie er gegen dem </w:t>
      </w:r>
      <w:proofErr w:type="spellStart"/>
      <w:r>
        <w:t>menschen</w:t>
      </w:r>
      <w:proofErr w:type="spellEnd"/>
      <w:r>
        <w:t xml:space="preserve"> gesinnet / </w:t>
      </w:r>
      <w:proofErr w:type="spellStart"/>
      <w:r>
        <w:t>vnd</w:t>
      </w:r>
      <w:proofErr w:type="spellEnd"/>
      <w:r>
        <w:t xml:space="preserve"> was er wölle / daß sie thun oder lassen sollen / erstlich durch </w:t>
      </w:r>
      <w:proofErr w:type="spellStart"/>
      <w:r>
        <w:t>vnderschiedliche</w:t>
      </w:r>
      <w:proofErr w:type="spellEnd"/>
      <w:r>
        <w:t xml:space="preserve"> </w:t>
      </w:r>
      <w:proofErr w:type="spellStart"/>
      <w:r>
        <w:t>Artickel</w:t>
      </w:r>
      <w:proofErr w:type="spellEnd"/>
      <w:r>
        <w:t xml:space="preserve"> erkläret / demnach dieselben mit seinem eigenen </w:t>
      </w:r>
      <w:proofErr w:type="spellStart"/>
      <w:r>
        <w:t>finger</w:t>
      </w:r>
      <w:proofErr w:type="spellEnd"/>
      <w:r>
        <w:t xml:space="preserve"> in steinerne </w:t>
      </w:r>
      <w:proofErr w:type="spellStart"/>
      <w:r>
        <w:t>Taffeln</w:t>
      </w:r>
      <w:proofErr w:type="spellEnd"/>
      <w:r>
        <w:t xml:space="preserve"> geschrieben / </w:t>
      </w:r>
      <w:proofErr w:type="spellStart"/>
      <w:r>
        <w:t>vnnd</w:t>
      </w:r>
      <w:proofErr w:type="spellEnd"/>
      <w:r>
        <w:t xml:space="preserve"> </w:t>
      </w:r>
      <w:proofErr w:type="spellStart"/>
      <w:r>
        <w:t>endtlich</w:t>
      </w:r>
      <w:proofErr w:type="spellEnd"/>
      <w:r>
        <w:t xml:space="preserve"> sie in die </w:t>
      </w:r>
      <w:proofErr w:type="spellStart"/>
      <w:r>
        <w:t>Bundtsladen</w:t>
      </w:r>
      <w:proofErr w:type="spellEnd"/>
      <w:r>
        <w:t xml:space="preserve"> / damit sie nicht </w:t>
      </w:r>
      <w:proofErr w:type="spellStart"/>
      <w:r>
        <w:t>verlohren</w:t>
      </w:r>
      <w:proofErr w:type="spellEnd"/>
      <w:r>
        <w:t xml:space="preserve"> wurden / zulegen befohlen / </w:t>
      </w:r>
      <w:proofErr w:type="spellStart"/>
      <w:r>
        <w:t>vnd</w:t>
      </w:r>
      <w:proofErr w:type="spellEnd"/>
      <w:r>
        <w:t xml:space="preserve"> also sein Gesetz durch Mosen in seinem </w:t>
      </w:r>
      <w:proofErr w:type="spellStart"/>
      <w:r>
        <w:t>volck</w:t>
      </w:r>
      <w:proofErr w:type="spellEnd"/>
      <w:r>
        <w:t xml:space="preserve"> zuhalten mit </w:t>
      </w:r>
      <w:proofErr w:type="spellStart"/>
      <w:r>
        <w:t>fleiß</w:t>
      </w:r>
      <w:proofErr w:type="spellEnd"/>
      <w:r>
        <w:t xml:space="preserve"> </w:t>
      </w:r>
      <w:proofErr w:type="spellStart"/>
      <w:r>
        <w:t>gebotten</w:t>
      </w:r>
      <w:proofErr w:type="spellEnd"/>
      <w:r>
        <w:t xml:space="preserve"> habe. </w:t>
      </w:r>
    </w:p>
    <w:p w14:paraId="4EED1976" w14:textId="77777777" w:rsidR="00EB3C2B" w:rsidRDefault="00EB3C2B" w:rsidP="00EB3C2B">
      <w:pPr>
        <w:pStyle w:val="StandardWeb"/>
      </w:pPr>
      <w:r>
        <w:t xml:space="preserve">F. Wie werden denn diese </w:t>
      </w:r>
      <w:proofErr w:type="spellStart"/>
      <w:r>
        <w:t>zehen</w:t>
      </w:r>
      <w:proofErr w:type="spellEnd"/>
      <w:r>
        <w:t xml:space="preserve"> </w:t>
      </w:r>
      <w:proofErr w:type="spellStart"/>
      <w:r>
        <w:t>Gebott</w:t>
      </w:r>
      <w:proofErr w:type="spellEnd"/>
      <w:r>
        <w:t xml:space="preserve"> </w:t>
      </w:r>
      <w:proofErr w:type="spellStart"/>
      <w:r>
        <w:t>gewohnlich</w:t>
      </w:r>
      <w:proofErr w:type="spellEnd"/>
      <w:r>
        <w:t xml:space="preserve"> abgetheilt? </w:t>
      </w:r>
    </w:p>
    <w:p w14:paraId="78F69A68" w14:textId="77777777" w:rsidR="00EB3C2B" w:rsidRDefault="00EB3C2B" w:rsidP="00EB3C2B">
      <w:pPr>
        <w:pStyle w:val="StandardWeb"/>
      </w:pPr>
      <w:r>
        <w:t xml:space="preserve">A. </w:t>
      </w:r>
      <w:proofErr w:type="spellStart"/>
      <w:r>
        <w:t>Jn</w:t>
      </w:r>
      <w:proofErr w:type="spellEnd"/>
      <w:r>
        <w:t xml:space="preserve"> zwo </w:t>
      </w:r>
      <w:proofErr w:type="spellStart"/>
      <w:r>
        <w:t>Taffeln</w:t>
      </w:r>
      <w:proofErr w:type="spellEnd"/>
      <w:r>
        <w:t xml:space="preserve">: deren die erste vier </w:t>
      </w:r>
      <w:proofErr w:type="spellStart"/>
      <w:r>
        <w:t>Gebott</w:t>
      </w:r>
      <w:proofErr w:type="spellEnd"/>
      <w:r>
        <w:t xml:space="preserve"> / die andere sechs </w:t>
      </w:r>
      <w:proofErr w:type="spellStart"/>
      <w:r>
        <w:t>Gebott</w:t>
      </w:r>
      <w:proofErr w:type="spellEnd"/>
      <w:r>
        <w:t xml:space="preserve"> </w:t>
      </w:r>
      <w:proofErr w:type="spellStart"/>
      <w:r>
        <w:t>begreiffet</w:t>
      </w:r>
      <w:proofErr w:type="spellEnd"/>
      <w:r>
        <w:t xml:space="preserve">. </w:t>
      </w:r>
    </w:p>
    <w:p w14:paraId="278E801E" w14:textId="77777777" w:rsidR="00EB3C2B" w:rsidRDefault="00EB3C2B" w:rsidP="00EB3C2B">
      <w:pPr>
        <w:pStyle w:val="StandardWeb"/>
      </w:pPr>
      <w:r>
        <w:t xml:space="preserve">F. Was weisen diese zwo </w:t>
      </w:r>
      <w:proofErr w:type="spellStart"/>
      <w:r>
        <w:t>Taffeln</w:t>
      </w:r>
      <w:proofErr w:type="spellEnd"/>
      <w:r>
        <w:t xml:space="preserve"> </w:t>
      </w:r>
      <w:proofErr w:type="spellStart"/>
      <w:r>
        <w:t>auß</w:t>
      </w:r>
      <w:proofErr w:type="spellEnd"/>
      <w:r>
        <w:t xml:space="preserve">? </w:t>
      </w:r>
    </w:p>
    <w:p w14:paraId="20D5CDF3" w14:textId="77777777" w:rsidR="00EB3C2B" w:rsidRDefault="00EB3C2B" w:rsidP="00EB3C2B">
      <w:pPr>
        <w:pStyle w:val="StandardWeb"/>
      </w:pPr>
      <w:r>
        <w:t xml:space="preserve">A. Die erste trifft Gott an / </w:t>
      </w:r>
      <w:proofErr w:type="spellStart"/>
      <w:r>
        <w:t>vnnd</w:t>
      </w:r>
      <w:proofErr w:type="spellEnd"/>
      <w:r>
        <w:t xml:space="preserve"> lehrt wie wir </w:t>
      </w:r>
      <w:proofErr w:type="spellStart"/>
      <w:r>
        <w:t>vns</w:t>
      </w:r>
      <w:proofErr w:type="spellEnd"/>
      <w:r>
        <w:t xml:space="preserve"> gegen </w:t>
      </w:r>
      <w:proofErr w:type="spellStart"/>
      <w:r>
        <w:t>jhm</w:t>
      </w:r>
      <w:proofErr w:type="spellEnd"/>
      <w:r>
        <w:t xml:space="preserve"> halten sollen. Die ander trifft an den </w:t>
      </w:r>
      <w:proofErr w:type="spellStart"/>
      <w:r>
        <w:t>menschen</w:t>
      </w:r>
      <w:proofErr w:type="spellEnd"/>
      <w:r>
        <w:t xml:space="preserve"> / </w:t>
      </w:r>
      <w:proofErr w:type="spellStart"/>
      <w:r>
        <w:t>vnnd</w:t>
      </w:r>
      <w:proofErr w:type="spellEnd"/>
      <w:r>
        <w:t xml:space="preserve"> zeiget </w:t>
      </w:r>
      <w:proofErr w:type="spellStart"/>
      <w:r>
        <w:t>vns</w:t>
      </w:r>
      <w:proofErr w:type="spellEnd"/>
      <w:r>
        <w:t xml:space="preserve"> / was wir demselben </w:t>
      </w:r>
      <w:proofErr w:type="spellStart"/>
      <w:r>
        <w:t>zuthun</w:t>
      </w:r>
      <w:proofErr w:type="spellEnd"/>
      <w:r>
        <w:t xml:space="preserve"> schuldig seyen. Mögen derhalben </w:t>
      </w:r>
      <w:proofErr w:type="spellStart"/>
      <w:r>
        <w:t>auff</w:t>
      </w:r>
      <w:proofErr w:type="spellEnd"/>
      <w:r>
        <w:t xml:space="preserve"> diese </w:t>
      </w:r>
      <w:proofErr w:type="spellStart"/>
      <w:r>
        <w:t>zehen</w:t>
      </w:r>
      <w:proofErr w:type="spellEnd"/>
      <w:r>
        <w:t xml:space="preserve"> </w:t>
      </w:r>
      <w:proofErr w:type="spellStart"/>
      <w:r>
        <w:t>Gebott</w:t>
      </w:r>
      <w:proofErr w:type="spellEnd"/>
      <w:r>
        <w:t xml:space="preserve"> alle andere Gesetze / die </w:t>
      </w:r>
      <w:proofErr w:type="spellStart"/>
      <w:r>
        <w:t>weitläuffig</w:t>
      </w:r>
      <w:proofErr w:type="spellEnd"/>
      <w:r>
        <w:t xml:space="preserve"> durch die </w:t>
      </w:r>
      <w:proofErr w:type="spellStart"/>
      <w:r>
        <w:t>gantze</w:t>
      </w:r>
      <w:proofErr w:type="spellEnd"/>
      <w:r>
        <w:t xml:space="preserve"> Bibel beschrieben </w:t>
      </w:r>
      <w:proofErr w:type="spellStart"/>
      <w:r>
        <w:t>seind</w:t>
      </w:r>
      <w:proofErr w:type="spellEnd"/>
      <w:r>
        <w:t xml:space="preserve"> / gezogen werden. </w:t>
      </w:r>
    </w:p>
    <w:p w14:paraId="454AAEF4" w14:textId="77777777" w:rsidR="00EB3C2B" w:rsidRDefault="00EB3C2B" w:rsidP="00EB3C2B">
      <w:pPr>
        <w:pStyle w:val="berschrift2"/>
      </w:pPr>
      <w:r>
        <w:t>Cap. V.</w:t>
      </w:r>
    </w:p>
    <w:p w14:paraId="5D26B203" w14:textId="77777777" w:rsidR="00EB3C2B" w:rsidRDefault="00EB3C2B" w:rsidP="00EB3C2B">
      <w:pPr>
        <w:pStyle w:val="StandardWeb"/>
      </w:pPr>
      <w:r>
        <w:t xml:space="preserve">Erklärung der ersten </w:t>
      </w:r>
      <w:proofErr w:type="spellStart"/>
      <w:r>
        <w:t>Taffel</w:t>
      </w:r>
      <w:proofErr w:type="spellEnd"/>
      <w:r>
        <w:t xml:space="preserve">. </w:t>
      </w:r>
    </w:p>
    <w:p w14:paraId="30880218" w14:textId="77777777" w:rsidR="00EB3C2B" w:rsidRDefault="00EB3C2B" w:rsidP="00EB3C2B">
      <w:pPr>
        <w:pStyle w:val="StandardWeb"/>
      </w:pPr>
      <w:r>
        <w:t xml:space="preserve">F. Was </w:t>
      </w:r>
      <w:proofErr w:type="spellStart"/>
      <w:r>
        <w:t>wil</w:t>
      </w:r>
      <w:proofErr w:type="spellEnd"/>
      <w:r>
        <w:t xml:space="preserve"> Gott in dem ersten </w:t>
      </w:r>
      <w:proofErr w:type="spellStart"/>
      <w:r>
        <w:t>Gebott</w:t>
      </w:r>
      <w:proofErr w:type="spellEnd"/>
      <w:r>
        <w:t xml:space="preserve"> der ersten </w:t>
      </w:r>
      <w:proofErr w:type="spellStart"/>
      <w:r>
        <w:t>Taffel</w:t>
      </w:r>
      <w:proofErr w:type="spellEnd"/>
      <w:r>
        <w:t xml:space="preserve">? </w:t>
      </w:r>
    </w:p>
    <w:p w14:paraId="6CC526DC" w14:textId="77777777" w:rsidR="00EB3C2B" w:rsidRDefault="00EB3C2B" w:rsidP="00EB3C2B">
      <w:pPr>
        <w:pStyle w:val="StandardWeb"/>
      </w:pPr>
      <w:r>
        <w:t xml:space="preserve">A. Eben das / welches wir </w:t>
      </w:r>
      <w:proofErr w:type="spellStart"/>
      <w:r>
        <w:t>inn</w:t>
      </w:r>
      <w:proofErr w:type="spellEnd"/>
      <w:r>
        <w:t xml:space="preserve"> der </w:t>
      </w:r>
      <w:proofErr w:type="spellStart"/>
      <w:r>
        <w:t>erklärung</w:t>
      </w:r>
      <w:proofErr w:type="spellEnd"/>
      <w:r>
        <w:t xml:space="preserve"> deß </w:t>
      </w:r>
      <w:proofErr w:type="spellStart"/>
      <w:r>
        <w:t>Bundts</w:t>
      </w:r>
      <w:proofErr w:type="spellEnd"/>
      <w:r>
        <w:t xml:space="preserve"> Gottes gehört haben. Denn diese </w:t>
      </w:r>
      <w:proofErr w:type="spellStart"/>
      <w:r>
        <w:t>Taffel</w:t>
      </w:r>
      <w:proofErr w:type="spellEnd"/>
      <w:r>
        <w:t xml:space="preserve"> werden auch die </w:t>
      </w:r>
      <w:proofErr w:type="spellStart"/>
      <w:r>
        <w:t>Taffel</w:t>
      </w:r>
      <w:proofErr w:type="spellEnd"/>
      <w:r>
        <w:t xml:space="preserve"> deß </w:t>
      </w:r>
      <w:proofErr w:type="spellStart"/>
      <w:r>
        <w:t>Bundts</w:t>
      </w:r>
      <w:proofErr w:type="spellEnd"/>
      <w:r>
        <w:t xml:space="preserve"> / </w:t>
      </w:r>
      <w:proofErr w:type="spellStart"/>
      <w:r>
        <w:t>vnnd</w:t>
      </w:r>
      <w:proofErr w:type="spellEnd"/>
      <w:r>
        <w:t xml:space="preserve"> die Laden / in die sie </w:t>
      </w:r>
      <w:proofErr w:type="spellStart"/>
      <w:r>
        <w:t>seind</w:t>
      </w:r>
      <w:proofErr w:type="spellEnd"/>
      <w:r>
        <w:t xml:space="preserve"> gelegt worden / die </w:t>
      </w:r>
      <w:proofErr w:type="spellStart"/>
      <w:r>
        <w:t>Bundtsladen</w:t>
      </w:r>
      <w:proofErr w:type="spellEnd"/>
      <w:r>
        <w:t xml:space="preserve"> </w:t>
      </w:r>
      <w:proofErr w:type="spellStart"/>
      <w:r>
        <w:t>genennt</w:t>
      </w:r>
      <w:proofErr w:type="spellEnd"/>
      <w:r>
        <w:t xml:space="preserve">: Sintemal sich </w:t>
      </w:r>
      <w:proofErr w:type="spellStart"/>
      <w:r>
        <w:t>vns</w:t>
      </w:r>
      <w:proofErr w:type="spellEnd"/>
      <w:r>
        <w:t xml:space="preserve"> Gott anfänglich </w:t>
      </w:r>
      <w:proofErr w:type="spellStart"/>
      <w:r>
        <w:t>selbs</w:t>
      </w:r>
      <w:proofErr w:type="spellEnd"/>
      <w:r>
        <w:t xml:space="preserve"> darstellt </w:t>
      </w:r>
      <w:proofErr w:type="spellStart"/>
      <w:r>
        <w:t>vnnd</w:t>
      </w:r>
      <w:proofErr w:type="spellEnd"/>
      <w:r>
        <w:t xml:space="preserve"> anzeiget / er sey </w:t>
      </w:r>
      <w:proofErr w:type="spellStart"/>
      <w:r>
        <w:t>vnser</w:t>
      </w:r>
      <w:proofErr w:type="spellEnd"/>
      <w:r>
        <w:t xml:space="preserve"> Gott / das ist / alle </w:t>
      </w:r>
      <w:proofErr w:type="spellStart"/>
      <w:r>
        <w:t>völle</w:t>
      </w:r>
      <w:proofErr w:type="spellEnd"/>
      <w:r>
        <w:t xml:space="preserve"> </w:t>
      </w:r>
      <w:proofErr w:type="spellStart"/>
      <w:r>
        <w:t>vnnd</w:t>
      </w:r>
      <w:proofErr w:type="spellEnd"/>
      <w:r>
        <w:t xml:space="preserve"> </w:t>
      </w:r>
      <w:proofErr w:type="spellStart"/>
      <w:r>
        <w:t>gnüge</w:t>
      </w:r>
      <w:proofErr w:type="spellEnd"/>
      <w:r>
        <w:t xml:space="preserve"> / </w:t>
      </w:r>
      <w:proofErr w:type="spellStart"/>
      <w:r>
        <w:t>inn</w:t>
      </w:r>
      <w:proofErr w:type="spellEnd"/>
      <w:r>
        <w:t xml:space="preserve"> deren wir alles </w:t>
      </w:r>
      <w:proofErr w:type="spellStart"/>
      <w:r>
        <w:t>guts</w:t>
      </w:r>
      <w:proofErr w:type="spellEnd"/>
      <w:r>
        <w:t xml:space="preserve"> haben / finden </w:t>
      </w:r>
      <w:proofErr w:type="spellStart"/>
      <w:r>
        <w:t>vnnd</w:t>
      </w:r>
      <w:proofErr w:type="spellEnd"/>
      <w:r>
        <w:t xml:space="preserve"> erlangen. Demnach gebeut er mit grossem ernst </w:t>
      </w:r>
      <w:proofErr w:type="spellStart"/>
      <w:r>
        <w:t>vnnd</w:t>
      </w:r>
      <w:proofErr w:type="spellEnd"/>
      <w:r>
        <w:t xml:space="preserve"> ansehen / daß wir </w:t>
      </w:r>
      <w:proofErr w:type="spellStart"/>
      <w:r>
        <w:t>jhme</w:t>
      </w:r>
      <w:proofErr w:type="spellEnd"/>
      <w:r>
        <w:t xml:space="preserve"> allein anhangen / </w:t>
      </w:r>
      <w:proofErr w:type="spellStart"/>
      <w:r>
        <w:t>vnnd</w:t>
      </w:r>
      <w:proofErr w:type="spellEnd"/>
      <w:r>
        <w:t xml:space="preserve"> keine ander Götter vor oder neben </w:t>
      </w:r>
      <w:proofErr w:type="spellStart"/>
      <w:r>
        <w:t>jhme</w:t>
      </w:r>
      <w:proofErr w:type="spellEnd"/>
      <w:r>
        <w:t xml:space="preserve"> verehren. </w:t>
      </w:r>
    </w:p>
    <w:p w14:paraId="6270C573" w14:textId="77777777" w:rsidR="00EB3C2B" w:rsidRDefault="00EB3C2B" w:rsidP="00EB3C2B">
      <w:pPr>
        <w:pStyle w:val="StandardWeb"/>
      </w:pPr>
      <w:r>
        <w:t xml:space="preserve">F. Es läßt sich aber ansehen / als wenn </w:t>
      </w:r>
      <w:proofErr w:type="spellStart"/>
      <w:r>
        <w:t>auff</w:t>
      </w:r>
      <w:proofErr w:type="spellEnd"/>
      <w:r>
        <w:t xml:space="preserve"> den heutigen tag </w:t>
      </w:r>
      <w:proofErr w:type="spellStart"/>
      <w:r>
        <w:t>diß</w:t>
      </w:r>
      <w:proofErr w:type="spellEnd"/>
      <w:r>
        <w:t xml:space="preserve"> Gebot </w:t>
      </w:r>
      <w:proofErr w:type="spellStart"/>
      <w:r>
        <w:t>vns</w:t>
      </w:r>
      <w:proofErr w:type="spellEnd"/>
      <w:r>
        <w:t xml:space="preserve"> nichts angehe: weil er </w:t>
      </w:r>
      <w:proofErr w:type="spellStart"/>
      <w:r>
        <w:t>außtrücklich</w:t>
      </w:r>
      <w:proofErr w:type="spellEnd"/>
      <w:r>
        <w:t xml:space="preserve"> spricht: </w:t>
      </w:r>
      <w:proofErr w:type="spellStart"/>
      <w:r>
        <w:t>Jch</w:t>
      </w:r>
      <w:proofErr w:type="spellEnd"/>
      <w:r>
        <w:t xml:space="preserve"> bin der Herr / dein Gott / der ich dich </w:t>
      </w:r>
      <w:proofErr w:type="spellStart"/>
      <w:r>
        <w:t>auß</w:t>
      </w:r>
      <w:proofErr w:type="spellEnd"/>
      <w:r>
        <w:t xml:space="preserve"> Egyptenland geführet habe. Wo hat aber Gott die Christenheit </w:t>
      </w:r>
      <w:proofErr w:type="spellStart"/>
      <w:r>
        <w:t>auß</w:t>
      </w:r>
      <w:proofErr w:type="spellEnd"/>
      <w:r>
        <w:t xml:space="preserve"> Egyptenland geführet? </w:t>
      </w:r>
    </w:p>
    <w:p w14:paraId="1B53AC9D" w14:textId="77777777" w:rsidR="00EB3C2B" w:rsidRDefault="00EB3C2B" w:rsidP="00EB3C2B">
      <w:pPr>
        <w:pStyle w:val="StandardWeb"/>
      </w:pPr>
      <w:r>
        <w:t xml:space="preserve">A. Der gemein verstand </w:t>
      </w:r>
      <w:proofErr w:type="spellStart"/>
      <w:r>
        <w:t>vnnd</w:t>
      </w:r>
      <w:proofErr w:type="spellEnd"/>
      <w:r>
        <w:t xml:space="preserve"> die </w:t>
      </w:r>
      <w:proofErr w:type="spellStart"/>
      <w:r>
        <w:t>gantz</w:t>
      </w:r>
      <w:proofErr w:type="spellEnd"/>
      <w:r>
        <w:t xml:space="preserve"> H. </w:t>
      </w:r>
      <w:proofErr w:type="spellStart"/>
      <w:r>
        <w:t>Schrifft</w:t>
      </w:r>
      <w:proofErr w:type="spellEnd"/>
      <w:r>
        <w:t xml:space="preserve"> lehret / das erste </w:t>
      </w:r>
      <w:proofErr w:type="spellStart"/>
      <w:r>
        <w:t>Gebott</w:t>
      </w:r>
      <w:proofErr w:type="spellEnd"/>
      <w:r>
        <w:t xml:space="preserve"> gehe alle </w:t>
      </w:r>
      <w:proofErr w:type="spellStart"/>
      <w:r>
        <w:t>menschen</w:t>
      </w:r>
      <w:proofErr w:type="spellEnd"/>
      <w:r>
        <w:t xml:space="preserve"> an. </w:t>
      </w:r>
      <w:proofErr w:type="spellStart"/>
      <w:r>
        <w:t>Vber</w:t>
      </w:r>
      <w:proofErr w:type="spellEnd"/>
      <w:r>
        <w:t xml:space="preserve"> </w:t>
      </w:r>
      <w:proofErr w:type="spellStart"/>
      <w:r>
        <w:t>diß</w:t>
      </w:r>
      <w:proofErr w:type="spellEnd"/>
      <w:r>
        <w:t xml:space="preserve"> / wie Gott vorzeiten seine </w:t>
      </w:r>
      <w:proofErr w:type="spellStart"/>
      <w:r>
        <w:t>Jsraeliter</w:t>
      </w:r>
      <w:proofErr w:type="spellEnd"/>
      <w:r>
        <w:t xml:space="preserve"> durch Mosen </w:t>
      </w:r>
      <w:proofErr w:type="spellStart"/>
      <w:r>
        <w:t>auß</w:t>
      </w:r>
      <w:proofErr w:type="spellEnd"/>
      <w:r>
        <w:t xml:space="preserve"> Egyptenland geführet / </w:t>
      </w:r>
      <w:proofErr w:type="spellStart"/>
      <w:r>
        <w:t>vnnd</w:t>
      </w:r>
      <w:proofErr w:type="spellEnd"/>
      <w:r>
        <w:t xml:space="preserve"> sie </w:t>
      </w:r>
      <w:proofErr w:type="spellStart"/>
      <w:r>
        <w:t>auß</w:t>
      </w:r>
      <w:proofErr w:type="spellEnd"/>
      <w:r>
        <w:t xml:space="preserve"> der leiblichen </w:t>
      </w:r>
      <w:proofErr w:type="spellStart"/>
      <w:r>
        <w:t>knechtschafft</w:t>
      </w:r>
      <w:proofErr w:type="spellEnd"/>
      <w:r>
        <w:t xml:space="preserve"> erlediget / seinem </w:t>
      </w:r>
      <w:proofErr w:type="spellStart"/>
      <w:r>
        <w:t>volck</w:t>
      </w:r>
      <w:proofErr w:type="spellEnd"/>
      <w:r>
        <w:t xml:space="preserve"> sein </w:t>
      </w:r>
      <w:proofErr w:type="spellStart"/>
      <w:r>
        <w:t>gnade</w:t>
      </w:r>
      <w:proofErr w:type="spellEnd"/>
      <w:r>
        <w:t xml:space="preserve"> erzeiget / </w:t>
      </w:r>
      <w:proofErr w:type="spellStart"/>
      <w:r>
        <w:t>vnd</w:t>
      </w:r>
      <w:proofErr w:type="spellEnd"/>
      <w:r>
        <w:t xml:space="preserve"> seinem </w:t>
      </w:r>
      <w:proofErr w:type="spellStart"/>
      <w:r>
        <w:t>zorn</w:t>
      </w:r>
      <w:proofErr w:type="spellEnd"/>
      <w:r>
        <w:t xml:space="preserve"> </w:t>
      </w:r>
      <w:proofErr w:type="spellStart"/>
      <w:r>
        <w:t>vber</w:t>
      </w:r>
      <w:proofErr w:type="spellEnd"/>
      <w:r>
        <w:t xml:space="preserve"> die </w:t>
      </w:r>
      <w:proofErr w:type="spellStart"/>
      <w:r>
        <w:t>feynde</w:t>
      </w:r>
      <w:proofErr w:type="spellEnd"/>
      <w:r>
        <w:t xml:space="preserve"> </w:t>
      </w:r>
      <w:proofErr w:type="spellStart"/>
      <w:r>
        <w:t>außgossen</w:t>
      </w:r>
      <w:proofErr w:type="spellEnd"/>
      <w:r>
        <w:t xml:space="preserve"> hat: also hat er </w:t>
      </w:r>
      <w:proofErr w:type="spellStart"/>
      <w:r>
        <w:t>jetzundt</w:t>
      </w:r>
      <w:proofErr w:type="spellEnd"/>
      <w:r>
        <w:t xml:space="preserve"> die Christenheit erlöset durch Christum </w:t>
      </w:r>
      <w:proofErr w:type="spellStart"/>
      <w:r>
        <w:t>auß</w:t>
      </w:r>
      <w:proofErr w:type="spellEnd"/>
      <w:r>
        <w:t xml:space="preserve"> dem reich der </w:t>
      </w:r>
      <w:proofErr w:type="spellStart"/>
      <w:r>
        <w:t>finsternuß</w:t>
      </w:r>
      <w:proofErr w:type="spellEnd"/>
      <w:r>
        <w:t xml:space="preserve"> </w:t>
      </w:r>
      <w:proofErr w:type="spellStart"/>
      <w:r>
        <w:t>vnnd</w:t>
      </w:r>
      <w:proofErr w:type="spellEnd"/>
      <w:r>
        <w:t xml:space="preserve"> </w:t>
      </w:r>
      <w:proofErr w:type="spellStart"/>
      <w:r>
        <w:t>gewalt</w:t>
      </w:r>
      <w:proofErr w:type="spellEnd"/>
      <w:r>
        <w:t xml:space="preserve"> deß </w:t>
      </w:r>
      <w:proofErr w:type="spellStart"/>
      <w:r>
        <w:t>Teuffels</w:t>
      </w:r>
      <w:proofErr w:type="spellEnd"/>
      <w:r>
        <w:t xml:space="preserve"> / </w:t>
      </w:r>
      <w:proofErr w:type="spellStart"/>
      <w:r>
        <w:t>vnnd</w:t>
      </w:r>
      <w:proofErr w:type="spellEnd"/>
      <w:r>
        <w:t xml:space="preserve"> </w:t>
      </w:r>
      <w:proofErr w:type="spellStart"/>
      <w:r>
        <w:t>vns</w:t>
      </w:r>
      <w:proofErr w:type="spellEnd"/>
      <w:r>
        <w:t xml:space="preserve"> versetzet </w:t>
      </w:r>
      <w:proofErr w:type="spellStart"/>
      <w:r>
        <w:t>inn</w:t>
      </w:r>
      <w:proofErr w:type="spellEnd"/>
      <w:r>
        <w:t xml:space="preserve"> das reich seines lieben Sohns / </w:t>
      </w:r>
      <w:proofErr w:type="spellStart"/>
      <w:r>
        <w:t>vnnd</w:t>
      </w:r>
      <w:proofErr w:type="spellEnd"/>
      <w:r>
        <w:t xml:space="preserve"> </w:t>
      </w:r>
      <w:proofErr w:type="spellStart"/>
      <w:r>
        <w:t>geußt</w:t>
      </w:r>
      <w:proofErr w:type="spellEnd"/>
      <w:r>
        <w:t xml:space="preserve"> noch täglich seine gaben </w:t>
      </w:r>
      <w:proofErr w:type="spellStart"/>
      <w:r>
        <w:t>auß</w:t>
      </w:r>
      <w:proofErr w:type="spellEnd"/>
      <w:r>
        <w:t xml:space="preserve"> </w:t>
      </w:r>
      <w:proofErr w:type="spellStart"/>
      <w:r>
        <w:t>vber</w:t>
      </w:r>
      <w:proofErr w:type="spellEnd"/>
      <w:r>
        <w:t xml:space="preserve"> die </w:t>
      </w:r>
      <w:proofErr w:type="spellStart"/>
      <w:r>
        <w:t>glöubigen</w:t>
      </w:r>
      <w:proofErr w:type="spellEnd"/>
      <w:r>
        <w:t xml:space="preserve">: seinen grimm aber </w:t>
      </w:r>
      <w:proofErr w:type="spellStart"/>
      <w:r>
        <w:t>vber</w:t>
      </w:r>
      <w:proofErr w:type="spellEnd"/>
      <w:r>
        <w:t xml:space="preserve"> seine </w:t>
      </w:r>
      <w:proofErr w:type="spellStart"/>
      <w:r>
        <w:t>feynde</w:t>
      </w:r>
      <w:proofErr w:type="spellEnd"/>
      <w:r>
        <w:t xml:space="preserve">. Welcher dingen aller die </w:t>
      </w:r>
      <w:proofErr w:type="spellStart"/>
      <w:r>
        <w:t>erlösung</w:t>
      </w:r>
      <w:proofErr w:type="spellEnd"/>
      <w:r>
        <w:t xml:space="preserve"> </w:t>
      </w:r>
      <w:proofErr w:type="spellStart"/>
      <w:r>
        <w:t>Jsraels</w:t>
      </w:r>
      <w:proofErr w:type="spellEnd"/>
      <w:r>
        <w:t xml:space="preserve"> </w:t>
      </w:r>
      <w:proofErr w:type="spellStart"/>
      <w:r>
        <w:t>auß</w:t>
      </w:r>
      <w:proofErr w:type="spellEnd"/>
      <w:r>
        <w:t xml:space="preserve"> Egypten ein </w:t>
      </w:r>
      <w:proofErr w:type="spellStart"/>
      <w:r>
        <w:t>figur</w:t>
      </w:r>
      <w:proofErr w:type="spellEnd"/>
      <w:r>
        <w:t xml:space="preserve"> gewesen: also daß </w:t>
      </w:r>
      <w:proofErr w:type="spellStart"/>
      <w:r>
        <w:t>diß</w:t>
      </w:r>
      <w:proofErr w:type="spellEnd"/>
      <w:r>
        <w:t xml:space="preserve"> </w:t>
      </w:r>
      <w:proofErr w:type="spellStart"/>
      <w:r>
        <w:t>Gebott</w:t>
      </w:r>
      <w:proofErr w:type="spellEnd"/>
      <w:r>
        <w:t xml:space="preserve"> </w:t>
      </w:r>
      <w:proofErr w:type="spellStart"/>
      <w:r>
        <w:t>fürnemlich</w:t>
      </w:r>
      <w:proofErr w:type="spellEnd"/>
      <w:r>
        <w:t xml:space="preserve"> </w:t>
      </w:r>
      <w:proofErr w:type="spellStart"/>
      <w:r>
        <w:t>vns</w:t>
      </w:r>
      <w:proofErr w:type="spellEnd"/>
      <w:r>
        <w:t xml:space="preserve"> dienet / die wir die erlöseten deß Herren </w:t>
      </w:r>
      <w:proofErr w:type="spellStart"/>
      <w:r>
        <w:t>seind</w:t>
      </w:r>
      <w:proofErr w:type="spellEnd"/>
      <w:r>
        <w:t xml:space="preserve">: welcher / sintemal er allein </w:t>
      </w:r>
      <w:proofErr w:type="spellStart"/>
      <w:r>
        <w:t>vnser</w:t>
      </w:r>
      <w:proofErr w:type="spellEnd"/>
      <w:r>
        <w:t xml:space="preserve"> Herr </w:t>
      </w:r>
      <w:proofErr w:type="spellStart"/>
      <w:r>
        <w:t>vnnd</w:t>
      </w:r>
      <w:proofErr w:type="spellEnd"/>
      <w:r>
        <w:t xml:space="preserve"> Gott ist / </w:t>
      </w:r>
      <w:proofErr w:type="spellStart"/>
      <w:r>
        <w:t>vnnd</w:t>
      </w:r>
      <w:proofErr w:type="spellEnd"/>
      <w:r>
        <w:t xml:space="preserve"> </w:t>
      </w:r>
      <w:proofErr w:type="spellStart"/>
      <w:r>
        <w:t>jhme</w:t>
      </w:r>
      <w:proofErr w:type="spellEnd"/>
      <w:r>
        <w:t xml:space="preserve"> keiner gleich / der auch allein </w:t>
      </w:r>
      <w:proofErr w:type="spellStart"/>
      <w:r>
        <w:t>vns</w:t>
      </w:r>
      <w:proofErr w:type="spellEnd"/>
      <w:r>
        <w:t xml:space="preserve"> </w:t>
      </w:r>
      <w:proofErr w:type="spellStart"/>
      <w:r>
        <w:t>vnserer</w:t>
      </w:r>
      <w:proofErr w:type="spellEnd"/>
      <w:r>
        <w:t xml:space="preserve"> bitt </w:t>
      </w:r>
      <w:proofErr w:type="spellStart"/>
      <w:r>
        <w:t>kan</w:t>
      </w:r>
      <w:proofErr w:type="spellEnd"/>
      <w:r>
        <w:t xml:space="preserve"> </w:t>
      </w:r>
      <w:proofErr w:type="spellStart"/>
      <w:r>
        <w:t>gewehren</w:t>
      </w:r>
      <w:proofErr w:type="spellEnd"/>
      <w:r>
        <w:t xml:space="preserve"> / so gebeutet er </w:t>
      </w:r>
      <w:proofErr w:type="spellStart"/>
      <w:r>
        <w:t>vns</w:t>
      </w:r>
      <w:proofErr w:type="spellEnd"/>
      <w:r>
        <w:t xml:space="preserve"> </w:t>
      </w:r>
      <w:proofErr w:type="spellStart"/>
      <w:r>
        <w:t>billicher</w:t>
      </w:r>
      <w:proofErr w:type="spellEnd"/>
      <w:r>
        <w:t xml:space="preserve"> weise / daß wir kein andern noch </w:t>
      </w:r>
      <w:proofErr w:type="spellStart"/>
      <w:r>
        <w:t>frembden</w:t>
      </w:r>
      <w:proofErr w:type="spellEnd"/>
      <w:r>
        <w:t xml:space="preserve"> Gott </w:t>
      </w:r>
      <w:proofErr w:type="spellStart"/>
      <w:r>
        <w:t>annemmen</w:t>
      </w:r>
      <w:proofErr w:type="spellEnd"/>
      <w:r>
        <w:t xml:space="preserve">. </w:t>
      </w:r>
    </w:p>
    <w:p w14:paraId="7411C2B9" w14:textId="77777777" w:rsidR="00EB3C2B" w:rsidRDefault="00EB3C2B" w:rsidP="00EB3C2B">
      <w:pPr>
        <w:pStyle w:val="StandardWeb"/>
      </w:pPr>
      <w:r>
        <w:t xml:space="preserve">F. Lieber was nennest du einen </w:t>
      </w:r>
      <w:proofErr w:type="spellStart"/>
      <w:r>
        <w:t>frembden</w:t>
      </w:r>
      <w:proofErr w:type="spellEnd"/>
      <w:r>
        <w:t xml:space="preserve"> Gott? </w:t>
      </w:r>
    </w:p>
    <w:p w14:paraId="68681C2E" w14:textId="77777777" w:rsidR="00EB3C2B" w:rsidRDefault="00EB3C2B" w:rsidP="00EB3C2B">
      <w:pPr>
        <w:pStyle w:val="StandardWeb"/>
      </w:pPr>
      <w:r>
        <w:t xml:space="preserve">A. Einen jeden / der da ist / oder von </w:t>
      </w:r>
      <w:proofErr w:type="spellStart"/>
      <w:r>
        <w:t>menschen</w:t>
      </w:r>
      <w:proofErr w:type="spellEnd"/>
      <w:r>
        <w:t xml:space="preserve"> </w:t>
      </w:r>
      <w:proofErr w:type="spellStart"/>
      <w:r>
        <w:t>auff</w:t>
      </w:r>
      <w:proofErr w:type="spellEnd"/>
      <w:r>
        <w:t xml:space="preserve"> </w:t>
      </w:r>
      <w:proofErr w:type="spellStart"/>
      <w:r>
        <w:t>geworffen</w:t>
      </w:r>
      <w:proofErr w:type="spellEnd"/>
      <w:r>
        <w:t xml:space="preserve"> </w:t>
      </w:r>
      <w:proofErr w:type="spellStart"/>
      <w:r>
        <w:t>wirdt</w:t>
      </w:r>
      <w:proofErr w:type="spellEnd"/>
      <w:r>
        <w:t xml:space="preserve"> ausser dem einigen </w:t>
      </w:r>
      <w:proofErr w:type="spellStart"/>
      <w:r>
        <w:t>vnd</w:t>
      </w:r>
      <w:proofErr w:type="spellEnd"/>
      <w:r>
        <w:t xml:space="preserve"> wahren Gott / der da spricht: </w:t>
      </w:r>
      <w:proofErr w:type="spellStart"/>
      <w:r>
        <w:t>Jch</w:t>
      </w:r>
      <w:proofErr w:type="spellEnd"/>
      <w:r>
        <w:t xml:space="preserve"> bin der Herr / dein Gott. Solomon nennet ein jede ein </w:t>
      </w:r>
      <w:proofErr w:type="spellStart"/>
      <w:r>
        <w:t>frembdes</w:t>
      </w:r>
      <w:proofErr w:type="spellEnd"/>
      <w:r>
        <w:t xml:space="preserve"> </w:t>
      </w:r>
      <w:proofErr w:type="spellStart"/>
      <w:r>
        <w:t>weyb</w:t>
      </w:r>
      <w:proofErr w:type="spellEnd"/>
      <w:r>
        <w:t xml:space="preserve"> / die nicht dein einige oder </w:t>
      </w:r>
      <w:proofErr w:type="spellStart"/>
      <w:r>
        <w:t>rechtmessige</w:t>
      </w:r>
      <w:proofErr w:type="spellEnd"/>
      <w:r>
        <w:t xml:space="preserve"> </w:t>
      </w:r>
      <w:proofErr w:type="spellStart"/>
      <w:r>
        <w:t>Ehefraw</w:t>
      </w:r>
      <w:proofErr w:type="spellEnd"/>
      <w:r>
        <w:t xml:space="preserve"> ist. Derhalben so </w:t>
      </w:r>
      <w:proofErr w:type="spellStart"/>
      <w:r>
        <w:t>verbeutet</w:t>
      </w:r>
      <w:proofErr w:type="spellEnd"/>
      <w:r>
        <w:t xml:space="preserve"> Gott </w:t>
      </w:r>
      <w:proofErr w:type="spellStart"/>
      <w:r>
        <w:t>inn</w:t>
      </w:r>
      <w:proofErr w:type="spellEnd"/>
      <w:r>
        <w:t xml:space="preserve"> diesem ersten </w:t>
      </w:r>
      <w:proofErr w:type="spellStart"/>
      <w:r>
        <w:t>Gebott</w:t>
      </w:r>
      <w:proofErr w:type="spellEnd"/>
      <w:r>
        <w:t xml:space="preserve"> / daß wir weder anstatt GOTTES / noch neben GOTT / </w:t>
      </w:r>
      <w:proofErr w:type="spellStart"/>
      <w:r>
        <w:t>einiche</w:t>
      </w:r>
      <w:proofErr w:type="spellEnd"/>
      <w:r>
        <w:t xml:space="preserve"> Engel / oder Götter / oder Menschen / oder andere Creaturen / wer sie immer sein mögen / verehren / </w:t>
      </w:r>
      <w:proofErr w:type="spellStart"/>
      <w:r>
        <w:t>anbetten</w:t>
      </w:r>
      <w:proofErr w:type="spellEnd"/>
      <w:r>
        <w:t xml:space="preserve"> / </w:t>
      </w:r>
      <w:proofErr w:type="spellStart"/>
      <w:r>
        <w:t>jhnen</w:t>
      </w:r>
      <w:proofErr w:type="spellEnd"/>
      <w:r>
        <w:t xml:space="preserve"> </w:t>
      </w:r>
      <w:proofErr w:type="spellStart"/>
      <w:r>
        <w:t>vertrawen</w:t>
      </w:r>
      <w:proofErr w:type="spellEnd"/>
      <w:r>
        <w:t xml:space="preserve"> / noch </w:t>
      </w:r>
      <w:proofErr w:type="spellStart"/>
      <w:r>
        <w:t>inn</w:t>
      </w:r>
      <w:proofErr w:type="spellEnd"/>
      <w:r>
        <w:t xml:space="preserve"> </w:t>
      </w:r>
      <w:proofErr w:type="spellStart"/>
      <w:r>
        <w:t>einichem</w:t>
      </w:r>
      <w:proofErr w:type="spellEnd"/>
      <w:r>
        <w:t xml:space="preserve"> weg </w:t>
      </w:r>
      <w:proofErr w:type="spellStart"/>
      <w:r>
        <w:t>jhnen</w:t>
      </w:r>
      <w:proofErr w:type="spellEnd"/>
      <w:r>
        <w:t xml:space="preserve"> anhangen sollen: </w:t>
      </w:r>
    </w:p>
    <w:p w14:paraId="7D0DFCFB" w14:textId="77777777" w:rsidR="00EB3C2B" w:rsidRDefault="00EB3C2B" w:rsidP="00EB3C2B">
      <w:pPr>
        <w:pStyle w:val="StandardWeb"/>
      </w:pPr>
      <w:r>
        <w:t xml:space="preserve">Sondern daß wir den einigen Gott verehren </w:t>
      </w:r>
      <w:proofErr w:type="spellStart"/>
      <w:r>
        <w:t>vnnd</w:t>
      </w:r>
      <w:proofErr w:type="spellEnd"/>
      <w:r>
        <w:t xml:space="preserve"> </w:t>
      </w:r>
      <w:proofErr w:type="spellStart"/>
      <w:r>
        <w:t>förchten</w:t>
      </w:r>
      <w:proofErr w:type="spellEnd"/>
      <w:r>
        <w:t xml:space="preserve">: in </w:t>
      </w:r>
      <w:proofErr w:type="spellStart"/>
      <w:r>
        <w:t>massen</w:t>
      </w:r>
      <w:proofErr w:type="spellEnd"/>
      <w:r>
        <w:t xml:space="preserve"> der Herr selbst </w:t>
      </w:r>
      <w:proofErr w:type="spellStart"/>
      <w:r>
        <w:t>diß</w:t>
      </w:r>
      <w:proofErr w:type="spellEnd"/>
      <w:r>
        <w:t xml:space="preserve"> </w:t>
      </w:r>
      <w:proofErr w:type="spellStart"/>
      <w:r>
        <w:t>Gebott</w:t>
      </w:r>
      <w:proofErr w:type="spellEnd"/>
      <w:r>
        <w:t xml:space="preserve"> im </w:t>
      </w:r>
      <w:proofErr w:type="spellStart"/>
      <w:r>
        <w:t>Euangelio</w:t>
      </w:r>
      <w:proofErr w:type="spellEnd"/>
      <w:r>
        <w:t xml:space="preserve"> widerholet </w:t>
      </w:r>
      <w:proofErr w:type="spellStart"/>
      <w:r>
        <w:t>vnd</w:t>
      </w:r>
      <w:proofErr w:type="spellEnd"/>
      <w:r>
        <w:t xml:space="preserve"> eingebildet hat / da er spricht: Du </w:t>
      </w:r>
      <w:proofErr w:type="spellStart"/>
      <w:r>
        <w:t>solt</w:t>
      </w:r>
      <w:proofErr w:type="spellEnd"/>
      <w:r>
        <w:t xml:space="preserve"> Gott / deinen Herren / </w:t>
      </w:r>
      <w:proofErr w:type="spellStart"/>
      <w:r>
        <w:t>anbetten</w:t>
      </w:r>
      <w:proofErr w:type="spellEnd"/>
      <w:r>
        <w:t xml:space="preserve"> / </w:t>
      </w:r>
      <w:proofErr w:type="spellStart"/>
      <w:r>
        <w:t>vnd</w:t>
      </w:r>
      <w:proofErr w:type="spellEnd"/>
      <w:r>
        <w:t xml:space="preserve"> </w:t>
      </w:r>
      <w:proofErr w:type="spellStart"/>
      <w:r>
        <w:t>jhme</w:t>
      </w:r>
      <w:proofErr w:type="spellEnd"/>
      <w:r>
        <w:t xml:space="preserve"> allein dienen. </w:t>
      </w:r>
    </w:p>
    <w:p w14:paraId="1CAF1515" w14:textId="77777777" w:rsidR="00EB3C2B" w:rsidRDefault="00EB3C2B" w:rsidP="00EB3C2B">
      <w:pPr>
        <w:pStyle w:val="StandardWeb"/>
      </w:pPr>
      <w:r>
        <w:t xml:space="preserve">F. So zeig mir an / was du durch das </w:t>
      </w:r>
      <w:proofErr w:type="spellStart"/>
      <w:r>
        <w:t>anbetten</w:t>
      </w:r>
      <w:proofErr w:type="spellEnd"/>
      <w:r>
        <w:t xml:space="preserve"> verstehest / damit ich zugleich auch verstehe / wie ich in meinen Gott verehren / </w:t>
      </w:r>
      <w:proofErr w:type="spellStart"/>
      <w:r>
        <w:t>vnnd</w:t>
      </w:r>
      <w:proofErr w:type="spellEnd"/>
      <w:r>
        <w:t xml:space="preserve"> mein schuldige </w:t>
      </w:r>
      <w:proofErr w:type="spellStart"/>
      <w:r>
        <w:t>pflicht</w:t>
      </w:r>
      <w:proofErr w:type="spellEnd"/>
      <w:r>
        <w:t xml:space="preserve"> </w:t>
      </w:r>
      <w:proofErr w:type="spellStart"/>
      <w:r>
        <w:t>jhm</w:t>
      </w:r>
      <w:proofErr w:type="spellEnd"/>
      <w:r>
        <w:t xml:space="preserve"> leisten solle? </w:t>
      </w:r>
    </w:p>
    <w:p w14:paraId="03C88FB0" w14:textId="77777777" w:rsidR="00EB3C2B" w:rsidRDefault="00EB3C2B" w:rsidP="00EB3C2B">
      <w:pPr>
        <w:pStyle w:val="StandardWeb"/>
      </w:pPr>
      <w:r>
        <w:t xml:space="preserve">A. </w:t>
      </w:r>
      <w:proofErr w:type="spellStart"/>
      <w:r>
        <w:t>Anbetten</w:t>
      </w:r>
      <w:proofErr w:type="spellEnd"/>
      <w:r>
        <w:t xml:space="preserve"> heißt nach </w:t>
      </w:r>
      <w:proofErr w:type="spellStart"/>
      <w:r>
        <w:t>Hebreischer</w:t>
      </w:r>
      <w:proofErr w:type="spellEnd"/>
      <w:r>
        <w:t xml:space="preserve"> </w:t>
      </w:r>
      <w:proofErr w:type="spellStart"/>
      <w:r>
        <w:t>art</w:t>
      </w:r>
      <w:proofErr w:type="spellEnd"/>
      <w:r>
        <w:t xml:space="preserve"> zureden / eigentlich den leib gegen der erden </w:t>
      </w:r>
      <w:proofErr w:type="spellStart"/>
      <w:r>
        <w:t>buocken</w:t>
      </w:r>
      <w:proofErr w:type="spellEnd"/>
      <w:r>
        <w:t xml:space="preserve"> oder neigen: welche ehr zwar die Alten nit allein Gott erzeigt / sondern auch / </w:t>
      </w:r>
      <w:proofErr w:type="spellStart"/>
      <w:r>
        <w:t>auß</w:t>
      </w:r>
      <w:proofErr w:type="spellEnd"/>
      <w:r>
        <w:t xml:space="preserve"> Gottes nachlassen </w:t>
      </w:r>
      <w:proofErr w:type="spellStart"/>
      <w:r>
        <w:t>vnnd</w:t>
      </w:r>
      <w:proofErr w:type="spellEnd"/>
      <w:r>
        <w:t xml:space="preserve"> </w:t>
      </w:r>
      <w:proofErr w:type="spellStart"/>
      <w:r>
        <w:t>geheiß</w:t>
      </w:r>
      <w:proofErr w:type="spellEnd"/>
      <w:r>
        <w:t xml:space="preserve"> / den </w:t>
      </w:r>
      <w:proofErr w:type="spellStart"/>
      <w:r>
        <w:t>menschen</w:t>
      </w:r>
      <w:proofErr w:type="spellEnd"/>
      <w:r>
        <w:t xml:space="preserve">: die von Gott in etwas </w:t>
      </w:r>
      <w:proofErr w:type="spellStart"/>
      <w:r>
        <w:t>gewalt</w:t>
      </w:r>
      <w:proofErr w:type="spellEnd"/>
      <w:r>
        <w:t xml:space="preserve"> </w:t>
      </w:r>
      <w:proofErr w:type="spellStart"/>
      <w:r>
        <w:t>vnnd</w:t>
      </w:r>
      <w:proofErr w:type="spellEnd"/>
      <w:r>
        <w:t xml:space="preserve"> </w:t>
      </w:r>
      <w:proofErr w:type="spellStart"/>
      <w:r>
        <w:t>eeren</w:t>
      </w:r>
      <w:proofErr w:type="spellEnd"/>
      <w:r>
        <w:t xml:space="preserve"> </w:t>
      </w:r>
      <w:proofErr w:type="spellStart"/>
      <w:r>
        <w:t>seind</w:t>
      </w:r>
      <w:proofErr w:type="spellEnd"/>
      <w:r>
        <w:t xml:space="preserve"> gesetzt gewesen / als Fürsten </w:t>
      </w:r>
      <w:proofErr w:type="spellStart"/>
      <w:r>
        <w:t>vnd</w:t>
      </w:r>
      <w:proofErr w:type="spellEnd"/>
      <w:r>
        <w:t xml:space="preserve"> andern. </w:t>
      </w:r>
    </w:p>
    <w:p w14:paraId="403D0A3C" w14:textId="77777777" w:rsidR="00EB3C2B" w:rsidRDefault="00EB3C2B" w:rsidP="00EB3C2B">
      <w:pPr>
        <w:pStyle w:val="StandardWeb"/>
      </w:pPr>
      <w:r>
        <w:t xml:space="preserve">F. </w:t>
      </w:r>
      <w:proofErr w:type="spellStart"/>
      <w:r>
        <w:t>Jch</w:t>
      </w:r>
      <w:proofErr w:type="spellEnd"/>
      <w:r>
        <w:t xml:space="preserve"> </w:t>
      </w:r>
      <w:proofErr w:type="spellStart"/>
      <w:r>
        <w:t>begere</w:t>
      </w:r>
      <w:proofErr w:type="spellEnd"/>
      <w:r>
        <w:t xml:space="preserve"> aber eigentlich </w:t>
      </w:r>
      <w:proofErr w:type="spellStart"/>
      <w:r>
        <w:t>bericht</w:t>
      </w:r>
      <w:proofErr w:type="spellEnd"/>
      <w:r>
        <w:t xml:space="preserve"> von der </w:t>
      </w:r>
      <w:proofErr w:type="spellStart"/>
      <w:r>
        <w:t>anrüffung</w:t>
      </w:r>
      <w:proofErr w:type="spellEnd"/>
      <w:r>
        <w:t xml:space="preserve"> / die Gott allein </w:t>
      </w:r>
      <w:proofErr w:type="spellStart"/>
      <w:r>
        <w:t>gebüret</w:t>
      </w:r>
      <w:proofErr w:type="spellEnd"/>
      <w:r>
        <w:t xml:space="preserve">. </w:t>
      </w:r>
    </w:p>
    <w:p w14:paraId="00BE7B97" w14:textId="77777777" w:rsidR="00EB3C2B" w:rsidRDefault="00EB3C2B" w:rsidP="00EB3C2B">
      <w:pPr>
        <w:pStyle w:val="StandardWeb"/>
      </w:pPr>
      <w:r>
        <w:t xml:space="preserve">A. Die </w:t>
      </w:r>
      <w:proofErr w:type="spellStart"/>
      <w:r>
        <w:t>anrüffung</w:t>
      </w:r>
      <w:proofErr w:type="spellEnd"/>
      <w:r>
        <w:t xml:space="preserve"> Gottes ist </w:t>
      </w:r>
      <w:proofErr w:type="spellStart"/>
      <w:r>
        <w:t>zweyerley</w:t>
      </w:r>
      <w:proofErr w:type="spellEnd"/>
      <w:r>
        <w:t xml:space="preserve">: ein </w:t>
      </w:r>
      <w:proofErr w:type="spellStart"/>
      <w:r>
        <w:t>Eusserliche</w:t>
      </w:r>
      <w:proofErr w:type="spellEnd"/>
      <w:r>
        <w:t xml:space="preserve"> </w:t>
      </w:r>
      <w:proofErr w:type="spellStart"/>
      <w:r>
        <w:t>vnd</w:t>
      </w:r>
      <w:proofErr w:type="spellEnd"/>
      <w:r>
        <w:t xml:space="preserve"> ein </w:t>
      </w:r>
      <w:proofErr w:type="spellStart"/>
      <w:r>
        <w:t>Jnnerliche</w:t>
      </w:r>
      <w:proofErr w:type="spellEnd"/>
      <w:r>
        <w:t xml:space="preserve">. Die </w:t>
      </w:r>
      <w:proofErr w:type="spellStart"/>
      <w:r>
        <w:t>Eusserliche</w:t>
      </w:r>
      <w:proofErr w:type="spellEnd"/>
      <w:r>
        <w:t xml:space="preserve"> ist das neigen oder bücken deß Leibs / welche ein </w:t>
      </w:r>
      <w:proofErr w:type="spellStart"/>
      <w:r>
        <w:t>zeichen</w:t>
      </w:r>
      <w:proofErr w:type="spellEnd"/>
      <w:r>
        <w:t xml:space="preserve"> ist der </w:t>
      </w:r>
      <w:proofErr w:type="spellStart"/>
      <w:r>
        <w:t>jnnerlichen</w:t>
      </w:r>
      <w:proofErr w:type="spellEnd"/>
      <w:r>
        <w:t xml:space="preserve"> </w:t>
      </w:r>
      <w:proofErr w:type="spellStart"/>
      <w:r>
        <w:t>anrüffung</w:t>
      </w:r>
      <w:proofErr w:type="spellEnd"/>
      <w:r>
        <w:t xml:space="preserve"> / nemlich deß waren </w:t>
      </w:r>
      <w:proofErr w:type="spellStart"/>
      <w:r>
        <w:t>gehorsams</w:t>
      </w:r>
      <w:proofErr w:type="spellEnd"/>
      <w:r>
        <w:t xml:space="preserve"> / der </w:t>
      </w:r>
      <w:proofErr w:type="spellStart"/>
      <w:r>
        <w:t>demuht</w:t>
      </w:r>
      <w:proofErr w:type="spellEnd"/>
      <w:r>
        <w:t xml:space="preserve"> </w:t>
      </w:r>
      <w:proofErr w:type="spellStart"/>
      <w:r>
        <w:t>vnd</w:t>
      </w:r>
      <w:proofErr w:type="spellEnd"/>
      <w:r>
        <w:t xml:space="preserve"> </w:t>
      </w:r>
      <w:proofErr w:type="spellStart"/>
      <w:r>
        <w:t>vnderthänigkeit</w:t>
      </w:r>
      <w:proofErr w:type="spellEnd"/>
      <w:r>
        <w:t xml:space="preserve"> vor dem Herren. Denn in dem wir </w:t>
      </w:r>
      <w:proofErr w:type="spellStart"/>
      <w:r>
        <w:t>anbetten</w:t>
      </w:r>
      <w:proofErr w:type="spellEnd"/>
      <w:r>
        <w:t xml:space="preserve"> / das ist </w:t>
      </w:r>
      <w:proofErr w:type="spellStart"/>
      <w:r>
        <w:t>vns</w:t>
      </w:r>
      <w:proofErr w:type="spellEnd"/>
      <w:r>
        <w:t xml:space="preserve"> neigen / </w:t>
      </w:r>
      <w:proofErr w:type="spellStart"/>
      <w:r>
        <w:t>vnd</w:t>
      </w:r>
      <w:proofErr w:type="spellEnd"/>
      <w:r>
        <w:t xml:space="preserve"> vor dem Herrn nieder fallen / erkennen </w:t>
      </w:r>
      <w:proofErr w:type="spellStart"/>
      <w:r>
        <w:t>vnd</w:t>
      </w:r>
      <w:proofErr w:type="spellEnd"/>
      <w:r>
        <w:t xml:space="preserve"> bezeugen wir / daß wir eines demütigen </w:t>
      </w:r>
      <w:proofErr w:type="spellStart"/>
      <w:r>
        <w:t>vnd</w:t>
      </w:r>
      <w:proofErr w:type="spellEnd"/>
      <w:r>
        <w:t xml:space="preserve"> niederträchtigen </w:t>
      </w:r>
      <w:proofErr w:type="spellStart"/>
      <w:r>
        <w:t>hertzens</w:t>
      </w:r>
      <w:proofErr w:type="spellEnd"/>
      <w:r>
        <w:t xml:space="preserve"> </w:t>
      </w:r>
      <w:proofErr w:type="spellStart"/>
      <w:r>
        <w:t>seind</w:t>
      </w:r>
      <w:proofErr w:type="spellEnd"/>
      <w:r>
        <w:t xml:space="preserve"> / als die wir in </w:t>
      </w:r>
      <w:proofErr w:type="spellStart"/>
      <w:r>
        <w:t>vnserem</w:t>
      </w:r>
      <w:proofErr w:type="spellEnd"/>
      <w:r>
        <w:t xml:space="preserve"> </w:t>
      </w:r>
      <w:proofErr w:type="spellStart"/>
      <w:r>
        <w:t>hertzen</w:t>
      </w:r>
      <w:proofErr w:type="spellEnd"/>
      <w:r>
        <w:t xml:space="preserve"> </w:t>
      </w:r>
      <w:proofErr w:type="spellStart"/>
      <w:r>
        <w:t>vnser</w:t>
      </w:r>
      <w:proofErr w:type="spellEnd"/>
      <w:r>
        <w:t xml:space="preserve"> elend erkennen: </w:t>
      </w:r>
      <w:proofErr w:type="spellStart"/>
      <w:r>
        <w:t>vnnd</w:t>
      </w:r>
      <w:proofErr w:type="spellEnd"/>
      <w:r>
        <w:t xml:space="preserve"> </w:t>
      </w:r>
      <w:proofErr w:type="spellStart"/>
      <w:r>
        <w:t>hergegen</w:t>
      </w:r>
      <w:proofErr w:type="spellEnd"/>
      <w:r>
        <w:t xml:space="preserve"> die </w:t>
      </w:r>
      <w:proofErr w:type="spellStart"/>
      <w:r>
        <w:t>Majestet</w:t>
      </w:r>
      <w:proofErr w:type="spellEnd"/>
      <w:r>
        <w:t xml:space="preserve"> </w:t>
      </w:r>
      <w:proofErr w:type="spellStart"/>
      <w:r>
        <w:t>vnd</w:t>
      </w:r>
      <w:proofErr w:type="spellEnd"/>
      <w:r>
        <w:t xml:space="preserve"> </w:t>
      </w:r>
      <w:proofErr w:type="spellStart"/>
      <w:r>
        <w:t>güte</w:t>
      </w:r>
      <w:proofErr w:type="spellEnd"/>
      <w:r>
        <w:t xml:space="preserve"> Gottes verehren / als </w:t>
      </w:r>
      <w:proofErr w:type="spellStart"/>
      <w:r>
        <w:t>auff</w:t>
      </w:r>
      <w:proofErr w:type="spellEnd"/>
      <w:r>
        <w:t xml:space="preserve"> den wir allein sehen / </w:t>
      </w:r>
      <w:proofErr w:type="spellStart"/>
      <w:r>
        <w:t>vnnd</w:t>
      </w:r>
      <w:proofErr w:type="spellEnd"/>
      <w:r>
        <w:t xml:space="preserve"> </w:t>
      </w:r>
      <w:proofErr w:type="spellStart"/>
      <w:r>
        <w:t>vnderthänig</w:t>
      </w:r>
      <w:proofErr w:type="spellEnd"/>
      <w:r>
        <w:t xml:space="preserve"> seiner </w:t>
      </w:r>
      <w:proofErr w:type="spellStart"/>
      <w:r>
        <w:t>gnade</w:t>
      </w:r>
      <w:proofErr w:type="spellEnd"/>
      <w:r>
        <w:t xml:space="preserve"> / </w:t>
      </w:r>
      <w:proofErr w:type="spellStart"/>
      <w:r>
        <w:t>barmhertzigkeit</w:t>
      </w:r>
      <w:proofErr w:type="spellEnd"/>
      <w:r>
        <w:t xml:space="preserve"> </w:t>
      </w:r>
      <w:proofErr w:type="spellStart"/>
      <w:r>
        <w:t>vnd</w:t>
      </w:r>
      <w:proofErr w:type="spellEnd"/>
      <w:r>
        <w:t xml:space="preserve"> </w:t>
      </w:r>
      <w:proofErr w:type="spellStart"/>
      <w:r>
        <w:t>hilff</w:t>
      </w:r>
      <w:proofErr w:type="spellEnd"/>
      <w:r>
        <w:t xml:space="preserve"> </w:t>
      </w:r>
      <w:proofErr w:type="spellStart"/>
      <w:r>
        <w:t>begeren</w:t>
      </w:r>
      <w:proofErr w:type="spellEnd"/>
      <w:r>
        <w:t xml:space="preserve">. Da denn </w:t>
      </w:r>
      <w:proofErr w:type="spellStart"/>
      <w:r>
        <w:t>vorauß</w:t>
      </w:r>
      <w:proofErr w:type="spellEnd"/>
      <w:r>
        <w:t xml:space="preserve"> ein </w:t>
      </w:r>
      <w:proofErr w:type="spellStart"/>
      <w:r>
        <w:t>auffrichtig</w:t>
      </w:r>
      <w:proofErr w:type="spellEnd"/>
      <w:r>
        <w:t xml:space="preserve"> </w:t>
      </w:r>
      <w:proofErr w:type="spellStart"/>
      <w:r>
        <w:t>hertz</w:t>
      </w:r>
      <w:proofErr w:type="spellEnd"/>
      <w:r>
        <w:t xml:space="preserve"> erfordert </w:t>
      </w:r>
      <w:proofErr w:type="spellStart"/>
      <w:r>
        <w:t>wirt</w:t>
      </w:r>
      <w:proofErr w:type="spellEnd"/>
      <w:r>
        <w:t xml:space="preserve"> / da auch sonst viel ding </w:t>
      </w:r>
      <w:proofErr w:type="spellStart"/>
      <w:r>
        <w:t>zusamen</w:t>
      </w:r>
      <w:proofErr w:type="spellEnd"/>
      <w:r>
        <w:t xml:space="preserve"> kommen. </w:t>
      </w:r>
    </w:p>
    <w:p w14:paraId="2697F087" w14:textId="77777777" w:rsidR="00EB3C2B" w:rsidRDefault="00EB3C2B" w:rsidP="00EB3C2B">
      <w:pPr>
        <w:pStyle w:val="StandardWeb"/>
      </w:pPr>
      <w:r>
        <w:t xml:space="preserve">F. </w:t>
      </w:r>
      <w:proofErr w:type="spellStart"/>
      <w:r>
        <w:t>Erzehl</w:t>
      </w:r>
      <w:proofErr w:type="spellEnd"/>
      <w:r>
        <w:t xml:space="preserve"> mir dieselbigen. </w:t>
      </w:r>
    </w:p>
    <w:p w14:paraId="2DF32604" w14:textId="77777777" w:rsidR="00EB3C2B" w:rsidRDefault="00EB3C2B" w:rsidP="00EB3C2B">
      <w:pPr>
        <w:pStyle w:val="StandardWeb"/>
      </w:pPr>
      <w:r>
        <w:t xml:space="preserve">A. Sie können in nachfolgende </w:t>
      </w:r>
      <w:proofErr w:type="spellStart"/>
      <w:r>
        <w:t>puncten</w:t>
      </w:r>
      <w:proofErr w:type="spellEnd"/>
      <w:r>
        <w:t xml:space="preserve"> verfasset werden. Der </w:t>
      </w:r>
      <w:proofErr w:type="spellStart"/>
      <w:r>
        <w:t>grund</w:t>
      </w:r>
      <w:proofErr w:type="spellEnd"/>
      <w:r>
        <w:t xml:space="preserve"> dieser dingen oder der wahren </w:t>
      </w:r>
      <w:proofErr w:type="spellStart"/>
      <w:r>
        <w:t>eusserlichen</w:t>
      </w:r>
      <w:proofErr w:type="spellEnd"/>
      <w:r>
        <w:t xml:space="preserve"> oder </w:t>
      </w:r>
      <w:proofErr w:type="spellStart"/>
      <w:r>
        <w:t>jnnerlichen</w:t>
      </w:r>
      <w:proofErr w:type="spellEnd"/>
      <w:r>
        <w:t xml:space="preserve"> </w:t>
      </w:r>
      <w:proofErr w:type="spellStart"/>
      <w:r>
        <w:t>anrüffung</w:t>
      </w:r>
      <w:proofErr w:type="spellEnd"/>
      <w:r>
        <w:t xml:space="preserve"> ist das </w:t>
      </w:r>
      <w:proofErr w:type="spellStart"/>
      <w:r>
        <w:t>vertrawen</w:t>
      </w:r>
      <w:proofErr w:type="spellEnd"/>
      <w:r>
        <w:t xml:space="preserve"> </w:t>
      </w:r>
      <w:proofErr w:type="spellStart"/>
      <w:r>
        <w:t>vnd</w:t>
      </w:r>
      <w:proofErr w:type="spellEnd"/>
      <w:r>
        <w:t xml:space="preserve"> die </w:t>
      </w:r>
      <w:proofErr w:type="spellStart"/>
      <w:r>
        <w:t>ehrentbietung</w:t>
      </w:r>
      <w:proofErr w:type="spellEnd"/>
      <w:r>
        <w:t xml:space="preserve"> gegen Gott / welche </w:t>
      </w:r>
      <w:proofErr w:type="spellStart"/>
      <w:r>
        <w:t>herfleußt</w:t>
      </w:r>
      <w:proofErr w:type="spellEnd"/>
      <w:r>
        <w:t xml:space="preserve"> </w:t>
      </w:r>
      <w:proofErr w:type="spellStart"/>
      <w:r>
        <w:t>auß</w:t>
      </w:r>
      <w:proofErr w:type="spellEnd"/>
      <w:r>
        <w:t xml:space="preserve"> seiner rechten </w:t>
      </w:r>
      <w:proofErr w:type="spellStart"/>
      <w:r>
        <w:t>erkanntnuß</w:t>
      </w:r>
      <w:proofErr w:type="spellEnd"/>
      <w:r>
        <w:t xml:space="preserve">. </w:t>
      </w:r>
      <w:proofErr w:type="spellStart"/>
      <w:r>
        <w:t>Vnd</w:t>
      </w:r>
      <w:proofErr w:type="spellEnd"/>
      <w:r>
        <w:t xml:space="preserve"> dieweil wir Gott </w:t>
      </w:r>
      <w:proofErr w:type="spellStart"/>
      <w:r>
        <w:t>wol</w:t>
      </w:r>
      <w:proofErr w:type="spellEnd"/>
      <w:r>
        <w:t xml:space="preserve"> </w:t>
      </w:r>
      <w:proofErr w:type="spellStart"/>
      <w:r>
        <w:t>vertrawen</w:t>
      </w:r>
      <w:proofErr w:type="spellEnd"/>
      <w:r>
        <w:t xml:space="preserve"> / als deß </w:t>
      </w:r>
      <w:proofErr w:type="spellStart"/>
      <w:r>
        <w:t>allmacht</w:t>
      </w:r>
      <w:proofErr w:type="spellEnd"/>
      <w:r>
        <w:t xml:space="preserve"> in allen dingen </w:t>
      </w:r>
      <w:proofErr w:type="spellStart"/>
      <w:r>
        <w:t>vnd</w:t>
      </w:r>
      <w:proofErr w:type="spellEnd"/>
      <w:r>
        <w:t xml:space="preserve"> </w:t>
      </w:r>
      <w:proofErr w:type="spellStart"/>
      <w:r>
        <w:t>miltigkeit</w:t>
      </w:r>
      <w:proofErr w:type="spellEnd"/>
      <w:r>
        <w:t xml:space="preserve"> gegen den demütigen </w:t>
      </w:r>
      <w:proofErr w:type="spellStart"/>
      <w:r>
        <w:t>vns</w:t>
      </w:r>
      <w:proofErr w:type="spellEnd"/>
      <w:r>
        <w:t xml:space="preserve"> </w:t>
      </w:r>
      <w:proofErr w:type="spellStart"/>
      <w:r>
        <w:t>vnuerborgen</w:t>
      </w:r>
      <w:proofErr w:type="spellEnd"/>
      <w:r>
        <w:t xml:space="preserve"> ist / so demütigen wir </w:t>
      </w:r>
      <w:proofErr w:type="spellStart"/>
      <w:r>
        <w:t>vns</w:t>
      </w:r>
      <w:proofErr w:type="spellEnd"/>
      <w:r>
        <w:t xml:space="preserve"> vor </w:t>
      </w:r>
      <w:proofErr w:type="spellStart"/>
      <w:r>
        <w:t>jhme</w:t>
      </w:r>
      <w:proofErr w:type="spellEnd"/>
      <w:r>
        <w:t xml:space="preserve"> mit </w:t>
      </w:r>
      <w:proofErr w:type="spellStart"/>
      <w:r>
        <w:t>seel</w:t>
      </w:r>
      <w:proofErr w:type="spellEnd"/>
      <w:r>
        <w:t xml:space="preserve"> </w:t>
      </w:r>
      <w:proofErr w:type="spellStart"/>
      <w:r>
        <w:t>vnd</w:t>
      </w:r>
      <w:proofErr w:type="spellEnd"/>
      <w:r>
        <w:t xml:space="preserve"> leib: </w:t>
      </w:r>
      <w:proofErr w:type="spellStart"/>
      <w:r>
        <w:t>vnnd</w:t>
      </w:r>
      <w:proofErr w:type="spellEnd"/>
      <w:r>
        <w:t xml:space="preserve"> in dem wir also </w:t>
      </w:r>
      <w:proofErr w:type="spellStart"/>
      <w:r>
        <w:t>vns</w:t>
      </w:r>
      <w:proofErr w:type="spellEnd"/>
      <w:r>
        <w:t xml:space="preserve"> </w:t>
      </w:r>
      <w:proofErr w:type="spellStart"/>
      <w:r>
        <w:t>sünder</w:t>
      </w:r>
      <w:proofErr w:type="spellEnd"/>
      <w:r>
        <w:t xml:space="preserve"> sein bekennen / so </w:t>
      </w:r>
      <w:proofErr w:type="spellStart"/>
      <w:r>
        <w:t>begeren</w:t>
      </w:r>
      <w:proofErr w:type="spellEnd"/>
      <w:r>
        <w:t xml:space="preserve"> wir auch </w:t>
      </w:r>
      <w:proofErr w:type="spellStart"/>
      <w:r>
        <w:t>verzeihung</w:t>
      </w:r>
      <w:proofErr w:type="spellEnd"/>
      <w:r>
        <w:t xml:space="preserve"> der </w:t>
      </w:r>
      <w:proofErr w:type="spellStart"/>
      <w:r>
        <w:t>sünden</w:t>
      </w:r>
      <w:proofErr w:type="spellEnd"/>
      <w:r>
        <w:t xml:space="preserve"> / </w:t>
      </w:r>
      <w:proofErr w:type="spellStart"/>
      <w:r>
        <w:t>vnnd</w:t>
      </w:r>
      <w:proofErr w:type="spellEnd"/>
      <w:r>
        <w:t xml:space="preserve"> begeben </w:t>
      </w:r>
      <w:proofErr w:type="spellStart"/>
      <w:r>
        <w:t>vns</w:t>
      </w:r>
      <w:proofErr w:type="spellEnd"/>
      <w:r>
        <w:t xml:space="preserve"> </w:t>
      </w:r>
      <w:proofErr w:type="spellStart"/>
      <w:r>
        <w:t>vnder</w:t>
      </w:r>
      <w:proofErr w:type="spellEnd"/>
      <w:r>
        <w:t xml:space="preserve"> den gehorsam Gottes: wie wir gleicher </w:t>
      </w:r>
      <w:proofErr w:type="spellStart"/>
      <w:r>
        <w:t>gestalt</w:t>
      </w:r>
      <w:proofErr w:type="spellEnd"/>
      <w:r>
        <w:t xml:space="preserve"> sein </w:t>
      </w:r>
      <w:proofErr w:type="spellStart"/>
      <w:r>
        <w:t>güte</w:t>
      </w:r>
      <w:proofErr w:type="spellEnd"/>
      <w:r>
        <w:t xml:space="preserve"> / </w:t>
      </w:r>
      <w:proofErr w:type="spellStart"/>
      <w:r>
        <w:t>warheit</w:t>
      </w:r>
      <w:proofErr w:type="spellEnd"/>
      <w:r>
        <w:t xml:space="preserve"> </w:t>
      </w:r>
      <w:proofErr w:type="spellStart"/>
      <w:r>
        <w:t>vnd</w:t>
      </w:r>
      <w:proofErr w:type="spellEnd"/>
      <w:r>
        <w:t xml:space="preserve"> </w:t>
      </w:r>
      <w:proofErr w:type="spellStart"/>
      <w:r>
        <w:t>gerechtigkeit</w:t>
      </w:r>
      <w:proofErr w:type="spellEnd"/>
      <w:r>
        <w:t xml:space="preserve"> loben / </w:t>
      </w:r>
      <w:proofErr w:type="spellStart"/>
      <w:r>
        <w:t>jhme</w:t>
      </w:r>
      <w:proofErr w:type="spellEnd"/>
      <w:r>
        <w:t xml:space="preserve"> für seine erzeigte </w:t>
      </w:r>
      <w:proofErr w:type="spellStart"/>
      <w:r>
        <w:t>wolthaten</w:t>
      </w:r>
      <w:proofErr w:type="spellEnd"/>
      <w:r>
        <w:t xml:space="preserve"> </w:t>
      </w:r>
      <w:proofErr w:type="spellStart"/>
      <w:r>
        <w:t>dancken</w:t>
      </w:r>
      <w:proofErr w:type="spellEnd"/>
      <w:r>
        <w:t xml:space="preserve"> / auch </w:t>
      </w:r>
      <w:proofErr w:type="spellStart"/>
      <w:r>
        <w:t>jhn</w:t>
      </w:r>
      <w:proofErr w:type="spellEnd"/>
      <w:r>
        <w:t xml:space="preserve"> bitten / daß er </w:t>
      </w:r>
      <w:proofErr w:type="spellStart"/>
      <w:r>
        <w:t>vns</w:t>
      </w:r>
      <w:proofErr w:type="spellEnd"/>
      <w:r>
        <w:t xml:space="preserve"> nimmer verlasse / </w:t>
      </w:r>
      <w:proofErr w:type="spellStart"/>
      <w:r>
        <w:t>sonder</w:t>
      </w:r>
      <w:proofErr w:type="spellEnd"/>
      <w:r>
        <w:t xml:space="preserve"> </w:t>
      </w:r>
      <w:proofErr w:type="spellStart"/>
      <w:r>
        <w:t>ohn</w:t>
      </w:r>
      <w:proofErr w:type="spellEnd"/>
      <w:r>
        <w:t xml:space="preserve"> </w:t>
      </w:r>
      <w:proofErr w:type="spellStart"/>
      <w:r>
        <w:t>vnderlaß</w:t>
      </w:r>
      <w:proofErr w:type="spellEnd"/>
      <w:r>
        <w:t xml:space="preserve"> </w:t>
      </w:r>
      <w:proofErr w:type="spellStart"/>
      <w:r>
        <w:t>vns</w:t>
      </w:r>
      <w:proofErr w:type="spellEnd"/>
      <w:r>
        <w:t xml:space="preserve"> </w:t>
      </w:r>
      <w:proofErr w:type="spellStart"/>
      <w:r>
        <w:t>beystehe</w:t>
      </w:r>
      <w:proofErr w:type="spellEnd"/>
      <w:r>
        <w:t xml:space="preserve"> / seine gaben in </w:t>
      </w:r>
      <w:proofErr w:type="spellStart"/>
      <w:r>
        <w:t>vns</w:t>
      </w:r>
      <w:proofErr w:type="spellEnd"/>
      <w:r>
        <w:t xml:space="preserve"> vermehre / </w:t>
      </w:r>
      <w:proofErr w:type="spellStart"/>
      <w:r>
        <w:t>vnd</w:t>
      </w:r>
      <w:proofErr w:type="spellEnd"/>
      <w:r>
        <w:t xml:space="preserve"> in allem gutem </w:t>
      </w:r>
      <w:proofErr w:type="spellStart"/>
      <w:r>
        <w:t>stercke</w:t>
      </w:r>
      <w:proofErr w:type="spellEnd"/>
      <w:r>
        <w:t xml:space="preserve">. </w:t>
      </w:r>
      <w:proofErr w:type="spellStart"/>
      <w:r>
        <w:t>Vnnd</w:t>
      </w:r>
      <w:proofErr w:type="spellEnd"/>
      <w:r>
        <w:t xml:space="preserve"> </w:t>
      </w:r>
      <w:proofErr w:type="spellStart"/>
      <w:r>
        <w:t>diß</w:t>
      </w:r>
      <w:proofErr w:type="spellEnd"/>
      <w:r>
        <w:t xml:space="preserve"> ist die wahr </w:t>
      </w:r>
      <w:proofErr w:type="spellStart"/>
      <w:r>
        <w:t>anrüffung</w:t>
      </w:r>
      <w:proofErr w:type="spellEnd"/>
      <w:r>
        <w:t xml:space="preserve"> eines gläubigen </w:t>
      </w:r>
      <w:proofErr w:type="spellStart"/>
      <w:r>
        <w:t>menschen</w:t>
      </w:r>
      <w:proofErr w:type="spellEnd"/>
      <w:r>
        <w:t xml:space="preserve"> / die nimmermehr </w:t>
      </w:r>
      <w:proofErr w:type="spellStart"/>
      <w:r>
        <w:t>geschicht</w:t>
      </w:r>
      <w:proofErr w:type="spellEnd"/>
      <w:r>
        <w:t xml:space="preserve"> ohne glauben </w:t>
      </w:r>
      <w:proofErr w:type="spellStart"/>
      <w:r>
        <w:t>vnd</w:t>
      </w:r>
      <w:proofErr w:type="spellEnd"/>
      <w:r>
        <w:t xml:space="preserve"> liebe / die den </w:t>
      </w:r>
      <w:proofErr w:type="spellStart"/>
      <w:r>
        <w:t>gantzen</w:t>
      </w:r>
      <w:proofErr w:type="spellEnd"/>
      <w:r>
        <w:t xml:space="preserve"> </w:t>
      </w:r>
      <w:proofErr w:type="spellStart"/>
      <w:r>
        <w:t>menschen</w:t>
      </w:r>
      <w:proofErr w:type="spellEnd"/>
      <w:r>
        <w:t xml:space="preserve"> Gott eignet / </w:t>
      </w:r>
      <w:proofErr w:type="spellStart"/>
      <w:r>
        <w:t>vnd</w:t>
      </w:r>
      <w:proofErr w:type="spellEnd"/>
      <w:r>
        <w:t xml:space="preserve"> den wahren Gottesdienst </w:t>
      </w:r>
      <w:proofErr w:type="spellStart"/>
      <w:r>
        <w:t>inn</w:t>
      </w:r>
      <w:proofErr w:type="spellEnd"/>
      <w:r>
        <w:t xml:space="preserve"> sich </w:t>
      </w:r>
      <w:proofErr w:type="spellStart"/>
      <w:r>
        <w:t>begreifft</w:t>
      </w:r>
      <w:proofErr w:type="spellEnd"/>
      <w:r>
        <w:t xml:space="preserve">. </w:t>
      </w:r>
    </w:p>
    <w:p w14:paraId="6406248E" w14:textId="77777777" w:rsidR="00EB3C2B" w:rsidRDefault="00EB3C2B" w:rsidP="00EB3C2B">
      <w:pPr>
        <w:pStyle w:val="StandardWeb"/>
      </w:pPr>
      <w:r>
        <w:t xml:space="preserve">F. Was gebeut oder verbeut </w:t>
      </w:r>
      <w:proofErr w:type="spellStart"/>
      <w:r>
        <w:t>vns</w:t>
      </w:r>
      <w:proofErr w:type="spellEnd"/>
      <w:r>
        <w:t xml:space="preserve"> Gott im anderen </w:t>
      </w:r>
      <w:proofErr w:type="spellStart"/>
      <w:r>
        <w:t>Gebott</w:t>
      </w:r>
      <w:proofErr w:type="spellEnd"/>
      <w:r>
        <w:t xml:space="preserve"> der ersten Tafel? </w:t>
      </w:r>
    </w:p>
    <w:p w14:paraId="5AB54D83" w14:textId="77777777" w:rsidR="00EB3C2B" w:rsidRDefault="00EB3C2B" w:rsidP="00EB3C2B">
      <w:pPr>
        <w:pStyle w:val="StandardWeb"/>
      </w:pPr>
      <w:r>
        <w:t xml:space="preserve">A. Wie er im ersten </w:t>
      </w:r>
      <w:proofErr w:type="spellStart"/>
      <w:r>
        <w:t>Gebott</w:t>
      </w:r>
      <w:proofErr w:type="spellEnd"/>
      <w:r>
        <w:t xml:space="preserve"> den rechten Gottesdienst angestellt </w:t>
      </w:r>
      <w:proofErr w:type="spellStart"/>
      <w:r>
        <w:t>vnd</w:t>
      </w:r>
      <w:proofErr w:type="spellEnd"/>
      <w:r>
        <w:t xml:space="preserve"> erfordert hat / also </w:t>
      </w:r>
      <w:proofErr w:type="spellStart"/>
      <w:r>
        <w:t>widerfichtet</w:t>
      </w:r>
      <w:proofErr w:type="spellEnd"/>
      <w:r>
        <w:t xml:space="preserve"> er </w:t>
      </w:r>
      <w:proofErr w:type="spellStart"/>
      <w:r>
        <w:t>vnnd</w:t>
      </w:r>
      <w:proofErr w:type="spellEnd"/>
      <w:r>
        <w:t xml:space="preserve"> verbeut im andern </w:t>
      </w:r>
      <w:proofErr w:type="spellStart"/>
      <w:r>
        <w:t>Gebott</w:t>
      </w:r>
      <w:proofErr w:type="spellEnd"/>
      <w:r>
        <w:t xml:space="preserve"> den falschen Gottesdienst. </w:t>
      </w:r>
    </w:p>
    <w:p w14:paraId="786B8EBA" w14:textId="77777777" w:rsidR="00EB3C2B" w:rsidRDefault="00EB3C2B" w:rsidP="00EB3C2B">
      <w:pPr>
        <w:pStyle w:val="StandardWeb"/>
      </w:pPr>
      <w:r>
        <w:t xml:space="preserve">F. Welches ist denn dieser falsch Gottesdienst? </w:t>
      </w:r>
    </w:p>
    <w:p w14:paraId="514F643D" w14:textId="77777777" w:rsidR="00EB3C2B" w:rsidRDefault="00EB3C2B" w:rsidP="00EB3C2B">
      <w:pPr>
        <w:pStyle w:val="StandardWeb"/>
      </w:pPr>
      <w:r>
        <w:t xml:space="preserve">A. Den die </w:t>
      </w:r>
      <w:proofErr w:type="spellStart"/>
      <w:r>
        <w:t>menschen</w:t>
      </w:r>
      <w:proofErr w:type="spellEnd"/>
      <w:r>
        <w:t xml:space="preserve"> </w:t>
      </w:r>
      <w:proofErr w:type="spellStart"/>
      <w:r>
        <w:t>jhren</w:t>
      </w:r>
      <w:proofErr w:type="spellEnd"/>
      <w:r>
        <w:t xml:space="preserve"> selbst </w:t>
      </w:r>
      <w:proofErr w:type="spellStart"/>
      <w:r>
        <w:t>auß</w:t>
      </w:r>
      <w:proofErr w:type="spellEnd"/>
      <w:r>
        <w:t xml:space="preserve"> eignem </w:t>
      </w:r>
      <w:proofErr w:type="spellStart"/>
      <w:r>
        <w:t>gutduncken</w:t>
      </w:r>
      <w:proofErr w:type="spellEnd"/>
      <w:r>
        <w:t xml:space="preserve"> / neben </w:t>
      </w:r>
      <w:proofErr w:type="spellStart"/>
      <w:r>
        <w:t>vnd</w:t>
      </w:r>
      <w:proofErr w:type="spellEnd"/>
      <w:r>
        <w:t xml:space="preserve"> wider das </w:t>
      </w:r>
      <w:proofErr w:type="spellStart"/>
      <w:r>
        <w:t>wort</w:t>
      </w:r>
      <w:proofErr w:type="spellEnd"/>
      <w:r>
        <w:t xml:space="preserve"> Gottes / erdichten. </w:t>
      </w:r>
      <w:proofErr w:type="spellStart"/>
      <w:r>
        <w:t>Vnd</w:t>
      </w:r>
      <w:proofErr w:type="spellEnd"/>
      <w:r>
        <w:t xml:space="preserve"> zwar so pflegen die </w:t>
      </w:r>
      <w:proofErr w:type="spellStart"/>
      <w:r>
        <w:t>menschen</w:t>
      </w:r>
      <w:proofErr w:type="spellEnd"/>
      <w:r>
        <w:t xml:space="preserve"> das </w:t>
      </w:r>
      <w:proofErr w:type="spellStart"/>
      <w:r>
        <w:t>jhenig</w:t>
      </w:r>
      <w:proofErr w:type="spellEnd"/>
      <w:r>
        <w:t xml:space="preserve"> / so sie verehren / es </w:t>
      </w:r>
      <w:proofErr w:type="spellStart"/>
      <w:r>
        <w:t>seye</w:t>
      </w:r>
      <w:proofErr w:type="spellEnd"/>
      <w:r>
        <w:t xml:space="preserve"> Gott / oder an sein statt </w:t>
      </w:r>
      <w:proofErr w:type="spellStart"/>
      <w:r>
        <w:t>vnd</w:t>
      </w:r>
      <w:proofErr w:type="spellEnd"/>
      <w:r>
        <w:t xml:space="preserve"> neben </w:t>
      </w:r>
      <w:proofErr w:type="spellStart"/>
      <w:r>
        <w:t>jhme</w:t>
      </w:r>
      <w:proofErr w:type="spellEnd"/>
      <w:r>
        <w:t xml:space="preserve"> / etliche </w:t>
      </w:r>
      <w:proofErr w:type="spellStart"/>
      <w:r>
        <w:t>fürtreffliche</w:t>
      </w:r>
      <w:proofErr w:type="spellEnd"/>
      <w:r>
        <w:t xml:space="preserve"> Creaturen / als Engel oder die Heiligen / mit etwas </w:t>
      </w:r>
      <w:proofErr w:type="spellStart"/>
      <w:r>
        <w:t>bild</w:t>
      </w:r>
      <w:proofErr w:type="spellEnd"/>
      <w:r>
        <w:t xml:space="preserve"> </w:t>
      </w:r>
      <w:proofErr w:type="spellStart"/>
      <w:r>
        <w:t>anzubilden</w:t>
      </w:r>
      <w:proofErr w:type="spellEnd"/>
      <w:r>
        <w:t xml:space="preserve"> </w:t>
      </w:r>
      <w:proofErr w:type="spellStart"/>
      <w:r>
        <w:t>vnd</w:t>
      </w:r>
      <w:proofErr w:type="spellEnd"/>
      <w:r>
        <w:t xml:space="preserve"> </w:t>
      </w:r>
      <w:proofErr w:type="spellStart"/>
      <w:r>
        <w:t>zuentwerffen</w:t>
      </w:r>
      <w:proofErr w:type="spellEnd"/>
      <w:r>
        <w:t xml:space="preserve"> / damit sie den </w:t>
      </w:r>
      <w:proofErr w:type="spellStart"/>
      <w:r>
        <w:t>vnsichtbarn</w:t>
      </w:r>
      <w:proofErr w:type="spellEnd"/>
      <w:r>
        <w:t xml:space="preserve"> </w:t>
      </w:r>
      <w:proofErr w:type="spellStart"/>
      <w:r>
        <w:t>vnd</w:t>
      </w:r>
      <w:proofErr w:type="spellEnd"/>
      <w:r>
        <w:t xml:space="preserve"> abwesenden Gott / gleich als sichtbar </w:t>
      </w:r>
      <w:proofErr w:type="spellStart"/>
      <w:r>
        <w:t>vnnd</w:t>
      </w:r>
      <w:proofErr w:type="spellEnd"/>
      <w:r>
        <w:t xml:space="preserve"> gegenwertig machen / welche </w:t>
      </w:r>
      <w:proofErr w:type="spellStart"/>
      <w:r>
        <w:t>bildtnuß</w:t>
      </w:r>
      <w:proofErr w:type="spellEnd"/>
      <w:r>
        <w:t xml:space="preserve"> sie von wegen der </w:t>
      </w:r>
      <w:proofErr w:type="spellStart"/>
      <w:r>
        <w:t>anbildung</w:t>
      </w:r>
      <w:proofErr w:type="spellEnd"/>
      <w:r>
        <w:t xml:space="preserve"> </w:t>
      </w:r>
      <w:proofErr w:type="spellStart"/>
      <w:r>
        <w:t>vnnd</w:t>
      </w:r>
      <w:proofErr w:type="spellEnd"/>
      <w:r>
        <w:t xml:space="preserve"> </w:t>
      </w:r>
      <w:proofErr w:type="spellStart"/>
      <w:r>
        <w:t>gleichheit</w:t>
      </w:r>
      <w:proofErr w:type="spellEnd"/>
      <w:r>
        <w:t xml:space="preserve"> nennen mit dem </w:t>
      </w:r>
      <w:proofErr w:type="spellStart"/>
      <w:r>
        <w:t>nammen</w:t>
      </w:r>
      <w:proofErr w:type="spellEnd"/>
      <w:r>
        <w:t xml:space="preserve"> </w:t>
      </w:r>
      <w:proofErr w:type="spellStart"/>
      <w:r>
        <w:t>desse</w:t>
      </w:r>
      <w:proofErr w:type="spellEnd"/>
      <w:r>
        <w:t xml:space="preserve"> / der </w:t>
      </w:r>
      <w:proofErr w:type="spellStart"/>
      <w:r>
        <w:t>darduch</w:t>
      </w:r>
      <w:proofErr w:type="spellEnd"/>
      <w:r>
        <w:t xml:space="preserve"> </w:t>
      </w:r>
      <w:proofErr w:type="spellStart"/>
      <w:r>
        <w:t>angebildet</w:t>
      </w:r>
      <w:proofErr w:type="spellEnd"/>
      <w:r>
        <w:t xml:space="preserve"> </w:t>
      </w:r>
      <w:proofErr w:type="spellStart"/>
      <w:r>
        <w:t>wirdt</w:t>
      </w:r>
      <w:proofErr w:type="spellEnd"/>
      <w:r>
        <w:t xml:space="preserve">: als das </w:t>
      </w:r>
      <w:proofErr w:type="spellStart"/>
      <w:r>
        <w:t>bild</w:t>
      </w:r>
      <w:proofErr w:type="spellEnd"/>
      <w:r>
        <w:t xml:space="preserve"> nennen sie </w:t>
      </w:r>
      <w:proofErr w:type="spellStart"/>
      <w:r>
        <w:t>entweders</w:t>
      </w:r>
      <w:proofErr w:type="spellEnd"/>
      <w:r>
        <w:t xml:space="preserve"> Gott / oder S. Michel / oder S. Peter / dem sie auch ein Altar </w:t>
      </w:r>
      <w:proofErr w:type="spellStart"/>
      <w:r>
        <w:t>vnd</w:t>
      </w:r>
      <w:proofErr w:type="spellEnd"/>
      <w:r>
        <w:t xml:space="preserve"> Capell </w:t>
      </w:r>
      <w:proofErr w:type="spellStart"/>
      <w:r>
        <w:t>bawen</w:t>
      </w:r>
      <w:proofErr w:type="spellEnd"/>
      <w:r>
        <w:t xml:space="preserve"> / </w:t>
      </w:r>
      <w:proofErr w:type="spellStart"/>
      <w:r>
        <w:t>vnd</w:t>
      </w:r>
      <w:proofErr w:type="spellEnd"/>
      <w:r>
        <w:t xml:space="preserve"> stellen </w:t>
      </w:r>
      <w:proofErr w:type="spellStart"/>
      <w:r>
        <w:t>auff</w:t>
      </w:r>
      <w:proofErr w:type="spellEnd"/>
      <w:r>
        <w:t xml:space="preserve"> sein </w:t>
      </w:r>
      <w:proofErr w:type="spellStart"/>
      <w:r>
        <w:t>bildtnuß</w:t>
      </w:r>
      <w:proofErr w:type="spellEnd"/>
      <w:r>
        <w:t xml:space="preserve"> / vor welcher sie hernach niederfallen / sie </w:t>
      </w:r>
      <w:proofErr w:type="spellStart"/>
      <w:r>
        <w:t>anbetten</w:t>
      </w:r>
      <w:proofErr w:type="spellEnd"/>
      <w:r>
        <w:t xml:space="preserve"> / </w:t>
      </w:r>
      <w:proofErr w:type="spellStart"/>
      <w:r>
        <w:t>vnd</w:t>
      </w:r>
      <w:proofErr w:type="spellEnd"/>
      <w:r>
        <w:t xml:space="preserve"> </w:t>
      </w:r>
      <w:proofErr w:type="spellStart"/>
      <w:r>
        <w:t>jhren</w:t>
      </w:r>
      <w:proofErr w:type="spellEnd"/>
      <w:r>
        <w:t xml:space="preserve"> </w:t>
      </w:r>
      <w:proofErr w:type="spellStart"/>
      <w:r>
        <w:t>opfferen</w:t>
      </w:r>
      <w:proofErr w:type="spellEnd"/>
      <w:r>
        <w:t xml:space="preserve"> oder </w:t>
      </w:r>
      <w:proofErr w:type="spellStart"/>
      <w:r>
        <w:t>meß</w:t>
      </w:r>
      <w:proofErr w:type="spellEnd"/>
      <w:r>
        <w:t xml:space="preserve"> halten / mit </w:t>
      </w:r>
      <w:proofErr w:type="spellStart"/>
      <w:r>
        <w:t>vermeldung</w:t>
      </w:r>
      <w:proofErr w:type="spellEnd"/>
      <w:r>
        <w:t xml:space="preserve"> / sie verehren zwar nicht das </w:t>
      </w:r>
      <w:proofErr w:type="spellStart"/>
      <w:r>
        <w:t>bild</w:t>
      </w:r>
      <w:proofErr w:type="spellEnd"/>
      <w:r>
        <w:t xml:space="preserve"> selbst / </w:t>
      </w:r>
      <w:proofErr w:type="spellStart"/>
      <w:r>
        <w:t>sonder</w:t>
      </w:r>
      <w:proofErr w:type="spellEnd"/>
      <w:r>
        <w:t xml:space="preserve"> das </w:t>
      </w:r>
      <w:proofErr w:type="spellStart"/>
      <w:r>
        <w:t>jhenig</w:t>
      </w:r>
      <w:proofErr w:type="spellEnd"/>
      <w:r>
        <w:t xml:space="preserve"> / so mit dem </w:t>
      </w:r>
      <w:proofErr w:type="spellStart"/>
      <w:r>
        <w:t>bild</w:t>
      </w:r>
      <w:proofErr w:type="spellEnd"/>
      <w:r>
        <w:t xml:space="preserve"> angedeutet </w:t>
      </w:r>
      <w:proofErr w:type="spellStart"/>
      <w:r>
        <w:t>wirt</w:t>
      </w:r>
      <w:proofErr w:type="spellEnd"/>
      <w:r>
        <w:t xml:space="preserve">. Diesen Gottesdienst </w:t>
      </w:r>
      <w:proofErr w:type="spellStart"/>
      <w:r>
        <w:t>verwirfft</w:t>
      </w:r>
      <w:proofErr w:type="spellEnd"/>
      <w:r>
        <w:t xml:space="preserve"> </w:t>
      </w:r>
      <w:proofErr w:type="spellStart"/>
      <w:r>
        <w:t>vnnd</w:t>
      </w:r>
      <w:proofErr w:type="spellEnd"/>
      <w:r>
        <w:t xml:space="preserve"> verbeut der Herr </w:t>
      </w:r>
      <w:proofErr w:type="spellStart"/>
      <w:r>
        <w:t>durchauß</w:t>
      </w:r>
      <w:proofErr w:type="spellEnd"/>
      <w:r>
        <w:t xml:space="preserve"> / da er den gebrauch der </w:t>
      </w:r>
      <w:proofErr w:type="spellStart"/>
      <w:r>
        <w:t>bilder</w:t>
      </w:r>
      <w:proofErr w:type="spellEnd"/>
      <w:r>
        <w:t xml:space="preserve"> bey dem Gottesdienst verbeut. Denn wo du die </w:t>
      </w:r>
      <w:proofErr w:type="spellStart"/>
      <w:r>
        <w:t>bilder</w:t>
      </w:r>
      <w:proofErr w:type="spellEnd"/>
      <w:r>
        <w:t xml:space="preserve"> weg thust / oder nicht machest / so hört dieser </w:t>
      </w:r>
      <w:proofErr w:type="spellStart"/>
      <w:r>
        <w:t>jhr</w:t>
      </w:r>
      <w:proofErr w:type="spellEnd"/>
      <w:r>
        <w:t xml:space="preserve"> dienst alsbald </w:t>
      </w:r>
      <w:proofErr w:type="spellStart"/>
      <w:r>
        <w:t>auff</w:t>
      </w:r>
      <w:proofErr w:type="spellEnd"/>
      <w:r>
        <w:t xml:space="preserve">: weil da keines Altars / keiner Capell / keiner </w:t>
      </w:r>
      <w:proofErr w:type="spellStart"/>
      <w:r>
        <w:t>zierden</w:t>
      </w:r>
      <w:proofErr w:type="spellEnd"/>
      <w:r>
        <w:t xml:space="preserve"> oder </w:t>
      </w:r>
      <w:proofErr w:type="spellStart"/>
      <w:r>
        <w:t>diensts</w:t>
      </w:r>
      <w:proofErr w:type="spellEnd"/>
      <w:r>
        <w:t xml:space="preserve"> / keines Priesters noch </w:t>
      </w:r>
      <w:proofErr w:type="spellStart"/>
      <w:r>
        <w:t>opffers</w:t>
      </w:r>
      <w:proofErr w:type="spellEnd"/>
      <w:r>
        <w:t xml:space="preserve"> von </w:t>
      </w:r>
      <w:proofErr w:type="spellStart"/>
      <w:r>
        <w:t>nöhten</w:t>
      </w:r>
      <w:proofErr w:type="spellEnd"/>
      <w:r>
        <w:t xml:space="preserve"> / da kein </w:t>
      </w:r>
      <w:proofErr w:type="spellStart"/>
      <w:r>
        <w:t>bildtnuß</w:t>
      </w:r>
      <w:proofErr w:type="spellEnd"/>
      <w:r>
        <w:t xml:space="preserve"> ist. Denn die ding alle werden </w:t>
      </w:r>
      <w:proofErr w:type="spellStart"/>
      <w:r>
        <w:t>vmb</w:t>
      </w:r>
      <w:proofErr w:type="spellEnd"/>
      <w:r>
        <w:t xml:space="preserve"> deß </w:t>
      </w:r>
      <w:proofErr w:type="spellStart"/>
      <w:r>
        <w:t>bilds</w:t>
      </w:r>
      <w:proofErr w:type="spellEnd"/>
      <w:r>
        <w:t xml:space="preserve"> willen gemachet / </w:t>
      </w:r>
      <w:proofErr w:type="spellStart"/>
      <w:r>
        <w:t>auffgenommen</w:t>
      </w:r>
      <w:proofErr w:type="spellEnd"/>
      <w:r>
        <w:t xml:space="preserve"> </w:t>
      </w:r>
      <w:proofErr w:type="spellStart"/>
      <w:r>
        <w:t>vnd</w:t>
      </w:r>
      <w:proofErr w:type="spellEnd"/>
      <w:r>
        <w:t xml:space="preserve"> getrieben. Daher dieser </w:t>
      </w:r>
      <w:proofErr w:type="spellStart"/>
      <w:r>
        <w:t>gantz</w:t>
      </w:r>
      <w:proofErr w:type="spellEnd"/>
      <w:r>
        <w:t xml:space="preserve"> dienst eine </w:t>
      </w:r>
      <w:proofErr w:type="spellStart"/>
      <w:r>
        <w:t>Abgötterey</w:t>
      </w:r>
      <w:proofErr w:type="spellEnd"/>
      <w:r>
        <w:t xml:space="preserve"> </w:t>
      </w:r>
      <w:proofErr w:type="spellStart"/>
      <w:r>
        <w:t>genennt</w:t>
      </w:r>
      <w:proofErr w:type="spellEnd"/>
      <w:r>
        <w:t xml:space="preserve"> </w:t>
      </w:r>
      <w:proofErr w:type="spellStart"/>
      <w:r>
        <w:t>wirdt</w:t>
      </w:r>
      <w:proofErr w:type="spellEnd"/>
      <w:r>
        <w:t xml:space="preserve"> / das ist eine </w:t>
      </w:r>
      <w:proofErr w:type="spellStart"/>
      <w:r>
        <w:t>verehrung</w:t>
      </w:r>
      <w:proofErr w:type="spellEnd"/>
      <w:r>
        <w:t xml:space="preserve"> </w:t>
      </w:r>
      <w:proofErr w:type="spellStart"/>
      <w:r>
        <w:t>vnnd</w:t>
      </w:r>
      <w:proofErr w:type="spellEnd"/>
      <w:r>
        <w:t xml:space="preserve"> dienst eines Götzen. </w:t>
      </w:r>
    </w:p>
    <w:p w14:paraId="6DC55CF0" w14:textId="77777777" w:rsidR="00EB3C2B" w:rsidRDefault="00EB3C2B" w:rsidP="00EB3C2B">
      <w:pPr>
        <w:pStyle w:val="StandardWeb"/>
      </w:pPr>
      <w:r>
        <w:t xml:space="preserve">F. So verneinest du nun daß Gott mit </w:t>
      </w:r>
      <w:proofErr w:type="spellStart"/>
      <w:r>
        <w:t>einicher</w:t>
      </w:r>
      <w:proofErr w:type="spellEnd"/>
      <w:r>
        <w:t xml:space="preserve"> </w:t>
      </w:r>
      <w:proofErr w:type="spellStart"/>
      <w:r>
        <w:t>Bildtnuß</w:t>
      </w:r>
      <w:proofErr w:type="spellEnd"/>
      <w:r>
        <w:t xml:space="preserve"> </w:t>
      </w:r>
      <w:proofErr w:type="spellStart"/>
      <w:r>
        <w:t>angebildet</w:t>
      </w:r>
      <w:proofErr w:type="spellEnd"/>
      <w:r>
        <w:t xml:space="preserve"> oder verehret werden solle? </w:t>
      </w:r>
    </w:p>
    <w:p w14:paraId="478B48CA" w14:textId="77777777" w:rsidR="00EB3C2B" w:rsidRDefault="00EB3C2B" w:rsidP="00EB3C2B">
      <w:pPr>
        <w:pStyle w:val="StandardWeb"/>
      </w:pPr>
      <w:r>
        <w:t xml:space="preserve">A. </w:t>
      </w:r>
      <w:proofErr w:type="spellStart"/>
      <w:r>
        <w:t>Jch</w:t>
      </w:r>
      <w:proofErr w:type="spellEnd"/>
      <w:r>
        <w:t xml:space="preserve"> verneine </w:t>
      </w:r>
      <w:proofErr w:type="spellStart"/>
      <w:r>
        <w:t>nit</w:t>
      </w:r>
      <w:proofErr w:type="spellEnd"/>
      <w:r>
        <w:t xml:space="preserve"> also einfältig / daß man Gott verehren solle / sondern nun / daß man </w:t>
      </w:r>
      <w:proofErr w:type="spellStart"/>
      <w:r>
        <w:t>jhn</w:t>
      </w:r>
      <w:proofErr w:type="spellEnd"/>
      <w:r>
        <w:t xml:space="preserve"> durch </w:t>
      </w:r>
      <w:proofErr w:type="spellStart"/>
      <w:r>
        <w:t>bilder</w:t>
      </w:r>
      <w:proofErr w:type="spellEnd"/>
      <w:r>
        <w:t xml:space="preserve"> verehren solle. Ja ich verneine man solle </w:t>
      </w:r>
      <w:proofErr w:type="spellStart"/>
      <w:r>
        <w:t>jhn</w:t>
      </w:r>
      <w:proofErr w:type="spellEnd"/>
      <w:r>
        <w:t xml:space="preserve"> </w:t>
      </w:r>
      <w:proofErr w:type="spellStart"/>
      <w:r>
        <w:t>gantz</w:t>
      </w:r>
      <w:proofErr w:type="spellEnd"/>
      <w:r>
        <w:t xml:space="preserve"> </w:t>
      </w:r>
      <w:proofErr w:type="spellStart"/>
      <w:r>
        <w:t>vnd</w:t>
      </w:r>
      <w:proofErr w:type="spellEnd"/>
      <w:r>
        <w:t xml:space="preserve"> gar mit keinem </w:t>
      </w:r>
      <w:proofErr w:type="spellStart"/>
      <w:r>
        <w:t>bild</w:t>
      </w:r>
      <w:proofErr w:type="spellEnd"/>
      <w:r>
        <w:t xml:space="preserve"> </w:t>
      </w:r>
      <w:proofErr w:type="spellStart"/>
      <w:r>
        <w:t>anbilden</w:t>
      </w:r>
      <w:proofErr w:type="spellEnd"/>
      <w:r>
        <w:t xml:space="preserve">: eins theils / weil er solches in diesem </w:t>
      </w:r>
      <w:proofErr w:type="spellStart"/>
      <w:r>
        <w:t>gebott</w:t>
      </w:r>
      <w:proofErr w:type="spellEnd"/>
      <w:r>
        <w:t xml:space="preserve"> </w:t>
      </w:r>
      <w:proofErr w:type="spellStart"/>
      <w:r>
        <w:t>verbotten</w:t>
      </w:r>
      <w:proofErr w:type="spellEnd"/>
      <w:r>
        <w:t xml:space="preserve"> / daß wir </w:t>
      </w:r>
      <w:proofErr w:type="spellStart"/>
      <w:r>
        <w:t>jhm</w:t>
      </w:r>
      <w:proofErr w:type="spellEnd"/>
      <w:r>
        <w:t xml:space="preserve"> kein </w:t>
      </w:r>
      <w:proofErr w:type="spellStart"/>
      <w:r>
        <w:t>gemahlete</w:t>
      </w:r>
      <w:proofErr w:type="spellEnd"/>
      <w:r>
        <w:t xml:space="preserve"> / noch </w:t>
      </w:r>
      <w:proofErr w:type="spellStart"/>
      <w:r>
        <w:t>gehawene</w:t>
      </w:r>
      <w:proofErr w:type="spellEnd"/>
      <w:r>
        <w:t xml:space="preserve"> / noch </w:t>
      </w:r>
      <w:proofErr w:type="spellStart"/>
      <w:r>
        <w:t>gegoßne</w:t>
      </w:r>
      <w:proofErr w:type="spellEnd"/>
      <w:r>
        <w:t xml:space="preserve"> </w:t>
      </w:r>
      <w:proofErr w:type="spellStart"/>
      <w:r>
        <w:t>bildtnuß</w:t>
      </w:r>
      <w:proofErr w:type="spellEnd"/>
      <w:r>
        <w:t xml:space="preserve"> machen / noch die da gemacht ist </w:t>
      </w:r>
      <w:proofErr w:type="spellStart"/>
      <w:r>
        <w:t>auff</w:t>
      </w:r>
      <w:proofErr w:type="spellEnd"/>
      <w:r>
        <w:t xml:space="preserve"> form </w:t>
      </w:r>
      <w:proofErr w:type="spellStart"/>
      <w:r>
        <w:t>vnd</w:t>
      </w:r>
      <w:proofErr w:type="spellEnd"/>
      <w:r>
        <w:t xml:space="preserve"> </w:t>
      </w:r>
      <w:proofErr w:type="spellStart"/>
      <w:r>
        <w:t>gestalt</w:t>
      </w:r>
      <w:proofErr w:type="spellEnd"/>
      <w:r>
        <w:t xml:space="preserve"> deren dinge / die im Himmel / </w:t>
      </w:r>
      <w:proofErr w:type="spellStart"/>
      <w:r>
        <w:t>auff</w:t>
      </w:r>
      <w:proofErr w:type="spellEnd"/>
      <w:r>
        <w:t xml:space="preserve"> erden / oder </w:t>
      </w:r>
      <w:proofErr w:type="spellStart"/>
      <w:r>
        <w:t>vnder</w:t>
      </w:r>
      <w:proofErr w:type="spellEnd"/>
      <w:r>
        <w:t xml:space="preserve"> der erden </w:t>
      </w:r>
      <w:proofErr w:type="spellStart"/>
      <w:r>
        <w:t>seind</w:t>
      </w:r>
      <w:proofErr w:type="spellEnd"/>
      <w:r>
        <w:t xml:space="preserve"> / verehren: Ja auch </w:t>
      </w:r>
      <w:proofErr w:type="spellStart"/>
      <w:r>
        <w:t>anderßwo</w:t>
      </w:r>
      <w:proofErr w:type="spellEnd"/>
      <w:r>
        <w:t xml:space="preserve"> hat er also durch Mosen </w:t>
      </w:r>
      <w:proofErr w:type="spellStart"/>
      <w:r>
        <w:t>gebotten</w:t>
      </w:r>
      <w:proofErr w:type="spellEnd"/>
      <w:r>
        <w:t xml:space="preserve">: </w:t>
      </w:r>
      <w:proofErr w:type="spellStart"/>
      <w:r>
        <w:t>Bewaret</w:t>
      </w:r>
      <w:proofErr w:type="spellEnd"/>
      <w:r>
        <w:t xml:space="preserve"> </w:t>
      </w:r>
      <w:proofErr w:type="spellStart"/>
      <w:r>
        <w:t>ewere</w:t>
      </w:r>
      <w:proofErr w:type="spellEnd"/>
      <w:r>
        <w:t xml:space="preserve"> </w:t>
      </w:r>
      <w:proofErr w:type="spellStart"/>
      <w:r>
        <w:t>seelen</w:t>
      </w:r>
      <w:proofErr w:type="spellEnd"/>
      <w:r>
        <w:t xml:space="preserve"> </w:t>
      </w:r>
      <w:proofErr w:type="spellStart"/>
      <w:r>
        <w:t>wol</w:t>
      </w:r>
      <w:proofErr w:type="spellEnd"/>
      <w:r>
        <w:t xml:space="preserve">: denn </w:t>
      </w:r>
      <w:proofErr w:type="spellStart"/>
      <w:r>
        <w:t>jhr</w:t>
      </w:r>
      <w:proofErr w:type="spellEnd"/>
      <w:r>
        <w:t xml:space="preserve"> habt kein </w:t>
      </w:r>
      <w:proofErr w:type="spellStart"/>
      <w:r>
        <w:t>gleichnuß</w:t>
      </w:r>
      <w:proofErr w:type="spellEnd"/>
      <w:r>
        <w:t xml:space="preserve"> gesehen deß tags / da der Herr mit euch </w:t>
      </w:r>
      <w:proofErr w:type="spellStart"/>
      <w:r>
        <w:t>redt</w:t>
      </w:r>
      <w:proofErr w:type="spellEnd"/>
      <w:r>
        <w:t xml:space="preserve"> / </w:t>
      </w:r>
      <w:proofErr w:type="spellStart"/>
      <w:r>
        <w:t>auff</w:t>
      </w:r>
      <w:proofErr w:type="spellEnd"/>
      <w:r>
        <w:t xml:space="preserve"> daß </w:t>
      </w:r>
      <w:proofErr w:type="spellStart"/>
      <w:r>
        <w:t>jhr</w:t>
      </w:r>
      <w:proofErr w:type="spellEnd"/>
      <w:r>
        <w:t xml:space="preserve"> euch </w:t>
      </w:r>
      <w:proofErr w:type="spellStart"/>
      <w:r>
        <w:t>nit</w:t>
      </w:r>
      <w:proofErr w:type="spellEnd"/>
      <w:r>
        <w:t xml:space="preserve"> verderbet / </w:t>
      </w:r>
      <w:proofErr w:type="spellStart"/>
      <w:r>
        <w:t>vnnd</w:t>
      </w:r>
      <w:proofErr w:type="spellEnd"/>
      <w:r>
        <w:t xml:space="preserve"> machet euch </w:t>
      </w:r>
      <w:proofErr w:type="spellStart"/>
      <w:r>
        <w:t>jrgend</w:t>
      </w:r>
      <w:proofErr w:type="spellEnd"/>
      <w:r>
        <w:t xml:space="preserve"> ein bilde / usw. Anders theils / </w:t>
      </w:r>
      <w:proofErr w:type="spellStart"/>
      <w:r>
        <w:t>dz</w:t>
      </w:r>
      <w:proofErr w:type="spellEnd"/>
      <w:r>
        <w:t xml:space="preserve"> die </w:t>
      </w:r>
      <w:proofErr w:type="spellStart"/>
      <w:r>
        <w:t>vnendtlich</w:t>
      </w:r>
      <w:proofErr w:type="spellEnd"/>
      <w:r>
        <w:t xml:space="preserve"> </w:t>
      </w:r>
      <w:proofErr w:type="spellStart"/>
      <w:r>
        <w:t>Maiestet</w:t>
      </w:r>
      <w:proofErr w:type="spellEnd"/>
      <w:r>
        <w:t xml:space="preserve"> Gottes nimmermehr mit </w:t>
      </w:r>
      <w:proofErr w:type="spellStart"/>
      <w:r>
        <w:t>einicher</w:t>
      </w:r>
      <w:proofErr w:type="spellEnd"/>
      <w:r>
        <w:t xml:space="preserve"> </w:t>
      </w:r>
      <w:proofErr w:type="spellStart"/>
      <w:r>
        <w:t>bildtnuß</w:t>
      </w:r>
      <w:proofErr w:type="spellEnd"/>
      <w:r>
        <w:t xml:space="preserve"> </w:t>
      </w:r>
      <w:proofErr w:type="spellStart"/>
      <w:r>
        <w:t>kan</w:t>
      </w:r>
      <w:proofErr w:type="spellEnd"/>
      <w:r>
        <w:t xml:space="preserve"> </w:t>
      </w:r>
      <w:proofErr w:type="spellStart"/>
      <w:r>
        <w:t>außgetruckt</w:t>
      </w:r>
      <w:proofErr w:type="spellEnd"/>
      <w:r>
        <w:t xml:space="preserve"> werden / wie die </w:t>
      </w:r>
      <w:proofErr w:type="spellStart"/>
      <w:r>
        <w:t>Schrifft</w:t>
      </w:r>
      <w:proofErr w:type="spellEnd"/>
      <w:r>
        <w:t xml:space="preserve"> </w:t>
      </w:r>
      <w:proofErr w:type="spellStart"/>
      <w:r>
        <w:t>offentlich</w:t>
      </w:r>
      <w:proofErr w:type="spellEnd"/>
      <w:r>
        <w:t xml:space="preserve"> zeuget / </w:t>
      </w:r>
      <w:proofErr w:type="spellStart"/>
      <w:r>
        <w:t>Jesa</w:t>
      </w:r>
      <w:proofErr w:type="spellEnd"/>
      <w:r>
        <w:t xml:space="preserve">. 40. Act. 17. </w:t>
      </w:r>
    </w:p>
    <w:p w14:paraId="457452E9" w14:textId="77777777" w:rsidR="00EB3C2B" w:rsidRDefault="00EB3C2B" w:rsidP="00EB3C2B">
      <w:pPr>
        <w:pStyle w:val="StandardWeb"/>
      </w:pPr>
      <w:r>
        <w:t xml:space="preserve">F. </w:t>
      </w:r>
      <w:proofErr w:type="spellStart"/>
      <w:r>
        <w:t>Wiewol</w:t>
      </w:r>
      <w:proofErr w:type="spellEnd"/>
      <w:r>
        <w:t xml:space="preserve"> die </w:t>
      </w:r>
      <w:proofErr w:type="spellStart"/>
      <w:r>
        <w:t>vnendtlich</w:t>
      </w:r>
      <w:proofErr w:type="spellEnd"/>
      <w:r>
        <w:t xml:space="preserve"> Göttlich </w:t>
      </w:r>
      <w:proofErr w:type="spellStart"/>
      <w:r>
        <w:t>Majestet</w:t>
      </w:r>
      <w:proofErr w:type="spellEnd"/>
      <w:r>
        <w:t xml:space="preserve"> </w:t>
      </w:r>
      <w:proofErr w:type="spellStart"/>
      <w:r>
        <w:t>nit</w:t>
      </w:r>
      <w:proofErr w:type="spellEnd"/>
      <w:r>
        <w:t xml:space="preserve"> </w:t>
      </w:r>
      <w:proofErr w:type="spellStart"/>
      <w:r>
        <w:t>kan</w:t>
      </w:r>
      <w:proofErr w:type="spellEnd"/>
      <w:r>
        <w:t xml:space="preserve"> mit </w:t>
      </w:r>
      <w:proofErr w:type="spellStart"/>
      <w:r>
        <w:t>einicher</w:t>
      </w:r>
      <w:proofErr w:type="spellEnd"/>
      <w:r>
        <w:t xml:space="preserve"> </w:t>
      </w:r>
      <w:proofErr w:type="spellStart"/>
      <w:r>
        <w:t>bildtnuß</w:t>
      </w:r>
      <w:proofErr w:type="spellEnd"/>
      <w:r>
        <w:t xml:space="preserve"> </w:t>
      </w:r>
      <w:proofErr w:type="spellStart"/>
      <w:r>
        <w:t>außgetruckt</w:t>
      </w:r>
      <w:proofErr w:type="spellEnd"/>
      <w:r>
        <w:t xml:space="preserve"> werden: So halt ich doch / man </w:t>
      </w:r>
      <w:proofErr w:type="spellStart"/>
      <w:r>
        <w:t>dörffe</w:t>
      </w:r>
      <w:proofErr w:type="spellEnd"/>
      <w:r>
        <w:t xml:space="preserve"> </w:t>
      </w:r>
      <w:proofErr w:type="spellStart"/>
      <w:r>
        <w:t>wol</w:t>
      </w:r>
      <w:proofErr w:type="spellEnd"/>
      <w:r>
        <w:t xml:space="preserve"> die menschlich </w:t>
      </w:r>
      <w:proofErr w:type="spellStart"/>
      <w:r>
        <w:t>natur</w:t>
      </w:r>
      <w:proofErr w:type="spellEnd"/>
      <w:r>
        <w:t xml:space="preserve"> Christi deß Sohns Gottes verbilden. </w:t>
      </w:r>
    </w:p>
    <w:p w14:paraId="1A9D9335" w14:textId="77777777" w:rsidR="00EB3C2B" w:rsidRDefault="00EB3C2B" w:rsidP="00EB3C2B">
      <w:pPr>
        <w:pStyle w:val="StandardWeb"/>
      </w:pPr>
      <w:r>
        <w:t xml:space="preserve">A. Es hat der Sohn Gottes </w:t>
      </w:r>
      <w:proofErr w:type="spellStart"/>
      <w:r>
        <w:t>vnser</w:t>
      </w:r>
      <w:proofErr w:type="spellEnd"/>
      <w:r>
        <w:t xml:space="preserve"> </w:t>
      </w:r>
      <w:proofErr w:type="spellStart"/>
      <w:r>
        <w:t>natur</w:t>
      </w:r>
      <w:proofErr w:type="spellEnd"/>
      <w:r>
        <w:t xml:space="preserve"> nicht </w:t>
      </w:r>
      <w:proofErr w:type="spellStart"/>
      <w:r>
        <w:t>darumb</w:t>
      </w:r>
      <w:proofErr w:type="spellEnd"/>
      <w:r>
        <w:t xml:space="preserve"> angenommen / daß er sich den </w:t>
      </w:r>
      <w:proofErr w:type="spellStart"/>
      <w:r>
        <w:t>mahlern</w:t>
      </w:r>
      <w:proofErr w:type="spellEnd"/>
      <w:r>
        <w:t xml:space="preserve"> </w:t>
      </w:r>
      <w:proofErr w:type="spellStart"/>
      <w:r>
        <w:t>vnnd</w:t>
      </w:r>
      <w:proofErr w:type="spellEnd"/>
      <w:r>
        <w:t xml:space="preserve"> </w:t>
      </w:r>
      <w:proofErr w:type="spellStart"/>
      <w:r>
        <w:t>bildhaweren</w:t>
      </w:r>
      <w:proofErr w:type="spellEnd"/>
      <w:r>
        <w:t xml:space="preserve"> zu einem </w:t>
      </w:r>
      <w:proofErr w:type="spellStart"/>
      <w:r>
        <w:t>muster</w:t>
      </w:r>
      <w:proofErr w:type="spellEnd"/>
      <w:r>
        <w:t xml:space="preserve"> </w:t>
      </w:r>
      <w:proofErr w:type="spellStart"/>
      <w:r>
        <w:t>darstalte</w:t>
      </w:r>
      <w:proofErr w:type="spellEnd"/>
      <w:r>
        <w:t xml:space="preserve"> / sondern viel </w:t>
      </w:r>
      <w:proofErr w:type="spellStart"/>
      <w:r>
        <w:t>vmb</w:t>
      </w:r>
      <w:proofErr w:type="spellEnd"/>
      <w:r>
        <w:t xml:space="preserve"> wichtiger </w:t>
      </w:r>
      <w:proofErr w:type="spellStart"/>
      <w:r>
        <w:t>vrsachen</w:t>
      </w:r>
      <w:proofErr w:type="spellEnd"/>
      <w:r>
        <w:t xml:space="preserve"> willen. </w:t>
      </w:r>
      <w:proofErr w:type="spellStart"/>
      <w:r>
        <w:t>Vnd</w:t>
      </w:r>
      <w:proofErr w:type="spellEnd"/>
      <w:r>
        <w:t xml:space="preserve"> hat mit seiner </w:t>
      </w:r>
      <w:proofErr w:type="spellStart"/>
      <w:r>
        <w:t>geburt</w:t>
      </w:r>
      <w:proofErr w:type="spellEnd"/>
      <w:r>
        <w:t xml:space="preserve"> </w:t>
      </w:r>
      <w:proofErr w:type="spellStart"/>
      <w:r>
        <w:t>auß</w:t>
      </w:r>
      <w:proofErr w:type="spellEnd"/>
      <w:r>
        <w:t xml:space="preserve"> der </w:t>
      </w:r>
      <w:proofErr w:type="spellStart"/>
      <w:r>
        <w:t>Jungfrawen</w:t>
      </w:r>
      <w:proofErr w:type="spellEnd"/>
      <w:r>
        <w:t xml:space="preserve"> </w:t>
      </w:r>
      <w:proofErr w:type="spellStart"/>
      <w:r>
        <w:t>diß</w:t>
      </w:r>
      <w:proofErr w:type="spellEnd"/>
      <w:r>
        <w:t xml:space="preserve"> Gesetz </w:t>
      </w:r>
      <w:proofErr w:type="spellStart"/>
      <w:r>
        <w:t>nit</w:t>
      </w:r>
      <w:proofErr w:type="spellEnd"/>
      <w:r>
        <w:t xml:space="preserve"> </w:t>
      </w:r>
      <w:proofErr w:type="spellStart"/>
      <w:r>
        <w:t>auffgehebt</w:t>
      </w:r>
      <w:proofErr w:type="spellEnd"/>
      <w:r>
        <w:t xml:space="preserve"> / welches er </w:t>
      </w:r>
      <w:proofErr w:type="spellStart"/>
      <w:r>
        <w:t>zuuor</w:t>
      </w:r>
      <w:proofErr w:type="spellEnd"/>
      <w:r>
        <w:t xml:space="preserve"> gegeben hat / daß man Gott mit keiner oder durch keine </w:t>
      </w:r>
      <w:proofErr w:type="spellStart"/>
      <w:r>
        <w:t>bildtnuß</w:t>
      </w:r>
      <w:proofErr w:type="spellEnd"/>
      <w:r>
        <w:t xml:space="preserve"> </w:t>
      </w:r>
      <w:proofErr w:type="spellStart"/>
      <w:r>
        <w:t>solt</w:t>
      </w:r>
      <w:proofErr w:type="spellEnd"/>
      <w:r>
        <w:t xml:space="preserve"> </w:t>
      </w:r>
      <w:proofErr w:type="spellStart"/>
      <w:r>
        <w:t>anbilden</w:t>
      </w:r>
      <w:proofErr w:type="spellEnd"/>
      <w:r>
        <w:t xml:space="preserve">. Weil nun Christus wahrer Gott ist / so </w:t>
      </w:r>
      <w:proofErr w:type="spellStart"/>
      <w:r>
        <w:t>sol</w:t>
      </w:r>
      <w:proofErr w:type="spellEnd"/>
      <w:r>
        <w:t xml:space="preserve"> er freylich mit keiner </w:t>
      </w:r>
      <w:proofErr w:type="spellStart"/>
      <w:r>
        <w:t>bildtnuß</w:t>
      </w:r>
      <w:proofErr w:type="spellEnd"/>
      <w:r>
        <w:t xml:space="preserve"> </w:t>
      </w:r>
      <w:proofErr w:type="spellStart"/>
      <w:r>
        <w:t>angebildet</w:t>
      </w:r>
      <w:proofErr w:type="spellEnd"/>
      <w:r>
        <w:t xml:space="preserve"> werden. Was aber sein </w:t>
      </w:r>
      <w:proofErr w:type="spellStart"/>
      <w:r>
        <w:t>fleisch</w:t>
      </w:r>
      <w:proofErr w:type="spellEnd"/>
      <w:r>
        <w:t xml:space="preserve"> oder leib belanget / so spricht er selbst / </w:t>
      </w:r>
      <w:proofErr w:type="spellStart"/>
      <w:r>
        <w:t>vnnd</w:t>
      </w:r>
      <w:proofErr w:type="spellEnd"/>
      <w:r>
        <w:t xml:space="preserve"> sprichts mit </w:t>
      </w:r>
      <w:proofErr w:type="spellStart"/>
      <w:r>
        <w:t>außgetruckten</w:t>
      </w:r>
      <w:proofErr w:type="spellEnd"/>
      <w:r>
        <w:t xml:space="preserve"> worten / daß sein </w:t>
      </w:r>
      <w:proofErr w:type="spellStart"/>
      <w:r>
        <w:t>gegenwart</w:t>
      </w:r>
      <w:proofErr w:type="spellEnd"/>
      <w:r>
        <w:t xml:space="preserve"> </w:t>
      </w:r>
      <w:proofErr w:type="spellStart"/>
      <w:r>
        <w:t>vns</w:t>
      </w:r>
      <w:proofErr w:type="spellEnd"/>
      <w:r>
        <w:t xml:space="preserve"> nichts nützen werde. Daher setzt er hinzu / er wölle mit seinem leib gen Himmel fahren / </w:t>
      </w:r>
      <w:proofErr w:type="spellStart"/>
      <w:r>
        <w:t>vnnd</w:t>
      </w:r>
      <w:proofErr w:type="spellEnd"/>
      <w:r>
        <w:t xml:space="preserve"> wölle an </w:t>
      </w:r>
      <w:proofErr w:type="spellStart"/>
      <w:r>
        <w:t>deßselben</w:t>
      </w:r>
      <w:proofErr w:type="spellEnd"/>
      <w:r>
        <w:t xml:space="preserve"> statt den gläubigen seinen heiligen Geist senden / durch welchen er allezeit seliglich wölle verbleiben. So </w:t>
      </w:r>
      <w:proofErr w:type="spellStart"/>
      <w:r>
        <w:t>schreybt</w:t>
      </w:r>
      <w:proofErr w:type="spellEnd"/>
      <w:r>
        <w:t xml:space="preserve"> auch der Apostel: Ob wir gleich Christum erkennet haben nach dem </w:t>
      </w:r>
      <w:proofErr w:type="spellStart"/>
      <w:r>
        <w:t>fleisch</w:t>
      </w:r>
      <w:proofErr w:type="spellEnd"/>
      <w:r>
        <w:t xml:space="preserve"> / so erkennen wir </w:t>
      </w:r>
      <w:proofErr w:type="spellStart"/>
      <w:r>
        <w:t>jhn</w:t>
      </w:r>
      <w:proofErr w:type="spellEnd"/>
      <w:r>
        <w:t xml:space="preserve"> doch jetzt nicht mehr. </w:t>
      </w:r>
      <w:proofErr w:type="spellStart"/>
      <w:r>
        <w:t>Jtem</w:t>
      </w:r>
      <w:proofErr w:type="spellEnd"/>
      <w:r>
        <w:t xml:space="preserve">: Was hat der </w:t>
      </w:r>
      <w:proofErr w:type="spellStart"/>
      <w:r>
        <w:t>tempel</w:t>
      </w:r>
      <w:proofErr w:type="spellEnd"/>
      <w:r>
        <w:t xml:space="preserve"> Gottes für ein gleiche mit den Götzen? </w:t>
      </w:r>
      <w:proofErr w:type="spellStart"/>
      <w:r>
        <w:t>Jtem</w:t>
      </w:r>
      <w:proofErr w:type="spellEnd"/>
      <w:r>
        <w:t xml:space="preserve">: </w:t>
      </w:r>
      <w:proofErr w:type="spellStart"/>
      <w:r>
        <w:t>Jhr</w:t>
      </w:r>
      <w:proofErr w:type="spellEnd"/>
      <w:r>
        <w:t xml:space="preserve"> </w:t>
      </w:r>
      <w:proofErr w:type="spellStart"/>
      <w:r>
        <w:t>seind</w:t>
      </w:r>
      <w:proofErr w:type="spellEnd"/>
      <w:r>
        <w:t xml:space="preserve"> der </w:t>
      </w:r>
      <w:proofErr w:type="spellStart"/>
      <w:r>
        <w:t>tempel</w:t>
      </w:r>
      <w:proofErr w:type="spellEnd"/>
      <w:r>
        <w:t xml:space="preserve"> deß lebendigen Gottes. </w:t>
      </w:r>
    </w:p>
    <w:p w14:paraId="2A251493" w14:textId="77777777" w:rsidR="00EB3C2B" w:rsidRDefault="00EB3C2B" w:rsidP="00EB3C2B">
      <w:pPr>
        <w:pStyle w:val="StandardWeb"/>
      </w:pPr>
      <w:r>
        <w:t xml:space="preserve">F. </w:t>
      </w:r>
      <w:proofErr w:type="spellStart"/>
      <w:r>
        <w:t>Erzehl</w:t>
      </w:r>
      <w:proofErr w:type="spellEnd"/>
      <w:r>
        <w:t xml:space="preserve"> / was du der gleichen mehr hast? </w:t>
      </w:r>
    </w:p>
    <w:p w14:paraId="6B930758" w14:textId="77777777" w:rsidR="00EB3C2B" w:rsidRDefault="00EB3C2B" w:rsidP="00EB3C2B">
      <w:pPr>
        <w:pStyle w:val="StandardWeb"/>
      </w:pPr>
      <w:r>
        <w:t xml:space="preserve">A. Die </w:t>
      </w:r>
      <w:proofErr w:type="spellStart"/>
      <w:r>
        <w:t>bilder</w:t>
      </w:r>
      <w:proofErr w:type="spellEnd"/>
      <w:r>
        <w:t xml:space="preserve"> </w:t>
      </w:r>
      <w:proofErr w:type="spellStart"/>
      <w:r>
        <w:t>seind</w:t>
      </w:r>
      <w:proofErr w:type="spellEnd"/>
      <w:r>
        <w:t xml:space="preserve"> / der abwesenden dingen / </w:t>
      </w:r>
      <w:proofErr w:type="spellStart"/>
      <w:r>
        <w:t>zeichen</w:t>
      </w:r>
      <w:proofErr w:type="spellEnd"/>
      <w:r>
        <w:t xml:space="preserve">. Christus ist allzeit bey seiner Kirchen gegenwertig. Derhalben machet die wahr </w:t>
      </w:r>
      <w:proofErr w:type="spellStart"/>
      <w:r>
        <w:t>kirch</w:t>
      </w:r>
      <w:proofErr w:type="spellEnd"/>
      <w:r>
        <w:t xml:space="preserve"> kein </w:t>
      </w:r>
      <w:proofErr w:type="spellStart"/>
      <w:r>
        <w:t>bildtnuß</w:t>
      </w:r>
      <w:proofErr w:type="spellEnd"/>
      <w:r>
        <w:t xml:space="preserve"> Christi: Die </w:t>
      </w:r>
      <w:proofErr w:type="spellStart"/>
      <w:r>
        <w:t>bilder</w:t>
      </w:r>
      <w:proofErr w:type="spellEnd"/>
      <w:r>
        <w:t xml:space="preserve"> </w:t>
      </w:r>
      <w:proofErr w:type="spellStart"/>
      <w:r>
        <w:t>seind</w:t>
      </w:r>
      <w:proofErr w:type="spellEnd"/>
      <w:r>
        <w:t xml:space="preserve"> geringer / denn die ding / so sie </w:t>
      </w:r>
      <w:proofErr w:type="spellStart"/>
      <w:r>
        <w:t>anbilden</w:t>
      </w:r>
      <w:proofErr w:type="spellEnd"/>
      <w:r>
        <w:t xml:space="preserve"> / ja </w:t>
      </w:r>
      <w:proofErr w:type="spellStart"/>
      <w:r>
        <w:t>seind</w:t>
      </w:r>
      <w:proofErr w:type="spellEnd"/>
      <w:r>
        <w:t xml:space="preserve"> gleich als schatten der </w:t>
      </w:r>
      <w:proofErr w:type="spellStart"/>
      <w:r>
        <w:t>warhafften</w:t>
      </w:r>
      <w:proofErr w:type="spellEnd"/>
      <w:r>
        <w:t xml:space="preserve"> dingen. Aber die leiblich </w:t>
      </w:r>
      <w:proofErr w:type="spellStart"/>
      <w:r>
        <w:t>gegenwart</w:t>
      </w:r>
      <w:proofErr w:type="spellEnd"/>
      <w:r>
        <w:t xml:space="preserve"> Christi / wie gesagt / ist der Kirch </w:t>
      </w:r>
      <w:proofErr w:type="spellStart"/>
      <w:r>
        <w:t>nit</w:t>
      </w:r>
      <w:proofErr w:type="spellEnd"/>
      <w:r>
        <w:t xml:space="preserve"> nutz: was </w:t>
      </w:r>
      <w:proofErr w:type="spellStart"/>
      <w:r>
        <w:t>solt</w:t>
      </w:r>
      <w:proofErr w:type="spellEnd"/>
      <w:r>
        <w:t xml:space="preserve"> denn die </w:t>
      </w:r>
      <w:proofErr w:type="spellStart"/>
      <w:r>
        <w:t>bildtnuß</w:t>
      </w:r>
      <w:proofErr w:type="spellEnd"/>
      <w:r>
        <w:t xml:space="preserve"> oder der schatten seines </w:t>
      </w:r>
      <w:proofErr w:type="spellStart"/>
      <w:r>
        <w:t>fleisches</w:t>
      </w:r>
      <w:proofErr w:type="spellEnd"/>
      <w:r>
        <w:t xml:space="preserve"> </w:t>
      </w:r>
      <w:proofErr w:type="spellStart"/>
      <w:r>
        <w:t>vns</w:t>
      </w:r>
      <w:proofErr w:type="spellEnd"/>
      <w:r>
        <w:t xml:space="preserve"> nützen? Zu dem so </w:t>
      </w:r>
      <w:proofErr w:type="spellStart"/>
      <w:r>
        <w:t>trucken</w:t>
      </w:r>
      <w:proofErr w:type="spellEnd"/>
      <w:r>
        <w:t xml:space="preserve"> auch die </w:t>
      </w:r>
      <w:proofErr w:type="spellStart"/>
      <w:r>
        <w:t>bildnuß</w:t>
      </w:r>
      <w:proofErr w:type="spellEnd"/>
      <w:r>
        <w:t xml:space="preserve"> die bedeuteten ding nicht </w:t>
      </w:r>
      <w:proofErr w:type="spellStart"/>
      <w:r>
        <w:t>warhafftig</w:t>
      </w:r>
      <w:proofErr w:type="spellEnd"/>
      <w:r>
        <w:t xml:space="preserve"> </w:t>
      </w:r>
      <w:proofErr w:type="spellStart"/>
      <w:r>
        <w:t>auß</w:t>
      </w:r>
      <w:proofErr w:type="spellEnd"/>
      <w:r>
        <w:t xml:space="preserve">: </w:t>
      </w:r>
      <w:proofErr w:type="spellStart"/>
      <w:r>
        <w:t>Darumb</w:t>
      </w:r>
      <w:proofErr w:type="spellEnd"/>
      <w:r>
        <w:t xml:space="preserve"> werden sie auch in der </w:t>
      </w:r>
      <w:proofErr w:type="spellStart"/>
      <w:r>
        <w:t>Schrifft</w:t>
      </w:r>
      <w:proofErr w:type="spellEnd"/>
      <w:r>
        <w:t xml:space="preserve"> lügen </w:t>
      </w:r>
      <w:proofErr w:type="spellStart"/>
      <w:r>
        <w:t>genennt</w:t>
      </w:r>
      <w:proofErr w:type="spellEnd"/>
      <w:r>
        <w:t xml:space="preserve">. Der halben so </w:t>
      </w:r>
      <w:proofErr w:type="spellStart"/>
      <w:r>
        <w:t>kan</w:t>
      </w:r>
      <w:proofErr w:type="spellEnd"/>
      <w:r>
        <w:t xml:space="preserve"> auch der leib Christi selbst nicht </w:t>
      </w:r>
      <w:proofErr w:type="spellStart"/>
      <w:r>
        <w:t>warhafftig</w:t>
      </w:r>
      <w:proofErr w:type="spellEnd"/>
      <w:r>
        <w:t xml:space="preserve"> mit </w:t>
      </w:r>
      <w:proofErr w:type="spellStart"/>
      <w:r>
        <w:t>einichem</w:t>
      </w:r>
      <w:proofErr w:type="spellEnd"/>
      <w:r>
        <w:t xml:space="preserve"> </w:t>
      </w:r>
      <w:proofErr w:type="spellStart"/>
      <w:r>
        <w:t>gemähl</w:t>
      </w:r>
      <w:proofErr w:type="spellEnd"/>
      <w:r>
        <w:t xml:space="preserve"> oder </w:t>
      </w:r>
      <w:proofErr w:type="spellStart"/>
      <w:r>
        <w:t>bildnuß</w:t>
      </w:r>
      <w:proofErr w:type="spellEnd"/>
      <w:r>
        <w:t xml:space="preserve"> </w:t>
      </w:r>
      <w:proofErr w:type="spellStart"/>
      <w:r>
        <w:t>außgetruckt</w:t>
      </w:r>
      <w:proofErr w:type="spellEnd"/>
      <w:r>
        <w:t xml:space="preserve"> werden. Daher auch die </w:t>
      </w:r>
      <w:proofErr w:type="spellStart"/>
      <w:r>
        <w:t>mahler</w:t>
      </w:r>
      <w:proofErr w:type="spellEnd"/>
      <w:r>
        <w:t xml:space="preserve"> </w:t>
      </w:r>
      <w:proofErr w:type="spellStart"/>
      <w:r>
        <w:t>vnd</w:t>
      </w:r>
      <w:proofErr w:type="spellEnd"/>
      <w:r>
        <w:t xml:space="preserve"> </w:t>
      </w:r>
      <w:proofErr w:type="spellStart"/>
      <w:r>
        <w:t>bildhawer</w:t>
      </w:r>
      <w:proofErr w:type="spellEnd"/>
      <w:r>
        <w:t xml:space="preserve"> so mancherley </w:t>
      </w:r>
      <w:proofErr w:type="spellStart"/>
      <w:r>
        <w:t>vnd</w:t>
      </w:r>
      <w:proofErr w:type="spellEnd"/>
      <w:r>
        <w:t xml:space="preserve"> </w:t>
      </w:r>
      <w:proofErr w:type="spellStart"/>
      <w:r>
        <w:t>vngleiche</w:t>
      </w:r>
      <w:proofErr w:type="spellEnd"/>
      <w:r>
        <w:t xml:space="preserve"> formen deß H. Christi </w:t>
      </w:r>
      <w:proofErr w:type="spellStart"/>
      <w:r>
        <w:t>vns</w:t>
      </w:r>
      <w:proofErr w:type="spellEnd"/>
      <w:r>
        <w:t xml:space="preserve"> darstellen. </w:t>
      </w:r>
    </w:p>
    <w:p w14:paraId="028DA0CD" w14:textId="77777777" w:rsidR="00EB3C2B" w:rsidRDefault="00EB3C2B" w:rsidP="00EB3C2B">
      <w:pPr>
        <w:pStyle w:val="StandardWeb"/>
      </w:pPr>
      <w:r>
        <w:t xml:space="preserve">F. Was </w:t>
      </w:r>
      <w:proofErr w:type="spellStart"/>
      <w:r>
        <w:t>sol</w:t>
      </w:r>
      <w:proofErr w:type="spellEnd"/>
      <w:r>
        <w:t xml:space="preserve"> man denn thun? </w:t>
      </w:r>
    </w:p>
    <w:p w14:paraId="0E5E8642" w14:textId="77777777" w:rsidR="00EB3C2B" w:rsidRDefault="00EB3C2B" w:rsidP="00EB3C2B">
      <w:pPr>
        <w:pStyle w:val="StandardWeb"/>
      </w:pPr>
      <w:r>
        <w:t xml:space="preserve">A. Man </w:t>
      </w:r>
      <w:proofErr w:type="spellStart"/>
      <w:r>
        <w:t>sol</w:t>
      </w:r>
      <w:proofErr w:type="spellEnd"/>
      <w:r>
        <w:t xml:space="preserve"> die </w:t>
      </w:r>
      <w:proofErr w:type="spellStart"/>
      <w:r>
        <w:t>augen</w:t>
      </w:r>
      <w:proofErr w:type="spellEnd"/>
      <w:r>
        <w:t xml:space="preserve"> in Himmel erheben / da Christus sitzt zur rechten deß Vatters / </w:t>
      </w:r>
      <w:proofErr w:type="spellStart"/>
      <w:r>
        <w:t>vnd</w:t>
      </w:r>
      <w:proofErr w:type="spellEnd"/>
      <w:r>
        <w:t xml:space="preserve"> da </w:t>
      </w:r>
      <w:proofErr w:type="spellStart"/>
      <w:r>
        <w:t>sol</w:t>
      </w:r>
      <w:proofErr w:type="spellEnd"/>
      <w:r>
        <w:t xml:space="preserve"> man </w:t>
      </w:r>
      <w:proofErr w:type="spellStart"/>
      <w:r>
        <w:t>jhn</w:t>
      </w:r>
      <w:proofErr w:type="spellEnd"/>
      <w:r>
        <w:t xml:space="preserve"> </w:t>
      </w:r>
      <w:proofErr w:type="spellStart"/>
      <w:r>
        <w:t>anbetten</w:t>
      </w:r>
      <w:proofErr w:type="spellEnd"/>
      <w:r>
        <w:t xml:space="preserve"> im Geist </w:t>
      </w:r>
      <w:proofErr w:type="spellStart"/>
      <w:r>
        <w:t>vnnd</w:t>
      </w:r>
      <w:proofErr w:type="spellEnd"/>
      <w:r>
        <w:t xml:space="preserve"> in der </w:t>
      </w:r>
      <w:proofErr w:type="spellStart"/>
      <w:r>
        <w:t>warheit</w:t>
      </w:r>
      <w:proofErr w:type="spellEnd"/>
      <w:r>
        <w:t xml:space="preserve">. Die </w:t>
      </w:r>
      <w:proofErr w:type="spellStart"/>
      <w:r>
        <w:t>bildnuß</w:t>
      </w:r>
      <w:proofErr w:type="spellEnd"/>
      <w:r>
        <w:t xml:space="preserve"> spricht Lactantius / im 2. Buch Cap. 19. hat </w:t>
      </w:r>
      <w:proofErr w:type="spellStart"/>
      <w:r>
        <w:t>jhren</w:t>
      </w:r>
      <w:proofErr w:type="spellEnd"/>
      <w:r>
        <w:t xml:space="preserve"> </w:t>
      </w:r>
      <w:proofErr w:type="spellStart"/>
      <w:r>
        <w:t>namen</w:t>
      </w:r>
      <w:proofErr w:type="spellEnd"/>
      <w:r>
        <w:t xml:space="preserve"> von </w:t>
      </w:r>
      <w:proofErr w:type="spellStart"/>
      <w:r>
        <w:t>gleichßnen</w:t>
      </w:r>
      <w:proofErr w:type="spellEnd"/>
      <w:r>
        <w:t xml:space="preserve">. Was aber </w:t>
      </w:r>
      <w:proofErr w:type="spellStart"/>
      <w:r>
        <w:t>gleichßnerisch</w:t>
      </w:r>
      <w:proofErr w:type="spellEnd"/>
      <w:r>
        <w:t xml:space="preserve"> ist / das ist nothalben falsch: </w:t>
      </w:r>
      <w:proofErr w:type="spellStart"/>
      <w:r>
        <w:t>vnd</w:t>
      </w:r>
      <w:proofErr w:type="spellEnd"/>
      <w:r>
        <w:t xml:space="preserve"> </w:t>
      </w:r>
      <w:proofErr w:type="spellStart"/>
      <w:r>
        <w:t>kan</w:t>
      </w:r>
      <w:proofErr w:type="spellEnd"/>
      <w:r>
        <w:t xml:space="preserve"> das nimmermehr wahr sein oder </w:t>
      </w:r>
      <w:proofErr w:type="spellStart"/>
      <w:r>
        <w:t>genennt</w:t>
      </w:r>
      <w:proofErr w:type="spellEnd"/>
      <w:r>
        <w:t xml:space="preserve"> werden / daß die den schein der </w:t>
      </w:r>
      <w:proofErr w:type="spellStart"/>
      <w:r>
        <w:t>warheit</w:t>
      </w:r>
      <w:proofErr w:type="spellEnd"/>
      <w:r>
        <w:t xml:space="preserve"> </w:t>
      </w:r>
      <w:proofErr w:type="spellStart"/>
      <w:r>
        <w:t>jhm</w:t>
      </w:r>
      <w:proofErr w:type="spellEnd"/>
      <w:r>
        <w:t xml:space="preserve"> mit falsch </w:t>
      </w:r>
      <w:proofErr w:type="spellStart"/>
      <w:r>
        <w:t>anmasset</w:t>
      </w:r>
      <w:proofErr w:type="spellEnd"/>
      <w:r>
        <w:t xml:space="preserve">. Weil aber ein jeder </w:t>
      </w:r>
      <w:proofErr w:type="spellStart"/>
      <w:r>
        <w:t>gleichßnerischer</w:t>
      </w:r>
      <w:proofErr w:type="spellEnd"/>
      <w:r>
        <w:t xml:space="preserve"> scheint </w:t>
      </w:r>
      <w:proofErr w:type="spellStart"/>
      <w:r>
        <w:t>nit</w:t>
      </w:r>
      <w:proofErr w:type="spellEnd"/>
      <w:r>
        <w:t xml:space="preserve"> die </w:t>
      </w:r>
      <w:proofErr w:type="spellStart"/>
      <w:r>
        <w:t>sach</w:t>
      </w:r>
      <w:proofErr w:type="spellEnd"/>
      <w:r>
        <w:t xml:space="preserve"> </w:t>
      </w:r>
      <w:proofErr w:type="spellStart"/>
      <w:r>
        <w:t>vnd</w:t>
      </w:r>
      <w:proofErr w:type="spellEnd"/>
      <w:r>
        <w:t xml:space="preserve"> </w:t>
      </w:r>
      <w:proofErr w:type="spellStart"/>
      <w:r>
        <w:t>warheit</w:t>
      </w:r>
      <w:proofErr w:type="spellEnd"/>
      <w:r>
        <w:t xml:space="preserve"> an </w:t>
      </w:r>
      <w:proofErr w:type="spellStart"/>
      <w:r>
        <w:t>jhr</w:t>
      </w:r>
      <w:proofErr w:type="spellEnd"/>
      <w:r>
        <w:t xml:space="preserve"> selbst / </w:t>
      </w:r>
      <w:proofErr w:type="spellStart"/>
      <w:r>
        <w:t>sonder</w:t>
      </w:r>
      <w:proofErr w:type="spellEnd"/>
      <w:r>
        <w:t xml:space="preserve"> nur ein </w:t>
      </w:r>
      <w:proofErr w:type="spellStart"/>
      <w:r>
        <w:t>spiegelfächten</w:t>
      </w:r>
      <w:proofErr w:type="spellEnd"/>
      <w:r>
        <w:t xml:space="preserve"> ist / so </w:t>
      </w:r>
      <w:proofErr w:type="spellStart"/>
      <w:r>
        <w:t>kan</w:t>
      </w:r>
      <w:proofErr w:type="spellEnd"/>
      <w:r>
        <w:t xml:space="preserve"> auch in den </w:t>
      </w:r>
      <w:proofErr w:type="spellStart"/>
      <w:r>
        <w:t>bildern</w:t>
      </w:r>
      <w:proofErr w:type="spellEnd"/>
      <w:r>
        <w:t xml:space="preserve"> kein wahrer Gottesdienst sein. Derowegen so lassen </w:t>
      </w:r>
      <w:proofErr w:type="spellStart"/>
      <w:r>
        <w:t>vns</w:t>
      </w:r>
      <w:proofErr w:type="spellEnd"/>
      <w:r>
        <w:t xml:space="preserve"> von Christo </w:t>
      </w:r>
      <w:proofErr w:type="spellStart"/>
      <w:r>
        <w:t>vnserem</w:t>
      </w:r>
      <w:proofErr w:type="spellEnd"/>
      <w:r>
        <w:t xml:space="preserve"> Herren viel </w:t>
      </w:r>
      <w:proofErr w:type="spellStart"/>
      <w:r>
        <w:t>höhers</w:t>
      </w:r>
      <w:proofErr w:type="spellEnd"/>
      <w:r>
        <w:t xml:space="preserve"> </w:t>
      </w:r>
      <w:proofErr w:type="spellStart"/>
      <w:r>
        <w:t>vnd</w:t>
      </w:r>
      <w:proofErr w:type="spellEnd"/>
      <w:r>
        <w:t xml:space="preserve"> </w:t>
      </w:r>
      <w:proofErr w:type="spellStart"/>
      <w:r>
        <w:t>Geistlichers</w:t>
      </w:r>
      <w:proofErr w:type="spellEnd"/>
      <w:r>
        <w:t xml:space="preserve"> halten / als daß wir </w:t>
      </w:r>
      <w:proofErr w:type="spellStart"/>
      <w:r>
        <w:t>jhn</w:t>
      </w:r>
      <w:proofErr w:type="spellEnd"/>
      <w:r>
        <w:t xml:space="preserve"> mit falschen </w:t>
      </w:r>
      <w:proofErr w:type="spellStart"/>
      <w:r>
        <w:t>farwen</w:t>
      </w:r>
      <w:proofErr w:type="spellEnd"/>
      <w:r>
        <w:t xml:space="preserve"> </w:t>
      </w:r>
      <w:proofErr w:type="spellStart"/>
      <w:r>
        <w:t>vnd</w:t>
      </w:r>
      <w:proofErr w:type="spellEnd"/>
      <w:r>
        <w:t xml:space="preserve"> </w:t>
      </w:r>
      <w:proofErr w:type="spellStart"/>
      <w:r>
        <w:t>bildnussen</w:t>
      </w:r>
      <w:proofErr w:type="spellEnd"/>
      <w:r>
        <w:t xml:space="preserve"> </w:t>
      </w:r>
      <w:proofErr w:type="spellStart"/>
      <w:r>
        <w:t>anbilden</w:t>
      </w:r>
      <w:proofErr w:type="spellEnd"/>
      <w:r>
        <w:t xml:space="preserve">. Es hat </w:t>
      </w:r>
      <w:proofErr w:type="spellStart"/>
      <w:r>
        <w:t>vber</w:t>
      </w:r>
      <w:proofErr w:type="spellEnd"/>
      <w:r>
        <w:t xml:space="preserve"> </w:t>
      </w:r>
      <w:proofErr w:type="spellStart"/>
      <w:r>
        <w:t>diß</w:t>
      </w:r>
      <w:proofErr w:type="spellEnd"/>
      <w:r>
        <w:t xml:space="preserve"> kein </w:t>
      </w:r>
      <w:proofErr w:type="spellStart"/>
      <w:r>
        <w:t>mensch</w:t>
      </w:r>
      <w:proofErr w:type="spellEnd"/>
      <w:r>
        <w:t xml:space="preserve"> / wie häßlich er joch ist / gern / daß man </w:t>
      </w:r>
      <w:proofErr w:type="spellStart"/>
      <w:r>
        <w:t>jhn</w:t>
      </w:r>
      <w:proofErr w:type="spellEnd"/>
      <w:r>
        <w:t xml:space="preserve"> ein </w:t>
      </w:r>
      <w:proofErr w:type="spellStart"/>
      <w:r>
        <w:t>götzen</w:t>
      </w:r>
      <w:proofErr w:type="spellEnd"/>
      <w:r>
        <w:t xml:space="preserve"> nennet. Was ist es denn für ein </w:t>
      </w:r>
      <w:proofErr w:type="spellStart"/>
      <w:r>
        <w:t>vnsinnigkeit</w:t>
      </w:r>
      <w:proofErr w:type="spellEnd"/>
      <w:r>
        <w:t xml:space="preserve"> / Christum wöllen einen </w:t>
      </w:r>
      <w:proofErr w:type="spellStart"/>
      <w:r>
        <w:t>götzen</w:t>
      </w:r>
      <w:proofErr w:type="spellEnd"/>
      <w:r>
        <w:t xml:space="preserve"> nennen / das ist / sagen / Christus sey ein solcher / wie </w:t>
      </w:r>
      <w:proofErr w:type="spellStart"/>
      <w:r>
        <w:t>jhn</w:t>
      </w:r>
      <w:proofErr w:type="spellEnd"/>
      <w:r>
        <w:t xml:space="preserve"> der </w:t>
      </w:r>
      <w:proofErr w:type="spellStart"/>
      <w:r>
        <w:t>götz</w:t>
      </w:r>
      <w:proofErr w:type="spellEnd"/>
      <w:r>
        <w:t xml:space="preserve"> </w:t>
      </w:r>
      <w:proofErr w:type="spellStart"/>
      <w:r>
        <w:t>anbildet</w:t>
      </w:r>
      <w:proofErr w:type="spellEnd"/>
      <w:r>
        <w:t xml:space="preserve"> </w:t>
      </w:r>
      <w:proofErr w:type="spellStart"/>
      <w:r>
        <w:t>vnd</w:t>
      </w:r>
      <w:proofErr w:type="spellEnd"/>
      <w:r>
        <w:t xml:space="preserve"> dargibt / welcher sein </w:t>
      </w:r>
      <w:proofErr w:type="spellStart"/>
      <w:r>
        <w:t>gleichnuß</w:t>
      </w:r>
      <w:proofErr w:type="spellEnd"/>
      <w:r>
        <w:t xml:space="preserve"> </w:t>
      </w:r>
      <w:proofErr w:type="spellStart"/>
      <w:r>
        <w:t>genennt</w:t>
      </w:r>
      <w:proofErr w:type="spellEnd"/>
      <w:r>
        <w:t xml:space="preserve"> </w:t>
      </w:r>
      <w:proofErr w:type="spellStart"/>
      <w:r>
        <w:t>wirdt</w:t>
      </w:r>
      <w:proofErr w:type="spellEnd"/>
      <w:r>
        <w:t xml:space="preserve">. </w:t>
      </w:r>
    </w:p>
    <w:p w14:paraId="5B5144C7" w14:textId="77777777" w:rsidR="00EB3C2B" w:rsidRDefault="00EB3C2B" w:rsidP="00EB3C2B">
      <w:pPr>
        <w:pStyle w:val="StandardWeb"/>
      </w:pPr>
      <w:r>
        <w:t xml:space="preserve">F. </w:t>
      </w:r>
      <w:proofErr w:type="spellStart"/>
      <w:r>
        <w:t>Jch</w:t>
      </w:r>
      <w:proofErr w:type="spellEnd"/>
      <w:r>
        <w:t xml:space="preserve"> laß gern zu daß die </w:t>
      </w:r>
      <w:proofErr w:type="spellStart"/>
      <w:r>
        <w:t>mahler</w:t>
      </w:r>
      <w:proofErr w:type="spellEnd"/>
      <w:r>
        <w:t xml:space="preserve"> </w:t>
      </w:r>
      <w:proofErr w:type="spellStart"/>
      <w:r>
        <w:t>vnnd</w:t>
      </w:r>
      <w:proofErr w:type="spellEnd"/>
      <w:r>
        <w:t xml:space="preserve"> </w:t>
      </w:r>
      <w:proofErr w:type="spellStart"/>
      <w:r>
        <w:t>bildhawer</w:t>
      </w:r>
      <w:proofErr w:type="spellEnd"/>
      <w:r>
        <w:t xml:space="preserve"> Christi </w:t>
      </w:r>
      <w:proofErr w:type="spellStart"/>
      <w:r>
        <w:t>seel</w:t>
      </w:r>
      <w:proofErr w:type="spellEnd"/>
      <w:r>
        <w:t xml:space="preserve"> </w:t>
      </w:r>
      <w:proofErr w:type="spellStart"/>
      <w:r>
        <w:t>vnd</w:t>
      </w:r>
      <w:proofErr w:type="spellEnd"/>
      <w:r>
        <w:t xml:space="preserve"> lob / </w:t>
      </w:r>
      <w:proofErr w:type="spellStart"/>
      <w:r>
        <w:t>vnd</w:t>
      </w:r>
      <w:proofErr w:type="spellEnd"/>
      <w:r>
        <w:t xml:space="preserve"> auch seine Gottheit </w:t>
      </w:r>
      <w:proofErr w:type="spellStart"/>
      <w:r>
        <w:t>nit</w:t>
      </w:r>
      <w:proofErr w:type="spellEnd"/>
      <w:r>
        <w:t xml:space="preserve"> </w:t>
      </w:r>
      <w:proofErr w:type="spellStart"/>
      <w:r>
        <w:t>warhafftig</w:t>
      </w:r>
      <w:proofErr w:type="spellEnd"/>
      <w:r>
        <w:t xml:space="preserve"> mit </w:t>
      </w:r>
      <w:proofErr w:type="spellStart"/>
      <w:r>
        <w:t>bildnussen</w:t>
      </w:r>
      <w:proofErr w:type="spellEnd"/>
      <w:r>
        <w:t xml:space="preserve"> können </w:t>
      </w:r>
      <w:proofErr w:type="spellStart"/>
      <w:r>
        <w:t>außtrucken</w:t>
      </w:r>
      <w:proofErr w:type="spellEnd"/>
      <w:r>
        <w:t xml:space="preserve">: Aber doch / weil bey </w:t>
      </w:r>
      <w:proofErr w:type="spellStart"/>
      <w:r>
        <w:t>jederman</w:t>
      </w:r>
      <w:proofErr w:type="spellEnd"/>
      <w:r>
        <w:t xml:space="preserve"> bekannt ist / daß die </w:t>
      </w:r>
      <w:proofErr w:type="spellStart"/>
      <w:r>
        <w:t>bilder</w:t>
      </w:r>
      <w:proofErr w:type="spellEnd"/>
      <w:r>
        <w:t xml:space="preserve"> </w:t>
      </w:r>
      <w:proofErr w:type="spellStart"/>
      <w:r>
        <w:t>vnd</w:t>
      </w:r>
      <w:proofErr w:type="spellEnd"/>
      <w:r>
        <w:t xml:space="preserve"> </w:t>
      </w:r>
      <w:proofErr w:type="spellStart"/>
      <w:r>
        <w:t>gemählde</w:t>
      </w:r>
      <w:proofErr w:type="spellEnd"/>
      <w:r>
        <w:t xml:space="preserve"> </w:t>
      </w:r>
      <w:proofErr w:type="spellStart"/>
      <w:r>
        <w:t>vns</w:t>
      </w:r>
      <w:proofErr w:type="spellEnd"/>
      <w:r>
        <w:t xml:space="preserve"> der allerheiligsten dingen </w:t>
      </w:r>
      <w:proofErr w:type="spellStart"/>
      <w:r>
        <w:t>erinneren</w:t>
      </w:r>
      <w:proofErr w:type="spellEnd"/>
      <w:r>
        <w:t xml:space="preserve"> / als der </w:t>
      </w:r>
      <w:proofErr w:type="spellStart"/>
      <w:r>
        <w:t>geburt</w:t>
      </w:r>
      <w:proofErr w:type="spellEnd"/>
      <w:r>
        <w:t xml:space="preserve"> deß </w:t>
      </w:r>
      <w:proofErr w:type="spellStart"/>
      <w:r>
        <w:t>leidens</w:t>
      </w:r>
      <w:proofErr w:type="spellEnd"/>
      <w:r>
        <w:t xml:space="preserve"> / </w:t>
      </w:r>
      <w:proofErr w:type="spellStart"/>
      <w:r>
        <w:t>vnnd</w:t>
      </w:r>
      <w:proofErr w:type="spellEnd"/>
      <w:r>
        <w:t xml:space="preserve"> aller thaten Christi: Was </w:t>
      </w:r>
      <w:proofErr w:type="spellStart"/>
      <w:r>
        <w:t>solt</w:t>
      </w:r>
      <w:proofErr w:type="spellEnd"/>
      <w:r>
        <w:t xml:space="preserve"> denn </w:t>
      </w:r>
      <w:proofErr w:type="spellStart"/>
      <w:r>
        <w:t>daruor</w:t>
      </w:r>
      <w:proofErr w:type="spellEnd"/>
      <w:r>
        <w:t xml:space="preserve"> sein / daß man </w:t>
      </w:r>
      <w:proofErr w:type="spellStart"/>
      <w:r>
        <w:t>vmb</w:t>
      </w:r>
      <w:proofErr w:type="spellEnd"/>
      <w:r>
        <w:t xml:space="preserve"> dieser </w:t>
      </w:r>
      <w:proofErr w:type="spellStart"/>
      <w:r>
        <w:t>erinnerung</w:t>
      </w:r>
      <w:proofErr w:type="spellEnd"/>
      <w:r>
        <w:t xml:space="preserve"> willen die </w:t>
      </w:r>
      <w:proofErr w:type="spellStart"/>
      <w:r>
        <w:t>bilder</w:t>
      </w:r>
      <w:proofErr w:type="spellEnd"/>
      <w:r>
        <w:t xml:space="preserve"> in der Kirchen nit solle haben? </w:t>
      </w:r>
    </w:p>
    <w:p w14:paraId="57C87CFA" w14:textId="77777777" w:rsidR="00EB3C2B" w:rsidRDefault="00EB3C2B" w:rsidP="00EB3C2B">
      <w:pPr>
        <w:pStyle w:val="StandardWeb"/>
      </w:pPr>
      <w:r>
        <w:t xml:space="preserve">A. Weil die </w:t>
      </w:r>
      <w:proofErr w:type="spellStart"/>
      <w:r>
        <w:t>anbildung</w:t>
      </w:r>
      <w:proofErr w:type="spellEnd"/>
      <w:r>
        <w:t xml:space="preserve"> falsch </w:t>
      </w:r>
      <w:proofErr w:type="spellStart"/>
      <w:r>
        <w:t>vnd</w:t>
      </w:r>
      <w:proofErr w:type="spellEnd"/>
      <w:r>
        <w:t xml:space="preserve"> </w:t>
      </w:r>
      <w:proofErr w:type="spellStart"/>
      <w:r>
        <w:t>lugenhafft</w:t>
      </w:r>
      <w:proofErr w:type="spellEnd"/>
      <w:r>
        <w:t xml:space="preserve"> ist / wie angezeigt: lieber was </w:t>
      </w:r>
      <w:proofErr w:type="spellStart"/>
      <w:r>
        <w:t>wirt</w:t>
      </w:r>
      <w:proofErr w:type="spellEnd"/>
      <w:r>
        <w:t xml:space="preserve"> das für ein herrliche </w:t>
      </w:r>
      <w:proofErr w:type="spellStart"/>
      <w:r>
        <w:t>erinnerung</w:t>
      </w:r>
      <w:proofErr w:type="spellEnd"/>
      <w:r>
        <w:t xml:space="preserve"> sein / die </w:t>
      </w:r>
      <w:proofErr w:type="spellStart"/>
      <w:r>
        <w:t>auß</w:t>
      </w:r>
      <w:proofErr w:type="spellEnd"/>
      <w:r>
        <w:t xml:space="preserve"> betrug </w:t>
      </w:r>
      <w:proofErr w:type="spellStart"/>
      <w:r>
        <w:t>vnnd</w:t>
      </w:r>
      <w:proofErr w:type="spellEnd"/>
      <w:r>
        <w:t xml:space="preserve"> lügen </w:t>
      </w:r>
      <w:proofErr w:type="spellStart"/>
      <w:r>
        <w:t>herkompt</w:t>
      </w:r>
      <w:proofErr w:type="spellEnd"/>
      <w:r>
        <w:t xml:space="preserve">? Oder mit was schein der </w:t>
      </w:r>
      <w:proofErr w:type="spellStart"/>
      <w:r>
        <w:t>warheit</w:t>
      </w:r>
      <w:proofErr w:type="spellEnd"/>
      <w:r>
        <w:t xml:space="preserve"> / </w:t>
      </w:r>
      <w:proofErr w:type="spellStart"/>
      <w:r>
        <w:t>kan</w:t>
      </w:r>
      <w:proofErr w:type="spellEnd"/>
      <w:r>
        <w:t xml:space="preserve"> man sagen / daß die </w:t>
      </w:r>
      <w:proofErr w:type="spellStart"/>
      <w:r>
        <w:t>bilder</w:t>
      </w:r>
      <w:proofErr w:type="spellEnd"/>
      <w:r>
        <w:t xml:space="preserve"> </w:t>
      </w:r>
      <w:proofErr w:type="spellStart"/>
      <w:r>
        <w:t>vnnd</w:t>
      </w:r>
      <w:proofErr w:type="spellEnd"/>
      <w:r>
        <w:t xml:space="preserve"> </w:t>
      </w:r>
      <w:proofErr w:type="spellStart"/>
      <w:r>
        <w:t>gemählde</w:t>
      </w:r>
      <w:proofErr w:type="spellEnd"/>
      <w:r>
        <w:t xml:space="preserve"> </w:t>
      </w:r>
      <w:proofErr w:type="spellStart"/>
      <w:r>
        <w:t>vns</w:t>
      </w:r>
      <w:proofErr w:type="spellEnd"/>
      <w:r>
        <w:t xml:space="preserve"> der Göttlichen dingen ja Gotts selbst </w:t>
      </w:r>
      <w:proofErr w:type="spellStart"/>
      <w:r>
        <w:t>erinneren</w:t>
      </w:r>
      <w:proofErr w:type="spellEnd"/>
      <w:r>
        <w:t xml:space="preserve"> / weil die </w:t>
      </w:r>
      <w:proofErr w:type="spellStart"/>
      <w:r>
        <w:t>Schrifft</w:t>
      </w:r>
      <w:proofErr w:type="spellEnd"/>
      <w:r>
        <w:t xml:space="preserve"> </w:t>
      </w:r>
      <w:proofErr w:type="spellStart"/>
      <w:r>
        <w:t>nit</w:t>
      </w:r>
      <w:proofErr w:type="spellEnd"/>
      <w:r>
        <w:t xml:space="preserve"> ein mahl zeuget / die </w:t>
      </w:r>
      <w:proofErr w:type="spellStart"/>
      <w:r>
        <w:t>bilder</w:t>
      </w:r>
      <w:proofErr w:type="spellEnd"/>
      <w:r>
        <w:t xml:space="preserve"> machen / daß man Gottes vergesse? So werden auch die </w:t>
      </w:r>
      <w:proofErr w:type="spellStart"/>
      <w:r>
        <w:t>bilder</w:t>
      </w:r>
      <w:proofErr w:type="spellEnd"/>
      <w:r>
        <w:t xml:space="preserve"> </w:t>
      </w:r>
      <w:proofErr w:type="spellStart"/>
      <w:r>
        <w:t>nit</w:t>
      </w:r>
      <w:proofErr w:type="spellEnd"/>
      <w:r>
        <w:t xml:space="preserve"> ohne </w:t>
      </w:r>
      <w:proofErr w:type="spellStart"/>
      <w:r>
        <w:t>vrsach</w:t>
      </w:r>
      <w:proofErr w:type="spellEnd"/>
      <w:r>
        <w:t xml:space="preserve"> / der </w:t>
      </w:r>
      <w:proofErr w:type="spellStart"/>
      <w:r>
        <w:t>menschen</w:t>
      </w:r>
      <w:proofErr w:type="spellEnd"/>
      <w:r>
        <w:t xml:space="preserve"> </w:t>
      </w:r>
      <w:proofErr w:type="spellStart"/>
      <w:r>
        <w:t>händen</w:t>
      </w:r>
      <w:proofErr w:type="spellEnd"/>
      <w:r>
        <w:t xml:space="preserve"> </w:t>
      </w:r>
      <w:proofErr w:type="spellStart"/>
      <w:r>
        <w:t>werck</w:t>
      </w:r>
      <w:proofErr w:type="spellEnd"/>
      <w:r>
        <w:t xml:space="preserve"> </w:t>
      </w:r>
      <w:proofErr w:type="spellStart"/>
      <w:r>
        <w:t>genennt</w:t>
      </w:r>
      <w:proofErr w:type="spellEnd"/>
      <w:r>
        <w:t xml:space="preserve">. Denn hiemit werden sie entgegen gesetzt / den lebendigen </w:t>
      </w:r>
      <w:proofErr w:type="spellStart"/>
      <w:r>
        <w:t>wercken</w:t>
      </w:r>
      <w:proofErr w:type="spellEnd"/>
      <w:r>
        <w:t xml:space="preserve"> Gottes / die man allenthalben </w:t>
      </w:r>
      <w:proofErr w:type="spellStart"/>
      <w:r>
        <w:t>sicht</w:t>
      </w:r>
      <w:proofErr w:type="spellEnd"/>
      <w:r>
        <w:t xml:space="preserve"> / </w:t>
      </w:r>
      <w:proofErr w:type="spellStart"/>
      <w:r>
        <w:t>vnd</w:t>
      </w:r>
      <w:proofErr w:type="spellEnd"/>
      <w:r>
        <w:t xml:space="preserve"> die </w:t>
      </w:r>
      <w:proofErr w:type="spellStart"/>
      <w:r>
        <w:t>vns</w:t>
      </w:r>
      <w:proofErr w:type="spellEnd"/>
      <w:r>
        <w:t xml:space="preserve"> viel eigentlicher </w:t>
      </w:r>
      <w:proofErr w:type="spellStart"/>
      <w:r>
        <w:t>vnd</w:t>
      </w:r>
      <w:proofErr w:type="spellEnd"/>
      <w:r>
        <w:t xml:space="preserve"> besser / als die </w:t>
      </w:r>
      <w:proofErr w:type="spellStart"/>
      <w:r>
        <w:t>bilder</w:t>
      </w:r>
      <w:proofErr w:type="spellEnd"/>
      <w:r>
        <w:t xml:space="preserve"> / an den </w:t>
      </w:r>
      <w:proofErr w:type="spellStart"/>
      <w:r>
        <w:t>Schöpffer</w:t>
      </w:r>
      <w:proofErr w:type="spellEnd"/>
      <w:r>
        <w:t xml:space="preserve"> </w:t>
      </w:r>
      <w:proofErr w:type="spellStart"/>
      <w:r>
        <w:t>gemanen</w:t>
      </w:r>
      <w:proofErr w:type="spellEnd"/>
      <w:r>
        <w:t xml:space="preserve">. Wo die </w:t>
      </w:r>
      <w:proofErr w:type="spellStart"/>
      <w:r>
        <w:t>gemählde</w:t>
      </w:r>
      <w:proofErr w:type="spellEnd"/>
      <w:r>
        <w:t xml:space="preserve"> </w:t>
      </w:r>
      <w:proofErr w:type="spellStart"/>
      <w:r>
        <w:t>vnd</w:t>
      </w:r>
      <w:proofErr w:type="spellEnd"/>
      <w:r>
        <w:t xml:space="preserve"> </w:t>
      </w:r>
      <w:proofErr w:type="spellStart"/>
      <w:r>
        <w:t>bilder</w:t>
      </w:r>
      <w:proofErr w:type="spellEnd"/>
      <w:r>
        <w:t xml:space="preserve"> stehen / da </w:t>
      </w:r>
      <w:proofErr w:type="spellStart"/>
      <w:r>
        <w:t>nemen</w:t>
      </w:r>
      <w:proofErr w:type="spellEnd"/>
      <w:r>
        <w:t xml:space="preserve"> sie dich also ein / daß du dich aber </w:t>
      </w:r>
      <w:proofErr w:type="spellStart"/>
      <w:r>
        <w:t>jhnen</w:t>
      </w:r>
      <w:proofErr w:type="spellEnd"/>
      <w:r>
        <w:t xml:space="preserve"> verwunderst / wie du dich aber </w:t>
      </w:r>
      <w:proofErr w:type="spellStart"/>
      <w:r>
        <w:t>billicher</w:t>
      </w:r>
      <w:proofErr w:type="spellEnd"/>
      <w:r>
        <w:t xml:space="preserve"> weise </w:t>
      </w:r>
      <w:proofErr w:type="spellStart"/>
      <w:r>
        <w:t>vber</w:t>
      </w:r>
      <w:proofErr w:type="spellEnd"/>
      <w:r>
        <w:t xml:space="preserve"> den </w:t>
      </w:r>
      <w:proofErr w:type="spellStart"/>
      <w:r>
        <w:t>wercken</w:t>
      </w:r>
      <w:proofErr w:type="spellEnd"/>
      <w:r>
        <w:t xml:space="preserve"> Gottes verwundern </w:t>
      </w:r>
      <w:proofErr w:type="spellStart"/>
      <w:r>
        <w:t>soltest</w:t>
      </w:r>
      <w:proofErr w:type="spellEnd"/>
      <w:r>
        <w:t xml:space="preserve">. </w:t>
      </w:r>
    </w:p>
    <w:p w14:paraId="416F783C" w14:textId="77777777" w:rsidR="00EB3C2B" w:rsidRDefault="00EB3C2B" w:rsidP="00EB3C2B">
      <w:pPr>
        <w:pStyle w:val="StandardWeb"/>
      </w:pPr>
      <w:r>
        <w:t xml:space="preserve">F. So sey </w:t>
      </w:r>
      <w:proofErr w:type="spellStart"/>
      <w:r>
        <w:t>jhm</w:t>
      </w:r>
      <w:proofErr w:type="spellEnd"/>
      <w:r>
        <w:t xml:space="preserve"> nun also / daß man Gott nicht solle verbilden: was </w:t>
      </w:r>
      <w:proofErr w:type="spellStart"/>
      <w:r>
        <w:t>solt</w:t>
      </w:r>
      <w:proofErr w:type="spellEnd"/>
      <w:r>
        <w:t xml:space="preserve"> aber </w:t>
      </w:r>
      <w:proofErr w:type="spellStart"/>
      <w:r>
        <w:t>diß</w:t>
      </w:r>
      <w:proofErr w:type="spellEnd"/>
      <w:r>
        <w:t xml:space="preserve"> hindern / daß man die Heiligen / </w:t>
      </w:r>
      <w:proofErr w:type="spellStart"/>
      <w:r>
        <w:t>vnd</w:t>
      </w:r>
      <w:proofErr w:type="spellEnd"/>
      <w:r>
        <w:t xml:space="preserve"> </w:t>
      </w:r>
      <w:proofErr w:type="spellStart"/>
      <w:r>
        <w:t>jhre</w:t>
      </w:r>
      <w:proofErr w:type="spellEnd"/>
      <w:r>
        <w:t xml:space="preserve"> thaten mit </w:t>
      </w:r>
      <w:proofErr w:type="spellStart"/>
      <w:r>
        <w:t>bildtnussen</w:t>
      </w:r>
      <w:proofErr w:type="spellEnd"/>
      <w:r>
        <w:t xml:space="preserve"> </w:t>
      </w:r>
      <w:proofErr w:type="spellStart"/>
      <w:r>
        <w:t>vnnd</w:t>
      </w:r>
      <w:proofErr w:type="spellEnd"/>
      <w:r>
        <w:t xml:space="preserve"> </w:t>
      </w:r>
      <w:proofErr w:type="spellStart"/>
      <w:r>
        <w:t>gemählden</w:t>
      </w:r>
      <w:proofErr w:type="spellEnd"/>
      <w:r>
        <w:t xml:space="preserve"> in der Kirchen </w:t>
      </w:r>
      <w:proofErr w:type="spellStart"/>
      <w:r>
        <w:t>nit</w:t>
      </w:r>
      <w:proofErr w:type="spellEnd"/>
      <w:r>
        <w:t xml:space="preserve"> </w:t>
      </w:r>
      <w:proofErr w:type="spellStart"/>
      <w:r>
        <w:t>anbilden</w:t>
      </w:r>
      <w:proofErr w:type="spellEnd"/>
      <w:r>
        <w:t xml:space="preserve"> </w:t>
      </w:r>
      <w:proofErr w:type="spellStart"/>
      <w:r>
        <w:t>solte</w:t>
      </w:r>
      <w:proofErr w:type="spellEnd"/>
      <w:r>
        <w:t xml:space="preserve">? </w:t>
      </w:r>
    </w:p>
    <w:p w14:paraId="6C646179" w14:textId="77777777" w:rsidR="00EB3C2B" w:rsidRDefault="00EB3C2B" w:rsidP="00EB3C2B">
      <w:pPr>
        <w:pStyle w:val="StandardWeb"/>
      </w:pPr>
      <w:r>
        <w:t xml:space="preserve">A. Gott hat in seinem Gesetz verbotten / daß wir </w:t>
      </w:r>
      <w:proofErr w:type="spellStart"/>
      <w:r>
        <w:t>vns</w:t>
      </w:r>
      <w:proofErr w:type="spellEnd"/>
      <w:r>
        <w:t xml:space="preserve"> kein </w:t>
      </w:r>
      <w:proofErr w:type="spellStart"/>
      <w:r>
        <w:t>bildtnuß</w:t>
      </w:r>
      <w:proofErr w:type="spellEnd"/>
      <w:r>
        <w:t xml:space="preserve"> machen / oder den Gottesdienst zu verrichten gebrauchen sollen / ja das man die Heiligen nicht solle verehren. Wo wir anders nichts </w:t>
      </w:r>
      <w:proofErr w:type="spellStart"/>
      <w:r>
        <w:t>darumb</w:t>
      </w:r>
      <w:proofErr w:type="spellEnd"/>
      <w:r>
        <w:t xml:space="preserve"> </w:t>
      </w:r>
      <w:proofErr w:type="spellStart"/>
      <w:r>
        <w:t>hetten</w:t>
      </w:r>
      <w:proofErr w:type="spellEnd"/>
      <w:r>
        <w:t xml:space="preserve"> / so </w:t>
      </w:r>
      <w:proofErr w:type="spellStart"/>
      <w:r>
        <w:t>bezeugets</w:t>
      </w:r>
      <w:proofErr w:type="spellEnd"/>
      <w:r>
        <w:t xml:space="preserve"> doch </w:t>
      </w:r>
      <w:proofErr w:type="spellStart"/>
      <w:r>
        <w:t>gnugsam</w:t>
      </w:r>
      <w:proofErr w:type="spellEnd"/>
      <w:r>
        <w:t xml:space="preserve"> die rede / die that </w:t>
      </w:r>
      <w:proofErr w:type="spellStart"/>
      <w:r>
        <w:t>vnd</w:t>
      </w:r>
      <w:proofErr w:type="spellEnd"/>
      <w:r>
        <w:t xml:space="preserve"> das </w:t>
      </w:r>
      <w:proofErr w:type="spellStart"/>
      <w:r>
        <w:t>exempel</w:t>
      </w:r>
      <w:proofErr w:type="spellEnd"/>
      <w:r>
        <w:t xml:space="preserve"> Pauli / </w:t>
      </w:r>
      <w:proofErr w:type="spellStart"/>
      <w:r>
        <w:t>vnd</w:t>
      </w:r>
      <w:proofErr w:type="spellEnd"/>
      <w:r>
        <w:t xml:space="preserve"> </w:t>
      </w:r>
      <w:proofErr w:type="spellStart"/>
      <w:r>
        <w:t>Barnabe</w:t>
      </w:r>
      <w:proofErr w:type="spellEnd"/>
      <w:r>
        <w:t xml:space="preserve"> / welches wir haben in </w:t>
      </w:r>
      <w:proofErr w:type="spellStart"/>
      <w:r>
        <w:t>geschichten</w:t>
      </w:r>
      <w:proofErr w:type="spellEnd"/>
      <w:r>
        <w:t xml:space="preserve"> am 14. Cap. Wenn man sie aber </w:t>
      </w:r>
      <w:proofErr w:type="spellStart"/>
      <w:r>
        <w:t>nit</w:t>
      </w:r>
      <w:proofErr w:type="spellEnd"/>
      <w:r>
        <w:t xml:space="preserve"> verehren </w:t>
      </w:r>
      <w:proofErr w:type="spellStart"/>
      <w:r>
        <w:t>sol</w:t>
      </w:r>
      <w:proofErr w:type="spellEnd"/>
      <w:r>
        <w:t xml:space="preserve"> so werden auch </w:t>
      </w:r>
      <w:proofErr w:type="spellStart"/>
      <w:r>
        <w:t>jhre</w:t>
      </w:r>
      <w:proofErr w:type="spellEnd"/>
      <w:r>
        <w:t xml:space="preserve"> </w:t>
      </w:r>
      <w:proofErr w:type="spellStart"/>
      <w:r>
        <w:t>bildnusse</w:t>
      </w:r>
      <w:proofErr w:type="spellEnd"/>
      <w:r>
        <w:t xml:space="preserve"> </w:t>
      </w:r>
      <w:proofErr w:type="spellStart"/>
      <w:r>
        <w:t>vergebelich</w:t>
      </w:r>
      <w:proofErr w:type="spellEnd"/>
      <w:r>
        <w:t xml:space="preserve"> in die Kirch gesetzt. </w:t>
      </w:r>
    </w:p>
    <w:p w14:paraId="61FC4A54" w14:textId="77777777" w:rsidR="00EB3C2B" w:rsidRDefault="00EB3C2B" w:rsidP="00EB3C2B">
      <w:pPr>
        <w:pStyle w:val="StandardWeb"/>
      </w:pPr>
      <w:r>
        <w:t xml:space="preserve">F. Das Gesetz aber </w:t>
      </w:r>
      <w:proofErr w:type="spellStart"/>
      <w:r>
        <w:t>verbeutet</w:t>
      </w:r>
      <w:proofErr w:type="spellEnd"/>
      <w:r>
        <w:t xml:space="preserve"> nicht der Heiligen </w:t>
      </w:r>
      <w:proofErr w:type="spellStart"/>
      <w:r>
        <w:t>bilder</w:t>
      </w:r>
      <w:proofErr w:type="spellEnd"/>
      <w:r>
        <w:t xml:space="preserve"> / </w:t>
      </w:r>
      <w:proofErr w:type="spellStart"/>
      <w:r>
        <w:t>sonder</w:t>
      </w:r>
      <w:proofErr w:type="spellEnd"/>
      <w:r>
        <w:t xml:space="preserve"> der Heyden </w:t>
      </w:r>
      <w:proofErr w:type="spellStart"/>
      <w:r>
        <w:t>götzen</w:t>
      </w:r>
      <w:proofErr w:type="spellEnd"/>
      <w:r>
        <w:t xml:space="preserve"> / als deß </w:t>
      </w:r>
      <w:proofErr w:type="spellStart"/>
      <w:r>
        <w:t>Jouis</w:t>
      </w:r>
      <w:proofErr w:type="spellEnd"/>
      <w:r>
        <w:t xml:space="preserve"> / </w:t>
      </w:r>
      <w:proofErr w:type="spellStart"/>
      <w:r>
        <w:t>Mercurij</w:t>
      </w:r>
      <w:proofErr w:type="spellEnd"/>
      <w:r>
        <w:t xml:space="preserve"> / Martis </w:t>
      </w:r>
      <w:proofErr w:type="spellStart"/>
      <w:r>
        <w:t>vnd</w:t>
      </w:r>
      <w:proofErr w:type="spellEnd"/>
      <w:r>
        <w:t xml:space="preserve"> anderer Gottloser </w:t>
      </w:r>
      <w:proofErr w:type="spellStart"/>
      <w:r>
        <w:t>menschen</w:t>
      </w:r>
      <w:proofErr w:type="spellEnd"/>
      <w:r>
        <w:t xml:space="preserve">. </w:t>
      </w:r>
    </w:p>
    <w:p w14:paraId="26BC5D99" w14:textId="77777777" w:rsidR="00EB3C2B" w:rsidRDefault="00EB3C2B" w:rsidP="00EB3C2B">
      <w:pPr>
        <w:pStyle w:val="StandardWeb"/>
      </w:pPr>
      <w:r>
        <w:t xml:space="preserve">A. Ja Gott verbeut allerley </w:t>
      </w:r>
      <w:proofErr w:type="spellStart"/>
      <w:r>
        <w:t>götzen</w:t>
      </w:r>
      <w:proofErr w:type="spellEnd"/>
      <w:r>
        <w:t xml:space="preserve"> </w:t>
      </w:r>
      <w:proofErr w:type="spellStart"/>
      <w:r>
        <w:t>vnd</w:t>
      </w:r>
      <w:proofErr w:type="spellEnd"/>
      <w:r>
        <w:t xml:space="preserve"> </w:t>
      </w:r>
      <w:proofErr w:type="spellStart"/>
      <w:r>
        <w:t>bilder</w:t>
      </w:r>
      <w:proofErr w:type="spellEnd"/>
      <w:r>
        <w:t xml:space="preserve"> / die zum Gottes dienst gebraucht werden. </w:t>
      </w:r>
      <w:proofErr w:type="spellStart"/>
      <w:r>
        <w:t>Vnd</w:t>
      </w:r>
      <w:proofErr w:type="spellEnd"/>
      <w:r>
        <w:t xml:space="preserve"> was die </w:t>
      </w:r>
      <w:proofErr w:type="spellStart"/>
      <w:r>
        <w:t>Schrifft</w:t>
      </w:r>
      <w:proofErr w:type="spellEnd"/>
      <w:r>
        <w:t xml:space="preserve"> wider die Götzen der Heyden </w:t>
      </w:r>
      <w:proofErr w:type="spellStart"/>
      <w:r>
        <w:t>redt</w:t>
      </w:r>
      <w:proofErr w:type="spellEnd"/>
      <w:r>
        <w:t xml:space="preserve"> / das </w:t>
      </w:r>
      <w:proofErr w:type="spellStart"/>
      <w:r>
        <w:t>reimpt</w:t>
      </w:r>
      <w:proofErr w:type="spellEnd"/>
      <w:r>
        <w:t xml:space="preserve"> sich </w:t>
      </w:r>
      <w:proofErr w:type="spellStart"/>
      <w:r>
        <w:t>nit</w:t>
      </w:r>
      <w:proofErr w:type="spellEnd"/>
      <w:r>
        <w:t xml:space="preserve"> minder auch </w:t>
      </w:r>
      <w:proofErr w:type="spellStart"/>
      <w:r>
        <w:t>auff</w:t>
      </w:r>
      <w:proofErr w:type="spellEnd"/>
      <w:r>
        <w:t xml:space="preserve"> die </w:t>
      </w:r>
      <w:proofErr w:type="spellStart"/>
      <w:r>
        <w:t>bilder</w:t>
      </w:r>
      <w:proofErr w:type="spellEnd"/>
      <w:r>
        <w:t xml:space="preserve"> </w:t>
      </w:r>
      <w:proofErr w:type="spellStart"/>
      <w:r>
        <w:t>vnserer</w:t>
      </w:r>
      <w:proofErr w:type="spellEnd"/>
      <w:r>
        <w:t xml:space="preserve"> zeit. Sie haben ein </w:t>
      </w:r>
      <w:proofErr w:type="spellStart"/>
      <w:r>
        <w:t>mund</w:t>
      </w:r>
      <w:proofErr w:type="spellEnd"/>
      <w:r>
        <w:t xml:space="preserve"> / </w:t>
      </w:r>
      <w:proofErr w:type="spellStart"/>
      <w:r>
        <w:t>vnd</w:t>
      </w:r>
      <w:proofErr w:type="spellEnd"/>
      <w:r>
        <w:t xml:space="preserve"> reden nicht: sie haben </w:t>
      </w:r>
      <w:proofErr w:type="spellStart"/>
      <w:r>
        <w:t>augen</w:t>
      </w:r>
      <w:proofErr w:type="spellEnd"/>
      <w:r>
        <w:t xml:space="preserve"> </w:t>
      </w:r>
      <w:proofErr w:type="spellStart"/>
      <w:r>
        <w:t>vnd</w:t>
      </w:r>
      <w:proofErr w:type="spellEnd"/>
      <w:r>
        <w:t xml:space="preserve"> sehen nicht. </w:t>
      </w:r>
      <w:proofErr w:type="spellStart"/>
      <w:r>
        <w:t>Vnd</w:t>
      </w:r>
      <w:proofErr w:type="spellEnd"/>
      <w:r>
        <w:t xml:space="preserve"> was deß mehr ist. Lieber was ist doch zwischen den </w:t>
      </w:r>
      <w:proofErr w:type="spellStart"/>
      <w:r>
        <w:t>jhenigen</w:t>
      </w:r>
      <w:proofErr w:type="spellEnd"/>
      <w:r>
        <w:t xml:space="preserve"> </w:t>
      </w:r>
      <w:proofErr w:type="spellStart"/>
      <w:r>
        <w:t>vnnd</w:t>
      </w:r>
      <w:proofErr w:type="spellEnd"/>
      <w:r>
        <w:t xml:space="preserve"> diesen für ein </w:t>
      </w:r>
      <w:proofErr w:type="spellStart"/>
      <w:r>
        <w:t>vnderscheid</w:t>
      </w:r>
      <w:proofErr w:type="spellEnd"/>
      <w:r>
        <w:t xml:space="preserve">? </w:t>
      </w:r>
      <w:proofErr w:type="spellStart"/>
      <w:r>
        <w:t>Jch</w:t>
      </w:r>
      <w:proofErr w:type="spellEnd"/>
      <w:r>
        <w:t xml:space="preserve"> sage jetzt </w:t>
      </w:r>
      <w:proofErr w:type="spellStart"/>
      <w:r>
        <w:t>nit</w:t>
      </w:r>
      <w:proofErr w:type="spellEnd"/>
      <w:r>
        <w:t xml:space="preserve"> / daß das </w:t>
      </w:r>
      <w:proofErr w:type="spellStart"/>
      <w:r>
        <w:t>fürtrefflichest</w:t>
      </w:r>
      <w:proofErr w:type="spellEnd"/>
      <w:r>
        <w:t xml:space="preserve"> in den Heiligen / als </w:t>
      </w:r>
      <w:proofErr w:type="spellStart"/>
      <w:r>
        <w:t>seel</w:t>
      </w:r>
      <w:proofErr w:type="spellEnd"/>
      <w:r>
        <w:t xml:space="preserve"> / geist / glaub </w:t>
      </w:r>
      <w:proofErr w:type="spellStart"/>
      <w:r>
        <w:t>vnd</w:t>
      </w:r>
      <w:proofErr w:type="spellEnd"/>
      <w:r>
        <w:t xml:space="preserve"> </w:t>
      </w:r>
      <w:proofErr w:type="spellStart"/>
      <w:r>
        <w:t>tugende</w:t>
      </w:r>
      <w:proofErr w:type="spellEnd"/>
      <w:r>
        <w:t xml:space="preserve"> / so </w:t>
      </w:r>
      <w:proofErr w:type="spellStart"/>
      <w:r>
        <w:t>auß</w:t>
      </w:r>
      <w:proofErr w:type="spellEnd"/>
      <w:r>
        <w:t xml:space="preserve"> dem glauben kommen mit keinem </w:t>
      </w:r>
      <w:proofErr w:type="spellStart"/>
      <w:r>
        <w:t>gemählde</w:t>
      </w:r>
      <w:proofErr w:type="spellEnd"/>
      <w:r>
        <w:t xml:space="preserve"> / </w:t>
      </w:r>
      <w:proofErr w:type="spellStart"/>
      <w:r>
        <w:t>farw</w:t>
      </w:r>
      <w:proofErr w:type="spellEnd"/>
      <w:r>
        <w:t xml:space="preserve"> / noch </w:t>
      </w:r>
      <w:proofErr w:type="spellStart"/>
      <w:r>
        <w:t>gestalt</w:t>
      </w:r>
      <w:proofErr w:type="spellEnd"/>
      <w:r>
        <w:t xml:space="preserve"> können </w:t>
      </w:r>
      <w:proofErr w:type="spellStart"/>
      <w:r>
        <w:t>außgetruckt</w:t>
      </w:r>
      <w:proofErr w:type="spellEnd"/>
      <w:r>
        <w:t xml:space="preserve"> werden. Was </w:t>
      </w:r>
      <w:proofErr w:type="spellStart"/>
      <w:r>
        <w:t>sol</w:t>
      </w:r>
      <w:proofErr w:type="spellEnd"/>
      <w:r>
        <w:t xml:space="preserve"> es aber grosses sein / wenn wir nun die </w:t>
      </w:r>
      <w:proofErr w:type="spellStart"/>
      <w:r>
        <w:t>gestalt</w:t>
      </w:r>
      <w:proofErr w:type="spellEnd"/>
      <w:r>
        <w:t xml:space="preserve"> deß tödlichen </w:t>
      </w:r>
      <w:proofErr w:type="spellStart"/>
      <w:r>
        <w:t>vnd</w:t>
      </w:r>
      <w:proofErr w:type="spellEnd"/>
      <w:r>
        <w:t xml:space="preserve"> </w:t>
      </w:r>
      <w:proofErr w:type="spellStart"/>
      <w:r>
        <w:t>verwesenen</w:t>
      </w:r>
      <w:proofErr w:type="spellEnd"/>
      <w:r>
        <w:t xml:space="preserve"> </w:t>
      </w:r>
      <w:proofErr w:type="spellStart"/>
      <w:r>
        <w:t>leibs</w:t>
      </w:r>
      <w:proofErr w:type="spellEnd"/>
      <w:r>
        <w:t xml:space="preserve"> eines Heiligen haben / </w:t>
      </w:r>
      <w:proofErr w:type="spellStart"/>
      <w:r>
        <w:t>vnd</w:t>
      </w:r>
      <w:proofErr w:type="spellEnd"/>
      <w:r>
        <w:t xml:space="preserve"> </w:t>
      </w:r>
      <w:proofErr w:type="spellStart"/>
      <w:r>
        <w:t>dieselbig</w:t>
      </w:r>
      <w:proofErr w:type="spellEnd"/>
      <w:r>
        <w:t xml:space="preserve"> </w:t>
      </w:r>
      <w:proofErr w:type="spellStart"/>
      <w:r>
        <w:t>nit</w:t>
      </w:r>
      <w:proofErr w:type="spellEnd"/>
      <w:r>
        <w:t xml:space="preserve"> eigentlich / </w:t>
      </w:r>
      <w:proofErr w:type="spellStart"/>
      <w:r>
        <w:t>sonder</w:t>
      </w:r>
      <w:proofErr w:type="spellEnd"/>
      <w:r>
        <w:t xml:space="preserve"> nach </w:t>
      </w:r>
      <w:proofErr w:type="spellStart"/>
      <w:r>
        <w:t>wolgefallen</w:t>
      </w:r>
      <w:proofErr w:type="spellEnd"/>
      <w:r>
        <w:t xml:space="preserve"> deß Meisters gemachet / </w:t>
      </w:r>
      <w:proofErr w:type="spellStart"/>
      <w:r>
        <w:t>vnd</w:t>
      </w:r>
      <w:proofErr w:type="spellEnd"/>
      <w:r>
        <w:t xml:space="preserve"> die derowegen </w:t>
      </w:r>
      <w:proofErr w:type="spellStart"/>
      <w:r>
        <w:t>lügenhafft</w:t>
      </w:r>
      <w:proofErr w:type="spellEnd"/>
      <w:r>
        <w:t xml:space="preserve"> ist? </w:t>
      </w:r>
      <w:proofErr w:type="spellStart"/>
      <w:r>
        <w:t>Jch</w:t>
      </w:r>
      <w:proofErr w:type="spellEnd"/>
      <w:r>
        <w:t xml:space="preserve"> vermein aber man solle viel höher / von den Heiligen / die im Himmel leben / halten / als daß wir sie mit todten </w:t>
      </w:r>
      <w:proofErr w:type="spellStart"/>
      <w:r>
        <w:t>farwen</w:t>
      </w:r>
      <w:proofErr w:type="spellEnd"/>
      <w:r>
        <w:t xml:space="preserve"> / mit </w:t>
      </w:r>
      <w:proofErr w:type="spellStart"/>
      <w:r>
        <w:t>stöcken</w:t>
      </w:r>
      <w:proofErr w:type="spellEnd"/>
      <w:r>
        <w:t xml:space="preserve"> </w:t>
      </w:r>
      <w:proofErr w:type="spellStart"/>
      <w:r>
        <w:t>vnd</w:t>
      </w:r>
      <w:proofErr w:type="spellEnd"/>
      <w:r>
        <w:t xml:space="preserve"> stummen </w:t>
      </w:r>
      <w:proofErr w:type="spellStart"/>
      <w:r>
        <w:t>bilderen</w:t>
      </w:r>
      <w:proofErr w:type="spellEnd"/>
      <w:r>
        <w:t xml:space="preserve"> wöllen </w:t>
      </w:r>
      <w:proofErr w:type="spellStart"/>
      <w:r>
        <w:t>anbilden</w:t>
      </w:r>
      <w:proofErr w:type="spellEnd"/>
      <w:r>
        <w:t xml:space="preserve">. Sie </w:t>
      </w:r>
      <w:proofErr w:type="spellStart"/>
      <w:r>
        <w:t>seind</w:t>
      </w:r>
      <w:proofErr w:type="spellEnd"/>
      <w:r>
        <w:t xml:space="preserve"> Heilig </w:t>
      </w:r>
      <w:proofErr w:type="spellStart"/>
      <w:r>
        <w:t>vnd</w:t>
      </w:r>
      <w:proofErr w:type="spellEnd"/>
      <w:r>
        <w:t xml:space="preserve"> Heilige </w:t>
      </w:r>
      <w:proofErr w:type="spellStart"/>
      <w:r>
        <w:t>seelen</w:t>
      </w:r>
      <w:proofErr w:type="spellEnd"/>
      <w:r>
        <w:t xml:space="preserve">: sie </w:t>
      </w:r>
      <w:proofErr w:type="spellStart"/>
      <w:r>
        <w:t>seind</w:t>
      </w:r>
      <w:proofErr w:type="spellEnd"/>
      <w:r>
        <w:t xml:space="preserve"> nicht </w:t>
      </w:r>
      <w:proofErr w:type="spellStart"/>
      <w:r>
        <w:t>stöck</w:t>
      </w:r>
      <w:proofErr w:type="spellEnd"/>
      <w:r>
        <w:t xml:space="preserve"> / </w:t>
      </w:r>
      <w:proofErr w:type="spellStart"/>
      <w:r>
        <w:t>holtz</w:t>
      </w:r>
      <w:proofErr w:type="spellEnd"/>
      <w:r>
        <w:t xml:space="preserve"> oder stein: </w:t>
      </w:r>
      <w:proofErr w:type="spellStart"/>
      <w:r>
        <w:t>vnd</w:t>
      </w:r>
      <w:proofErr w:type="spellEnd"/>
      <w:r>
        <w:t xml:space="preserve"> mit diesen dingen </w:t>
      </w:r>
      <w:proofErr w:type="spellStart"/>
      <w:r>
        <w:t>kan</w:t>
      </w:r>
      <w:proofErr w:type="spellEnd"/>
      <w:r>
        <w:t xml:space="preserve"> man auch </w:t>
      </w:r>
      <w:proofErr w:type="spellStart"/>
      <w:r>
        <w:t>jhre</w:t>
      </w:r>
      <w:proofErr w:type="spellEnd"/>
      <w:r>
        <w:t xml:space="preserve"> Heiligkeit / </w:t>
      </w:r>
      <w:proofErr w:type="spellStart"/>
      <w:r>
        <w:t>tugenden</w:t>
      </w:r>
      <w:proofErr w:type="spellEnd"/>
      <w:r>
        <w:t xml:space="preserve"> / geist </w:t>
      </w:r>
      <w:proofErr w:type="spellStart"/>
      <w:r>
        <w:t>vnd</w:t>
      </w:r>
      <w:proofErr w:type="spellEnd"/>
      <w:r>
        <w:t xml:space="preserve"> </w:t>
      </w:r>
      <w:proofErr w:type="spellStart"/>
      <w:r>
        <w:t>seel</w:t>
      </w:r>
      <w:proofErr w:type="spellEnd"/>
      <w:r>
        <w:t xml:space="preserve"> nicht </w:t>
      </w:r>
      <w:proofErr w:type="spellStart"/>
      <w:r>
        <w:t>anbilden</w:t>
      </w:r>
      <w:proofErr w:type="spellEnd"/>
      <w:r>
        <w:t xml:space="preserve">. Derhalben so </w:t>
      </w:r>
      <w:proofErr w:type="spellStart"/>
      <w:r>
        <w:t>seind</w:t>
      </w:r>
      <w:proofErr w:type="spellEnd"/>
      <w:r>
        <w:t xml:space="preserve"> auch </w:t>
      </w:r>
      <w:proofErr w:type="spellStart"/>
      <w:r>
        <w:t>holtz</w:t>
      </w:r>
      <w:proofErr w:type="spellEnd"/>
      <w:r>
        <w:t xml:space="preserve"> </w:t>
      </w:r>
      <w:proofErr w:type="spellStart"/>
      <w:r>
        <w:t>vnnd</w:t>
      </w:r>
      <w:proofErr w:type="spellEnd"/>
      <w:r>
        <w:t xml:space="preserve"> stein keine </w:t>
      </w:r>
      <w:proofErr w:type="spellStart"/>
      <w:r>
        <w:t>bildtnusse</w:t>
      </w:r>
      <w:proofErr w:type="spellEnd"/>
      <w:r>
        <w:t xml:space="preserve"> oder </w:t>
      </w:r>
      <w:proofErr w:type="spellStart"/>
      <w:r>
        <w:t>gleichnusse</w:t>
      </w:r>
      <w:proofErr w:type="spellEnd"/>
      <w:r>
        <w:t xml:space="preserve"> der Heiligen. </w:t>
      </w:r>
    </w:p>
    <w:p w14:paraId="235F6B55" w14:textId="77777777" w:rsidR="00EB3C2B" w:rsidRDefault="00EB3C2B" w:rsidP="00EB3C2B">
      <w:pPr>
        <w:pStyle w:val="StandardWeb"/>
      </w:pPr>
      <w:r>
        <w:t xml:space="preserve">F. Wie ist denn schier </w:t>
      </w:r>
      <w:proofErr w:type="spellStart"/>
      <w:r>
        <w:t>jederman</w:t>
      </w:r>
      <w:proofErr w:type="spellEnd"/>
      <w:r>
        <w:t xml:space="preserve"> beredt / daß die </w:t>
      </w:r>
      <w:proofErr w:type="spellStart"/>
      <w:r>
        <w:t>bilder</w:t>
      </w:r>
      <w:proofErr w:type="spellEnd"/>
      <w:r>
        <w:t xml:space="preserve"> </w:t>
      </w:r>
      <w:proofErr w:type="spellStart"/>
      <w:r>
        <w:t>vnd</w:t>
      </w:r>
      <w:proofErr w:type="spellEnd"/>
      <w:r>
        <w:t xml:space="preserve"> </w:t>
      </w:r>
      <w:proofErr w:type="spellStart"/>
      <w:r>
        <w:t>gemählde</w:t>
      </w:r>
      <w:proofErr w:type="spellEnd"/>
      <w:r>
        <w:t xml:space="preserve"> </w:t>
      </w:r>
      <w:proofErr w:type="spellStart"/>
      <w:r>
        <w:t>bücher</w:t>
      </w:r>
      <w:proofErr w:type="spellEnd"/>
      <w:r>
        <w:t xml:space="preserve"> der Leyen seyen? </w:t>
      </w:r>
    </w:p>
    <w:p w14:paraId="1EA570ED" w14:textId="77777777" w:rsidR="00EB3C2B" w:rsidRDefault="00EB3C2B" w:rsidP="00EB3C2B">
      <w:pPr>
        <w:pStyle w:val="StandardWeb"/>
      </w:pPr>
      <w:r>
        <w:t xml:space="preserve">A. Der gemein Ley hat auch andere mehr falsche </w:t>
      </w:r>
      <w:proofErr w:type="spellStart"/>
      <w:r>
        <w:t>vnd</w:t>
      </w:r>
      <w:proofErr w:type="spellEnd"/>
      <w:r>
        <w:t xml:space="preserve"> schädliche ding angenommen. Wenn man mit so grossem </w:t>
      </w:r>
      <w:proofErr w:type="spellStart"/>
      <w:r>
        <w:t>fleiß</w:t>
      </w:r>
      <w:proofErr w:type="spellEnd"/>
      <w:r>
        <w:t xml:space="preserve"> </w:t>
      </w:r>
      <w:proofErr w:type="spellStart"/>
      <w:r>
        <w:t>vnd</w:t>
      </w:r>
      <w:proofErr w:type="spellEnd"/>
      <w:r>
        <w:t xml:space="preserve"> ernst </w:t>
      </w:r>
      <w:proofErr w:type="spellStart"/>
      <w:r>
        <w:t>diß</w:t>
      </w:r>
      <w:proofErr w:type="spellEnd"/>
      <w:r>
        <w:t xml:space="preserve"> </w:t>
      </w:r>
      <w:proofErr w:type="spellStart"/>
      <w:r>
        <w:t>gebott</w:t>
      </w:r>
      <w:proofErr w:type="spellEnd"/>
      <w:r>
        <w:t xml:space="preserve"> Gottes </w:t>
      </w:r>
      <w:proofErr w:type="spellStart"/>
      <w:r>
        <w:t>hette</w:t>
      </w:r>
      <w:proofErr w:type="spellEnd"/>
      <w:r>
        <w:t xml:space="preserve"> eingebildet / als es </w:t>
      </w:r>
      <w:proofErr w:type="spellStart"/>
      <w:r>
        <w:t>vnderlassen</w:t>
      </w:r>
      <w:proofErr w:type="spellEnd"/>
      <w:r>
        <w:t xml:space="preserve"> </w:t>
      </w:r>
      <w:proofErr w:type="spellStart"/>
      <w:r>
        <w:t>vnd</w:t>
      </w:r>
      <w:proofErr w:type="spellEnd"/>
      <w:r>
        <w:t xml:space="preserve"> </w:t>
      </w:r>
      <w:proofErr w:type="spellStart"/>
      <w:r>
        <w:t>vbergangen</w:t>
      </w:r>
      <w:proofErr w:type="spellEnd"/>
      <w:r>
        <w:t xml:space="preserve"> worden / so </w:t>
      </w:r>
      <w:proofErr w:type="spellStart"/>
      <w:r>
        <w:t>hette</w:t>
      </w:r>
      <w:proofErr w:type="spellEnd"/>
      <w:r>
        <w:t xml:space="preserve"> man freylich die </w:t>
      </w:r>
      <w:proofErr w:type="spellStart"/>
      <w:r>
        <w:t>vngereimpt</w:t>
      </w:r>
      <w:proofErr w:type="spellEnd"/>
      <w:r>
        <w:t xml:space="preserve"> </w:t>
      </w:r>
      <w:proofErr w:type="spellStart"/>
      <w:r>
        <w:t>gedicht</w:t>
      </w:r>
      <w:proofErr w:type="spellEnd"/>
      <w:r>
        <w:t xml:space="preserve"> </w:t>
      </w:r>
      <w:proofErr w:type="spellStart"/>
      <w:r>
        <w:t>niemahlen</w:t>
      </w:r>
      <w:proofErr w:type="spellEnd"/>
      <w:r>
        <w:t xml:space="preserve"> angenommen. Athanasius zeuget / die verständigen </w:t>
      </w:r>
      <w:proofErr w:type="spellStart"/>
      <w:r>
        <w:t>vnder</w:t>
      </w:r>
      <w:proofErr w:type="spellEnd"/>
      <w:r>
        <w:t xml:space="preserve"> den Heyden haben eben dieses / </w:t>
      </w:r>
      <w:proofErr w:type="spellStart"/>
      <w:r>
        <w:t>jhre</w:t>
      </w:r>
      <w:proofErr w:type="spellEnd"/>
      <w:r>
        <w:t xml:space="preserve"> </w:t>
      </w:r>
      <w:proofErr w:type="spellStart"/>
      <w:r>
        <w:t>bilder</w:t>
      </w:r>
      <w:proofErr w:type="spellEnd"/>
      <w:r>
        <w:t xml:space="preserve"> </w:t>
      </w:r>
      <w:proofErr w:type="spellStart"/>
      <w:r>
        <w:t>zuschirmen</w:t>
      </w:r>
      <w:proofErr w:type="spellEnd"/>
      <w:r>
        <w:t xml:space="preserve"> / </w:t>
      </w:r>
      <w:proofErr w:type="spellStart"/>
      <w:r>
        <w:t>fürgebracht</w:t>
      </w:r>
      <w:proofErr w:type="spellEnd"/>
      <w:r>
        <w:t xml:space="preserve">: aber er widerspricht es / daß die </w:t>
      </w:r>
      <w:proofErr w:type="spellStart"/>
      <w:r>
        <w:t>bilder</w:t>
      </w:r>
      <w:proofErr w:type="spellEnd"/>
      <w:r>
        <w:t xml:space="preserve"> mit </w:t>
      </w:r>
      <w:proofErr w:type="spellStart"/>
      <w:r>
        <w:t>jhrer</w:t>
      </w:r>
      <w:proofErr w:type="spellEnd"/>
      <w:r>
        <w:t xml:space="preserve"> </w:t>
      </w:r>
      <w:proofErr w:type="spellStart"/>
      <w:r>
        <w:t>materi</w:t>
      </w:r>
      <w:proofErr w:type="spellEnd"/>
      <w:r>
        <w:t xml:space="preserve"> oder </w:t>
      </w:r>
      <w:proofErr w:type="spellStart"/>
      <w:r>
        <w:t>gestalt</w:t>
      </w:r>
      <w:proofErr w:type="spellEnd"/>
      <w:r>
        <w:t xml:space="preserve"> </w:t>
      </w:r>
      <w:proofErr w:type="spellStart"/>
      <w:r>
        <w:t>etwz</w:t>
      </w:r>
      <w:proofErr w:type="spellEnd"/>
      <w:r>
        <w:t xml:space="preserve"> lehren können. Der muß </w:t>
      </w:r>
      <w:proofErr w:type="spellStart"/>
      <w:r>
        <w:t>fürwar</w:t>
      </w:r>
      <w:proofErr w:type="spellEnd"/>
      <w:r>
        <w:t xml:space="preserve"> </w:t>
      </w:r>
      <w:proofErr w:type="spellStart"/>
      <w:r>
        <w:t>nit</w:t>
      </w:r>
      <w:proofErr w:type="spellEnd"/>
      <w:r>
        <w:t xml:space="preserve"> recht bey sinnen sein / der von den wänden oder stummen </w:t>
      </w:r>
      <w:proofErr w:type="spellStart"/>
      <w:r>
        <w:t>bilderen</w:t>
      </w:r>
      <w:proofErr w:type="spellEnd"/>
      <w:r>
        <w:t xml:space="preserve"> lernen </w:t>
      </w:r>
      <w:proofErr w:type="spellStart"/>
      <w:r>
        <w:t>wil</w:t>
      </w:r>
      <w:proofErr w:type="spellEnd"/>
      <w:r>
        <w:t xml:space="preserve">. </w:t>
      </w:r>
      <w:proofErr w:type="spellStart"/>
      <w:r>
        <w:t>Daruon</w:t>
      </w:r>
      <w:proofErr w:type="spellEnd"/>
      <w:r>
        <w:t xml:space="preserve"> auch der Prophet </w:t>
      </w:r>
      <w:proofErr w:type="spellStart"/>
      <w:r>
        <w:t>Abacuck</w:t>
      </w:r>
      <w:proofErr w:type="spellEnd"/>
      <w:r>
        <w:t xml:space="preserve"> </w:t>
      </w:r>
      <w:proofErr w:type="spellStart"/>
      <w:r>
        <w:t>redt</w:t>
      </w:r>
      <w:proofErr w:type="spellEnd"/>
      <w:r>
        <w:t xml:space="preserve">: </w:t>
      </w:r>
      <w:proofErr w:type="spellStart"/>
      <w:r>
        <w:t>Solt</w:t>
      </w:r>
      <w:proofErr w:type="spellEnd"/>
      <w:r>
        <w:t xml:space="preserve"> dich dieses lehren? Es lehrt </w:t>
      </w:r>
      <w:proofErr w:type="spellStart"/>
      <w:r>
        <w:t>vns</w:t>
      </w:r>
      <w:proofErr w:type="spellEnd"/>
      <w:r>
        <w:t xml:space="preserve"> aber Gott durch sein Geist </w:t>
      </w:r>
      <w:proofErr w:type="spellStart"/>
      <w:r>
        <w:t>vnd</w:t>
      </w:r>
      <w:proofErr w:type="spellEnd"/>
      <w:r>
        <w:t xml:space="preserve"> </w:t>
      </w:r>
      <w:proofErr w:type="spellStart"/>
      <w:r>
        <w:t>wort</w:t>
      </w:r>
      <w:proofErr w:type="spellEnd"/>
      <w:r>
        <w:t xml:space="preserve">. Wer nun </w:t>
      </w:r>
      <w:proofErr w:type="spellStart"/>
      <w:r>
        <w:t>disen</w:t>
      </w:r>
      <w:proofErr w:type="spellEnd"/>
      <w:r>
        <w:t xml:space="preserve"> </w:t>
      </w:r>
      <w:proofErr w:type="spellStart"/>
      <w:r>
        <w:t>lehrer</w:t>
      </w:r>
      <w:proofErr w:type="spellEnd"/>
      <w:r>
        <w:t xml:space="preserve"> </w:t>
      </w:r>
      <w:proofErr w:type="spellStart"/>
      <w:r>
        <w:t>vnd</w:t>
      </w:r>
      <w:proofErr w:type="spellEnd"/>
      <w:r>
        <w:t xml:space="preserve"> diese </w:t>
      </w:r>
      <w:proofErr w:type="spellStart"/>
      <w:r>
        <w:t>art</w:t>
      </w:r>
      <w:proofErr w:type="spellEnd"/>
      <w:r>
        <w:t xml:space="preserve"> </w:t>
      </w:r>
      <w:proofErr w:type="spellStart"/>
      <w:r>
        <w:t>zulehren</w:t>
      </w:r>
      <w:proofErr w:type="spellEnd"/>
      <w:r>
        <w:t xml:space="preserve"> verachtet / der ist wert / daß er stumme ding </w:t>
      </w:r>
      <w:proofErr w:type="spellStart"/>
      <w:r>
        <w:t>vnd</w:t>
      </w:r>
      <w:proofErr w:type="spellEnd"/>
      <w:r>
        <w:t xml:space="preserve"> </w:t>
      </w:r>
      <w:proofErr w:type="spellStart"/>
      <w:r>
        <w:t>stöck</w:t>
      </w:r>
      <w:proofErr w:type="spellEnd"/>
      <w:r>
        <w:t xml:space="preserve"> </w:t>
      </w:r>
      <w:proofErr w:type="spellStart"/>
      <w:r>
        <w:t>zulehrern</w:t>
      </w:r>
      <w:proofErr w:type="spellEnd"/>
      <w:r>
        <w:t xml:space="preserve"> habe. </w:t>
      </w:r>
    </w:p>
    <w:p w14:paraId="4BE9EDCB" w14:textId="77777777" w:rsidR="00EB3C2B" w:rsidRDefault="00EB3C2B" w:rsidP="00EB3C2B">
      <w:pPr>
        <w:pStyle w:val="StandardWeb"/>
      </w:pPr>
      <w:r>
        <w:t xml:space="preserve">F. Du </w:t>
      </w:r>
      <w:proofErr w:type="spellStart"/>
      <w:r>
        <w:t>kanst</w:t>
      </w:r>
      <w:proofErr w:type="spellEnd"/>
      <w:r>
        <w:t xml:space="preserve"> aber nicht in </w:t>
      </w:r>
      <w:proofErr w:type="spellStart"/>
      <w:r>
        <w:t>abred</w:t>
      </w:r>
      <w:proofErr w:type="spellEnd"/>
      <w:r>
        <w:t xml:space="preserve"> sein / denn daß der </w:t>
      </w:r>
      <w:proofErr w:type="spellStart"/>
      <w:r>
        <w:t>bilder</w:t>
      </w:r>
      <w:proofErr w:type="spellEnd"/>
      <w:r>
        <w:t xml:space="preserve"> gebrauch in der Kirchen den Christen nicht </w:t>
      </w:r>
      <w:proofErr w:type="spellStart"/>
      <w:r>
        <w:t>vbel</w:t>
      </w:r>
      <w:proofErr w:type="spellEnd"/>
      <w:r>
        <w:t xml:space="preserve"> erschossen / auch mehr denn zu einer zeit bey </w:t>
      </w:r>
      <w:proofErr w:type="spellStart"/>
      <w:r>
        <w:t>jhnen</w:t>
      </w:r>
      <w:proofErr w:type="spellEnd"/>
      <w:r>
        <w:t xml:space="preserve"> in </w:t>
      </w:r>
      <w:proofErr w:type="spellStart"/>
      <w:r>
        <w:t>vbung</w:t>
      </w:r>
      <w:proofErr w:type="spellEnd"/>
      <w:r>
        <w:t xml:space="preserve"> gewesen sey. </w:t>
      </w:r>
    </w:p>
    <w:p w14:paraId="68545957" w14:textId="77777777" w:rsidR="00EB3C2B" w:rsidRDefault="00EB3C2B" w:rsidP="00EB3C2B">
      <w:pPr>
        <w:pStyle w:val="StandardWeb"/>
      </w:pPr>
      <w:r>
        <w:t xml:space="preserve">A. Was sagest du mir von Christen / von denen der Prophet Jesaias im 2. Cap. </w:t>
      </w:r>
      <w:proofErr w:type="spellStart"/>
      <w:r>
        <w:t>weyssagt</w:t>
      </w:r>
      <w:proofErr w:type="spellEnd"/>
      <w:r>
        <w:t xml:space="preserve">? Der Herr </w:t>
      </w:r>
      <w:proofErr w:type="spellStart"/>
      <w:r>
        <w:t>wirt</w:t>
      </w:r>
      <w:proofErr w:type="spellEnd"/>
      <w:r>
        <w:t xml:space="preserve"> desselbigen tags allein </w:t>
      </w:r>
      <w:proofErr w:type="spellStart"/>
      <w:r>
        <w:t>erhöcht</w:t>
      </w:r>
      <w:proofErr w:type="spellEnd"/>
      <w:r>
        <w:t xml:space="preserve"> werden / </w:t>
      </w:r>
      <w:proofErr w:type="spellStart"/>
      <w:r>
        <w:t>vnd</w:t>
      </w:r>
      <w:proofErr w:type="spellEnd"/>
      <w:r>
        <w:t xml:space="preserve"> die </w:t>
      </w:r>
      <w:proofErr w:type="spellStart"/>
      <w:r>
        <w:t>götzen</w:t>
      </w:r>
      <w:proofErr w:type="spellEnd"/>
      <w:r>
        <w:t xml:space="preserve"> werden </w:t>
      </w:r>
      <w:proofErr w:type="spellStart"/>
      <w:r>
        <w:t>gentzlich</w:t>
      </w:r>
      <w:proofErr w:type="spellEnd"/>
      <w:r>
        <w:t xml:space="preserve"> zerbrochen werden. </w:t>
      </w:r>
      <w:proofErr w:type="spellStart"/>
      <w:r>
        <w:t>Vnd</w:t>
      </w:r>
      <w:proofErr w:type="spellEnd"/>
      <w:r>
        <w:t xml:space="preserve"> den Christen gebeut Johannes </w:t>
      </w:r>
      <w:proofErr w:type="spellStart"/>
      <w:r>
        <w:t>vnnd</w:t>
      </w:r>
      <w:proofErr w:type="spellEnd"/>
      <w:r>
        <w:t xml:space="preserve"> spricht: Kindle hütet euch vor den </w:t>
      </w:r>
      <w:proofErr w:type="spellStart"/>
      <w:r>
        <w:t>götzen</w:t>
      </w:r>
      <w:proofErr w:type="spellEnd"/>
      <w:r>
        <w:t xml:space="preserve"> </w:t>
      </w:r>
      <w:proofErr w:type="spellStart"/>
      <w:r>
        <w:t>vnd</w:t>
      </w:r>
      <w:proofErr w:type="spellEnd"/>
      <w:r>
        <w:t xml:space="preserve"> </w:t>
      </w:r>
      <w:proofErr w:type="spellStart"/>
      <w:r>
        <w:t>bildern</w:t>
      </w:r>
      <w:proofErr w:type="spellEnd"/>
      <w:r>
        <w:t xml:space="preserve">. So lesen wir auch bey </w:t>
      </w:r>
      <w:proofErr w:type="spellStart"/>
      <w:r>
        <w:t>Osea</w:t>
      </w:r>
      <w:proofErr w:type="spellEnd"/>
      <w:r>
        <w:t xml:space="preserve">: </w:t>
      </w:r>
      <w:proofErr w:type="spellStart"/>
      <w:r>
        <w:t>Vnd</w:t>
      </w:r>
      <w:proofErr w:type="spellEnd"/>
      <w:r>
        <w:t xml:space="preserve"> es </w:t>
      </w:r>
      <w:proofErr w:type="spellStart"/>
      <w:r>
        <w:t>wirt</w:t>
      </w:r>
      <w:proofErr w:type="spellEnd"/>
      <w:r>
        <w:t xml:space="preserve"> geschehen am selbigen tag / spricht der Herr / so wirst du mich nennen / Mein man / </w:t>
      </w:r>
      <w:proofErr w:type="spellStart"/>
      <w:r>
        <w:t>vnd</w:t>
      </w:r>
      <w:proofErr w:type="spellEnd"/>
      <w:r>
        <w:t xml:space="preserve"> wirst mich </w:t>
      </w:r>
      <w:proofErr w:type="spellStart"/>
      <w:r>
        <w:t>nit</w:t>
      </w:r>
      <w:proofErr w:type="spellEnd"/>
      <w:r>
        <w:t xml:space="preserve"> mehr nennen </w:t>
      </w:r>
      <w:proofErr w:type="spellStart"/>
      <w:r>
        <w:t>thaalim</w:t>
      </w:r>
      <w:proofErr w:type="spellEnd"/>
      <w:r>
        <w:t xml:space="preserve">. </w:t>
      </w:r>
      <w:proofErr w:type="spellStart"/>
      <w:r>
        <w:t>Vnnd</w:t>
      </w:r>
      <w:proofErr w:type="spellEnd"/>
      <w:r>
        <w:t xml:space="preserve"> ich </w:t>
      </w:r>
      <w:proofErr w:type="spellStart"/>
      <w:r>
        <w:t>wil</w:t>
      </w:r>
      <w:proofErr w:type="spellEnd"/>
      <w:r>
        <w:t xml:space="preserve"> </w:t>
      </w:r>
      <w:proofErr w:type="spellStart"/>
      <w:r>
        <w:t>auß</w:t>
      </w:r>
      <w:proofErr w:type="spellEnd"/>
      <w:r>
        <w:t xml:space="preserve"> seinem </w:t>
      </w:r>
      <w:proofErr w:type="spellStart"/>
      <w:r>
        <w:t>mund</w:t>
      </w:r>
      <w:proofErr w:type="spellEnd"/>
      <w:r>
        <w:t xml:space="preserve"> weg </w:t>
      </w:r>
      <w:proofErr w:type="spellStart"/>
      <w:r>
        <w:t>nemmen</w:t>
      </w:r>
      <w:proofErr w:type="spellEnd"/>
      <w:r>
        <w:t xml:space="preserve"> den </w:t>
      </w:r>
      <w:proofErr w:type="spellStart"/>
      <w:r>
        <w:t>namen</w:t>
      </w:r>
      <w:proofErr w:type="spellEnd"/>
      <w:r>
        <w:t xml:space="preserve"> </w:t>
      </w:r>
      <w:proofErr w:type="spellStart"/>
      <w:r>
        <w:t>thaalim</w:t>
      </w:r>
      <w:proofErr w:type="spellEnd"/>
      <w:r>
        <w:t xml:space="preserve"> / </w:t>
      </w:r>
      <w:proofErr w:type="spellStart"/>
      <w:r>
        <w:t>vnd</w:t>
      </w:r>
      <w:proofErr w:type="spellEnd"/>
      <w:r>
        <w:t xml:space="preserve"> </w:t>
      </w:r>
      <w:proofErr w:type="spellStart"/>
      <w:r>
        <w:t>wirdt</w:t>
      </w:r>
      <w:proofErr w:type="spellEnd"/>
      <w:r>
        <w:t xml:space="preserve"> </w:t>
      </w:r>
      <w:proofErr w:type="spellStart"/>
      <w:r>
        <w:t>jhres</w:t>
      </w:r>
      <w:proofErr w:type="spellEnd"/>
      <w:r>
        <w:t xml:space="preserve"> namens nicht mehr </w:t>
      </w:r>
      <w:proofErr w:type="spellStart"/>
      <w:r>
        <w:t>gedencken</w:t>
      </w:r>
      <w:proofErr w:type="spellEnd"/>
      <w:r>
        <w:t xml:space="preserve">. Man </w:t>
      </w:r>
      <w:proofErr w:type="spellStart"/>
      <w:r>
        <w:t>solt</w:t>
      </w:r>
      <w:proofErr w:type="spellEnd"/>
      <w:r>
        <w:t xml:space="preserve"> auch hie </w:t>
      </w:r>
      <w:proofErr w:type="spellStart"/>
      <w:r>
        <w:t>billich</w:t>
      </w:r>
      <w:proofErr w:type="spellEnd"/>
      <w:r>
        <w:t xml:space="preserve"> </w:t>
      </w:r>
      <w:proofErr w:type="spellStart"/>
      <w:r>
        <w:t>bedencken</w:t>
      </w:r>
      <w:proofErr w:type="spellEnd"/>
      <w:r>
        <w:t xml:space="preserve"> / daß in die </w:t>
      </w:r>
      <w:proofErr w:type="spellStart"/>
      <w:r>
        <w:t>fünffhundert</w:t>
      </w:r>
      <w:proofErr w:type="spellEnd"/>
      <w:r>
        <w:t xml:space="preserve"> </w:t>
      </w:r>
      <w:proofErr w:type="spellStart"/>
      <w:r>
        <w:t>vnd</w:t>
      </w:r>
      <w:proofErr w:type="spellEnd"/>
      <w:r>
        <w:t xml:space="preserve"> mehr </w:t>
      </w:r>
      <w:proofErr w:type="spellStart"/>
      <w:r>
        <w:t>jar</w:t>
      </w:r>
      <w:proofErr w:type="spellEnd"/>
      <w:r>
        <w:t xml:space="preserve"> nach Christi </w:t>
      </w:r>
      <w:proofErr w:type="spellStart"/>
      <w:r>
        <w:t>geburt</w:t>
      </w:r>
      <w:proofErr w:type="spellEnd"/>
      <w:r>
        <w:t xml:space="preserve"> keine </w:t>
      </w:r>
      <w:proofErr w:type="spellStart"/>
      <w:r>
        <w:t>bilder</w:t>
      </w:r>
      <w:proofErr w:type="spellEnd"/>
      <w:r>
        <w:t xml:space="preserve"> in der Kirchen </w:t>
      </w:r>
      <w:proofErr w:type="spellStart"/>
      <w:r>
        <w:t>seind</w:t>
      </w:r>
      <w:proofErr w:type="spellEnd"/>
      <w:r>
        <w:t xml:space="preserve"> gebraucht worden. Es rühmen zwar die Juden bei Jeremia am 44. Cap. </w:t>
      </w:r>
      <w:proofErr w:type="spellStart"/>
      <w:r>
        <w:t>jhr</w:t>
      </w:r>
      <w:proofErr w:type="spellEnd"/>
      <w:r>
        <w:t xml:space="preserve"> glück </w:t>
      </w:r>
      <w:proofErr w:type="spellStart"/>
      <w:r>
        <w:t>vnnd</w:t>
      </w:r>
      <w:proofErr w:type="spellEnd"/>
      <w:r>
        <w:t xml:space="preserve"> </w:t>
      </w:r>
      <w:proofErr w:type="spellStart"/>
      <w:r>
        <w:t>wolstand</w:t>
      </w:r>
      <w:proofErr w:type="spellEnd"/>
      <w:r>
        <w:t xml:space="preserve"> / in dem sie gelebt / weil sie der Himmelskönigin gedient haben. Aber sie werden gleich am selbigen </w:t>
      </w:r>
      <w:proofErr w:type="spellStart"/>
      <w:r>
        <w:t>ort</w:t>
      </w:r>
      <w:proofErr w:type="spellEnd"/>
      <w:r>
        <w:t xml:space="preserve"> vom Propheten deß Herren widerfochten. </w:t>
      </w:r>
    </w:p>
    <w:p w14:paraId="06F43B38" w14:textId="77777777" w:rsidR="00EB3C2B" w:rsidRDefault="00EB3C2B" w:rsidP="00EB3C2B">
      <w:pPr>
        <w:pStyle w:val="StandardWeb"/>
      </w:pPr>
      <w:r>
        <w:t xml:space="preserve">F. Hast du auch </w:t>
      </w:r>
      <w:proofErr w:type="spellStart"/>
      <w:r>
        <w:t>etwz</w:t>
      </w:r>
      <w:proofErr w:type="spellEnd"/>
      <w:r>
        <w:t xml:space="preserve"> dergleichen in diesem </w:t>
      </w:r>
      <w:proofErr w:type="spellStart"/>
      <w:r>
        <w:t>gebott</w:t>
      </w:r>
      <w:proofErr w:type="spellEnd"/>
      <w:r>
        <w:t xml:space="preserve">? </w:t>
      </w:r>
    </w:p>
    <w:p w14:paraId="62909A4D" w14:textId="77777777" w:rsidR="00EB3C2B" w:rsidRDefault="00EB3C2B" w:rsidP="00EB3C2B">
      <w:pPr>
        <w:pStyle w:val="StandardWeb"/>
      </w:pPr>
      <w:r>
        <w:t xml:space="preserve">A. Ja. Denn die </w:t>
      </w:r>
      <w:proofErr w:type="spellStart"/>
      <w:r>
        <w:t>drewet</w:t>
      </w:r>
      <w:proofErr w:type="spellEnd"/>
      <w:r>
        <w:t xml:space="preserve"> der Herr / er wölle straffen </w:t>
      </w:r>
      <w:proofErr w:type="spellStart"/>
      <w:r>
        <w:t>biß</w:t>
      </w:r>
      <w:proofErr w:type="spellEnd"/>
      <w:r>
        <w:t xml:space="preserve"> in das dritt </w:t>
      </w:r>
      <w:proofErr w:type="spellStart"/>
      <w:r>
        <w:t>vnnd</w:t>
      </w:r>
      <w:proofErr w:type="spellEnd"/>
      <w:r>
        <w:t xml:space="preserve"> </w:t>
      </w:r>
      <w:proofErr w:type="spellStart"/>
      <w:r>
        <w:t>vierdt</w:t>
      </w:r>
      <w:proofErr w:type="spellEnd"/>
      <w:r>
        <w:t xml:space="preserve"> </w:t>
      </w:r>
      <w:proofErr w:type="spellStart"/>
      <w:r>
        <w:t>geschlecht</w:t>
      </w:r>
      <w:proofErr w:type="spellEnd"/>
      <w:r>
        <w:t xml:space="preserve"> / deren die </w:t>
      </w:r>
      <w:proofErr w:type="spellStart"/>
      <w:r>
        <w:t>götzendiener</w:t>
      </w:r>
      <w:proofErr w:type="spellEnd"/>
      <w:r>
        <w:t xml:space="preserve"> </w:t>
      </w:r>
      <w:proofErr w:type="spellStart"/>
      <w:r>
        <w:t>seind</w:t>
      </w:r>
      <w:proofErr w:type="spellEnd"/>
      <w:r>
        <w:t xml:space="preserve">. Nit </w:t>
      </w:r>
      <w:proofErr w:type="spellStart"/>
      <w:r>
        <w:t>dz</w:t>
      </w:r>
      <w:proofErr w:type="spellEnd"/>
      <w:r>
        <w:t xml:space="preserve"> Gott die </w:t>
      </w:r>
      <w:proofErr w:type="spellStart"/>
      <w:r>
        <w:t>vnschuldigen</w:t>
      </w:r>
      <w:proofErr w:type="spellEnd"/>
      <w:r>
        <w:t xml:space="preserve"> </w:t>
      </w:r>
      <w:proofErr w:type="spellStart"/>
      <w:r>
        <w:t>kinder</w:t>
      </w:r>
      <w:proofErr w:type="spellEnd"/>
      <w:r>
        <w:t xml:space="preserve"> der </w:t>
      </w:r>
      <w:proofErr w:type="spellStart"/>
      <w:r>
        <w:t>götzendiener</w:t>
      </w:r>
      <w:proofErr w:type="spellEnd"/>
      <w:r>
        <w:t xml:space="preserve"> / </w:t>
      </w:r>
      <w:proofErr w:type="spellStart"/>
      <w:r>
        <w:t>sonder</w:t>
      </w:r>
      <w:proofErr w:type="spellEnd"/>
      <w:r>
        <w:t xml:space="preserve"> daß er die </w:t>
      </w:r>
      <w:proofErr w:type="spellStart"/>
      <w:r>
        <w:t>Abgötterey</w:t>
      </w:r>
      <w:proofErr w:type="spellEnd"/>
      <w:r>
        <w:t xml:space="preserve"> </w:t>
      </w:r>
      <w:proofErr w:type="spellStart"/>
      <w:r>
        <w:t>gentzlich</w:t>
      </w:r>
      <w:proofErr w:type="spellEnd"/>
      <w:r>
        <w:t xml:space="preserve"> </w:t>
      </w:r>
      <w:proofErr w:type="spellStart"/>
      <w:r>
        <w:t>zustraffen</w:t>
      </w:r>
      <w:proofErr w:type="spellEnd"/>
      <w:r>
        <w:t xml:space="preserve"> beschlossen: ob er gleich lange zeit diese </w:t>
      </w:r>
      <w:proofErr w:type="spellStart"/>
      <w:r>
        <w:t>sünde</w:t>
      </w:r>
      <w:proofErr w:type="spellEnd"/>
      <w:r>
        <w:t xml:space="preserve"> an den </w:t>
      </w:r>
      <w:proofErr w:type="spellStart"/>
      <w:r>
        <w:t>Vätteren</w:t>
      </w:r>
      <w:proofErr w:type="spellEnd"/>
      <w:r>
        <w:t xml:space="preserve"> nit gestrafft hat. </w:t>
      </w:r>
      <w:proofErr w:type="spellStart"/>
      <w:r>
        <w:t>Jn</w:t>
      </w:r>
      <w:proofErr w:type="spellEnd"/>
      <w:r>
        <w:t xml:space="preserve"> </w:t>
      </w:r>
      <w:proofErr w:type="spellStart"/>
      <w:r>
        <w:t>Schrifften</w:t>
      </w:r>
      <w:proofErr w:type="spellEnd"/>
      <w:r>
        <w:t xml:space="preserve"> der Propheten </w:t>
      </w:r>
      <w:proofErr w:type="spellStart"/>
      <w:r>
        <w:t>wirdt</w:t>
      </w:r>
      <w:proofErr w:type="spellEnd"/>
      <w:r>
        <w:t xml:space="preserve"> nichts </w:t>
      </w:r>
      <w:proofErr w:type="spellStart"/>
      <w:r>
        <w:t>häfftiger</w:t>
      </w:r>
      <w:proofErr w:type="spellEnd"/>
      <w:r>
        <w:t xml:space="preserve"> gescholten / als </w:t>
      </w:r>
      <w:proofErr w:type="spellStart"/>
      <w:r>
        <w:t>Abgötterey</w:t>
      </w:r>
      <w:proofErr w:type="spellEnd"/>
      <w:r>
        <w:t xml:space="preserve">. Die </w:t>
      </w:r>
      <w:proofErr w:type="spellStart"/>
      <w:r>
        <w:t>Histori</w:t>
      </w:r>
      <w:proofErr w:type="spellEnd"/>
      <w:r>
        <w:t xml:space="preserve"> zeuget auch </w:t>
      </w:r>
      <w:proofErr w:type="spellStart"/>
      <w:r>
        <w:t>inn</w:t>
      </w:r>
      <w:proofErr w:type="spellEnd"/>
      <w:r>
        <w:t xml:space="preserve"> der </w:t>
      </w:r>
      <w:proofErr w:type="spellStart"/>
      <w:r>
        <w:t>Schrifft</w:t>
      </w:r>
      <w:proofErr w:type="spellEnd"/>
      <w:r>
        <w:t xml:space="preserve"> / daß die </w:t>
      </w:r>
      <w:proofErr w:type="spellStart"/>
      <w:r>
        <w:t>Abgötterey</w:t>
      </w:r>
      <w:proofErr w:type="spellEnd"/>
      <w:r>
        <w:t xml:space="preserve"> an den Abgöttischen nimmermehr sey </w:t>
      </w:r>
      <w:proofErr w:type="spellStart"/>
      <w:r>
        <w:t>vngestrafft</w:t>
      </w:r>
      <w:proofErr w:type="spellEnd"/>
      <w:r>
        <w:t xml:space="preserve"> geblieben. </w:t>
      </w:r>
    </w:p>
    <w:p w14:paraId="607C5656" w14:textId="77777777" w:rsidR="00EB3C2B" w:rsidRDefault="00EB3C2B" w:rsidP="00EB3C2B">
      <w:pPr>
        <w:pStyle w:val="StandardWeb"/>
      </w:pPr>
      <w:r>
        <w:t xml:space="preserve">F. Was ist denn die summ </w:t>
      </w:r>
      <w:proofErr w:type="spellStart"/>
      <w:r>
        <w:t>vnd</w:t>
      </w:r>
      <w:proofErr w:type="spellEnd"/>
      <w:r>
        <w:t xml:space="preserve"> </w:t>
      </w:r>
      <w:proofErr w:type="spellStart"/>
      <w:r>
        <w:t>jnnhalt</w:t>
      </w:r>
      <w:proofErr w:type="spellEnd"/>
      <w:r>
        <w:t xml:space="preserve"> dieses </w:t>
      </w:r>
      <w:proofErr w:type="spellStart"/>
      <w:r>
        <w:t>gebotts</w:t>
      </w:r>
      <w:proofErr w:type="spellEnd"/>
      <w:r>
        <w:t xml:space="preserve">? </w:t>
      </w:r>
    </w:p>
    <w:p w14:paraId="1D08FD55" w14:textId="77777777" w:rsidR="00EB3C2B" w:rsidRDefault="00EB3C2B" w:rsidP="00EB3C2B">
      <w:pPr>
        <w:pStyle w:val="StandardWeb"/>
      </w:pPr>
      <w:r>
        <w:t xml:space="preserve">A. Es </w:t>
      </w:r>
      <w:proofErr w:type="spellStart"/>
      <w:r>
        <w:t>söllen</w:t>
      </w:r>
      <w:proofErr w:type="spellEnd"/>
      <w:r>
        <w:t xml:space="preserve"> sich alle </w:t>
      </w:r>
      <w:proofErr w:type="spellStart"/>
      <w:r>
        <w:t>Gottsförchtige</w:t>
      </w:r>
      <w:proofErr w:type="spellEnd"/>
      <w:r>
        <w:t xml:space="preserve"> </w:t>
      </w:r>
      <w:proofErr w:type="spellStart"/>
      <w:r>
        <w:t>menschen</w:t>
      </w:r>
      <w:proofErr w:type="spellEnd"/>
      <w:r>
        <w:t xml:space="preserve"> vor </w:t>
      </w:r>
      <w:proofErr w:type="spellStart"/>
      <w:r>
        <w:t>Abgötterey</w:t>
      </w:r>
      <w:proofErr w:type="spellEnd"/>
      <w:r>
        <w:t xml:space="preserve"> hüten / </w:t>
      </w:r>
      <w:proofErr w:type="spellStart"/>
      <w:r>
        <w:t>vnd</w:t>
      </w:r>
      <w:proofErr w:type="spellEnd"/>
      <w:r>
        <w:t xml:space="preserve"> wir alle </w:t>
      </w:r>
      <w:proofErr w:type="spellStart"/>
      <w:r>
        <w:t>söllen</w:t>
      </w:r>
      <w:proofErr w:type="spellEnd"/>
      <w:r>
        <w:t xml:space="preserve"> </w:t>
      </w:r>
      <w:proofErr w:type="spellStart"/>
      <w:r>
        <w:t>diß</w:t>
      </w:r>
      <w:proofErr w:type="spellEnd"/>
      <w:r>
        <w:t xml:space="preserve"> </w:t>
      </w:r>
      <w:proofErr w:type="spellStart"/>
      <w:r>
        <w:t>gebott</w:t>
      </w:r>
      <w:proofErr w:type="spellEnd"/>
      <w:r>
        <w:t xml:space="preserve"> allzeit vor </w:t>
      </w:r>
      <w:proofErr w:type="spellStart"/>
      <w:r>
        <w:t>augen</w:t>
      </w:r>
      <w:proofErr w:type="spellEnd"/>
      <w:r>
        <w:t xml:space="preserve"> haben / damit wir keine </w:t>
      </w:r>
      <w:proofErr w:type="spellStart"/>
      <w:r>
        <w:t>bilder</w:t>
      </w:r>
      <w:proofErr w:type="spellEnd"/>
      <w:r>
        <w:t xml:space="preserve"> machen / oder da wir sehen / daß sie von </w:t>
      </w:r>
      <w:proofErr w:type="spellStart"/>
      <w:r>
        <w:t>anderleuten</w:t>
      </w:r>
      <w:proofErr w:type="spellEnd"/>
      <w:r>
        <w:t xml:space="preserve"> gemacht </w:t>
      </w:r>
      <w:proofErr w:type="spellStart"/>
      <w:r>
        <w:t>seind</w:t>
      </w:r>
      <w:proofErr w:type="spellEnd"/>
      <w:r>
        <w:t xml:space="preserve"> / </w:t>
      </w:r>
      <w:proofErr w:type="spellStart"/>
      <w:r>
        <w:t>dz</w:t>
      </w:r>
      <w:proofErr w:type="spellEnd"/>
      <w:r>
        <w:t xml:space="preserve"> wir </w:t>
      </w:r>
      <w:proofErr w:type="spellStart"/>
      <w:r>
        <w:t>vns</w:t>
      </w:r>
      <w:proofErr w:type="spellEnd"/>
      <w:r>
        <w:t xml:space="preserve"> vor </w:t>
      </w:r>
      <w:proofErr w:type="spellStart"/>
      <w:r>
        <w:t>jhnen</w:t>
      </w:r>
      <w:proofErr w:type="spellEnd"/>
      <w:r>
        <w:t xml:space="preserve"> </w:t>
      </w:r>
      <w:proofErr w:type="spellStart"/>
      <w:r>
        <w:t>nit</w:t>
      </w:r>
      <w:proofErr w:type="spellEnd"/>
      <w:r>
        <w:t xml:space="preserve"> </w:t>
      </w:r>
      <w:proofErr w:type="spellStart"/>
      <w:r>
        <w:t>bucken</w:t>
      </w:r>
      <w:proofErr w:type="spellEnd"/>
      <w:r>
        <w:t xml:space="preserve"> / noch </w:t>
      </w:r>
      <w:proofErr w:type="spellStart"/>
      <w:r>
        <w:t>jhnen</w:t>
      </w:r>
      <w:proofErr w:type="spellEnd"/>
      <w:r>
        <w:t xml:space="preserve"> zu ehren den </w:t>
      </w:r>
      <w:proofErr w:type="spellStart"/>
      <w:r>
        <w:t>hut</w:t>
      </w:r>
      <w:proofErr w:type="spellEnd"/>
      <w:r>
        <w:t xml:space="preserve"> abziehen / </w:t>
      </w:r>
      <w:proofErr w:type="spellStart"/>
      <w:r>
        <w:t>vnd</w:t>
      </w:r>
      <w:proofErr w:type="spellEnd"/>
      <w:r>
        <w:t xml:space="preserve"> </w:t>
      </w:r>
      <w:proofErr w:type="spellStart"/>
      <w:r>
        <w:t>kurtz</w:t>
      </w:r>
      <w:proofErr w:type="spellEnd"/>
      <w:r>
        <w:t xml:space="preserve"> </w:t>
      </w:r>
      <w:proofErr w:type="spellStart"/>
      <w:r>
        <w:t>daruon</w:t>
      </w:r>
      <w:proofErr w:type="spellEnd"/>
      <w:r>
        <w:t xml:space="preserve"> zureden / daß wir </w:t>
      </w:r>
      <w:proofErr w:type="spellStart"/>
      <w:r>
        <w:t>jhnen</w:t>
      </w:r>
      <w:proofErr w:type="spellEnd"/>
      <w:r>
        <w:t xml:space="preserve"> kein ehre anthun / oder etwas </w:t>
      </w:r>
      <w:proofErr w:type="spellStart"/>
      <w:r>
        <w:t>grössers</w:t>
      </w:r>
      <w:proofErr w:type="spellEnd"/>
      <w:r>
        <w:t xml:space="preserve"> </w:t>
      </w:r>
      <w:proofErr w:type="spellStart"/>
      <w:r>
        <w:t>vnd</w:t>
      </w:r>
      <w:proofErr w:type="spellEnd"/>
      <w:r>
        <w:t xml:space="preserve"> </w:t>
      </w:r>
      <w:proofErr w:type="spellStart"/>
      <w:r>
        <w:t>höhers</w:t>
      </w:r>
      <w:proofErr w:type="spellEnd"/>
      <w:r>
        <w:t xml:space="preserve"> von </w:t>
      </w:r>
      <w:proofErr w:type="spellStart"/>
      <w:r>
        <w:t>jhnen</w:t>
      </w:r>
      <w:proofErr w:type="spellEnd"/>
      <w:r>
        <w:t xml:space="preserve"> halten / als von steinen </w:t>
      </w:r>
      <w:proofErr w:type="spellStart"/>
      <w:r>
        <w:t>vnd</w:t>
      </w:r>
      <w:proofErr w:type="spellEnd"/>
      <w:r>
        <w:t xml:space="preserve"> stummen </w:t>
      </w:r>
      <w:proofErr w:type="spellStart"/>
      <w:r>
        <w:t>stöcken</w:t>
      </w:r>
      <w:proofErr w:type="spellEnd"/>
      <w:r>
        <w:t xml:space="preserve"> / </w:t>
      </w:r>
      <w:proofErr w:type="spellStart"/>
      <w:r>
        <w:t>vnd</w:t>
      </w:r>
      <w:proofErr w:type="spellEnd"/>
      <w:r>
        <w:t xml:space="preserve"> </w:t>
      </w:r>
      <w:proofErr w:type="spellStart"/>
      <w:r>
        <w:t>jhnen</w:t>
      </w:r>
      <w:proofErr w:type="spellEnd"/>
      <w:r>
        <w:t xml:space="preserve"> die heiligen </w:t>
      </w:r>
      <w:proofErr w:type="spellStart"/>
      <w:r>
        <w:t>namen</w:t>
      </w:r>
      <w:proofErr w:type="spellEnd"/>
      <w:r>
        <w:t xml:space="preserve"> Gottes oder seiner Heiligen nicht mittheilen. Man weißt / daß der </w:t>
      </w:r>
      <w:proofErr w:type="spellStart"/>
      <w:r>
        <w:t>mensch</w:t>
      </w:r>
      <w:proofErr w:type="spellEnd"/>
      <w:r>
        <w:t xml:space="preserve"> ein lebendiges </w:t>
      </w:r>
      <w:proofErr w:type="spellStart"/>
      <w:r>
        <w:t>ebenbild</w:t>
      </w:r>
      <w:proofErr w:type="spellEnd"/>
      <w:r>
        <w:t xml:space="preserve"> Gottes ist / als der zum </w:t>
      </w:r>
      <w:proofErr w:type="spellStart"/>
      <w:r>
        <w:t>ebenbild</w:t>
      </w:r>
      <w:proofErr w:type="spellEnd"/>
      <w:r>
        <w:t xml:space="preserve"> Gottes erschaffen: noch </w:t>
      </w:r>
      <w:proofErr w:type="spellStart"/>
      <w:r>
        <w:t>were</w:t>
      </w:r>
      <w:proofErr w:type="spellEnd"/>
      <w:r>
        <w:t xml:space="preserve"> es </w:t>
      </w:r>
      <w:proofErr w:type="spellStart"/>
      <w:r>
        <w:t>schendtlich</w:t>
      </w:r>
      <w:proofErr w:type="spellEnd"/>
      <w:r>
        <w:t xml:space="preserve"> / wenn einer </w:t>
      </w:r>
      <w:proofErr w:type="spellStart"/>
      <w:r>
        <w:t>darumb</w:t>
      </w:r>
      <w:proofErr w:type="spellEnd"/>
      <w:r>
        <w:t xml:space="preserve"> vor einem lebendigen </w:t>
      </w:r>
      <w:proofErr w:type="spellStart"/>
      <w:r>
        <w:t>menschen</w:t>
      </w:r>
      <w:proofErr w:type="spellEnd"/>
      <w:r>
        <w:t xml:space="preserve"> </w:t>
      </w:r>
      <w:proofErr w:type="spellStart"/>
      <w:r>
        <w:t>niderfallen</w:t>
      </w:r>
      <w:proofErr w:type="spellEnd"/>
      <w:r>
        <w:t xml:space="preserve"> / </w:t>
      </w:r>
      <w:proofErr w:type="spellStart"/>
      <w:r>
        <w:t>vnnd</w:t>
      </w:r>
      <w:proofErr w:type="spellEnd"/>
      <w:r>
        <w:t xml:space="preserve"> Gottes </w:t>
      </w:r>
      <w:proofErr w:type="spellStart"/>
      <w:r>
        <w:t>ebenbilde</w:t>
      </w:r>
      <w:proofErr w:type="spellEnd"/>
      <w:r>
        <w:t xml:space="preserve"> in </w:t>
      </w:r>
      <w:proofErr w:type="spellStart"/>
      <w:r>
        <w:t>jhm</w:t>
      </w:r>
      <w:proofErr w:type="spellEnd"/>
      <w:r>
        <w:t xml:space="preserve"> </w:t>
      </w:r>
      <w:proofErr w:type="spellStart"/>
      <w:r>
        <w:t>anbetten</w:t>
      </w:r>
      <w:proofErr w:type="spellEnd"/>
      <w:r>
        <w:t xml:space="preserve"> </w:t>
      </w:r>
      <w:proofErr w:type="spellStart"/>
      <w:r>
        <w:t>vnnd</w:t>
      </w:r>
      <w:proofErr w:type="spellEnd"/>
      <w:r>
        <w:t xml:space="preserve"> verehren </w:t>
      </w:r>
      <w:proofErr w:type="spellStart"/>
      <w:r>
        <w:t>wolte</w:t>
      </w:r>
      <w:proofErr w:type="spellEnd"/>
      <w:r>
        <w:t xml:space="preserve">. Wie viel weniger </w:t>
      </w:r>
      <w:proofErr w:type="spellStart"/>
      <w:r>
        <w:t>sol</w:t>
      </w:r>
      <w:proofErr w:type="spellEnd"/>
      <w:r>
        <w:t xml:space="preserve"> man </w:t>
      </w:r>
      <w:proofErr w:type="spellStart"/>
      <w:r>
        <w:t>niderfallen</w:t>
      </w:r>
      <w:proofErr w:type="spellEnd"/>
      <w:r>
        <w:t xml:space="preserve"> vor den stummen </w:t>
      </w:r>
      <w:proofErr w:type="spellStart"/>
      <w:r>
        <w:t>götzen</w:t>
      </w:r>
      <w:proofErr w:type="spellEnd"/>
      <w:r>
        <w:t xml:space="preserve"> / welche in keinem </w:t>
      </w:r>
      <w:proofErr w:type="spellStart"/>
      <w:r>
        <w:t>wirdig</w:t>
      </w:r>
      <w:proofErr w:type="spellEnd"/>
      <w:r>
        <w:t xml:space="preserve"> </w:t>
      </w:r>
      <w:proofErr w:type="spellStart"/>
      <w:r>
        <w:t>seind</w:t>
      </w:r>
      <w:proofErr w:type="spellEnd"/>
      <w:r>
        <w:t xml:space="preserve"> / daß sie Gottes </w:t>
      </w:r>
      <w:proofErr w:type="spellStart"/>
      <w:r>
        <w:t>ebenbilde</w:t>
      </w:r>
      <w:proofErr w:type="spellEnd"/>
      <w:r>
        <w:t xml:space="preserve"> </w:t>
      </w:r>
      <w:proofErr w:type="spellStart"/>
      <w:r>
        <w:t>genennt</w:t>
      </w:r>
      <w:proofErr w:type="spellEnd"/>
      <w:r>
        <w:t xml:space="preserve"> werden? </w:t>
      </w:r>
    </w:p>
    <w:p w14:paraId="7CEB626B" w14:textId="77777777" w:rsidR="00EB3C2B" w:rsidRDefault="00EB3C2B" w:rsidP="00EB3C2B">
      <w:pPr>
        <w:pStyle w:val="StandardWeb"/>
      </w:pPr>
      <w:r>
        <w:t xml:space="preserve">F. So höre ich </w:t>
      </w:r>
      <w:proofErr w:type="spellStart"/>
      <w:r>
        <w:t>wol</w:t>
      </w:r>
      <w:proofErr w:type="spellEnd"/>
      <w:r>
        <w:t xml:space="preserve"> man </w:t>
      </w:r>
      <w:proofErr w:type="spellStart"/>
      <w:r>
        <w:t>sol</w:t>
      </w:r>
      <w:proofErr w:type="spellEnd"/>
      <w:r>
        <w:t xml:space="preserve"> die Heiligen mit keinem dienst verehren. </w:t>
      </w:r>
    </w:p>
    <w:p w14:paraId="6D2B9A14" w14:textId="77777777" w:rsidR="00EB3C2B" w:rsidRDefault="00EB3C2B" w:rsidP="00EB3C2B">
      <w:pPr>
        <w:pStyle w:val="StandardWeb"/>
      </w:pPr>
      <w:r>
        <w:t xml:space="preserve">A: Lasset </w:t>
      </w:r>
      <w:proofErr w:type="spellStart"/>
      <w:r>
        <w:t>vns</w:t>
      </w:r>
      <w:proofErr w:type="spellEnd"/>
      <w:r>
        <w:t xml:space="preserve"> Gott im Geist </w:t>
      </w:r>
      <w:proofErr w:type="spellStart"/>
      <w:r>
        <w:t>vnd</w:t>
      </w:r>
      <w:proofErr w:type="spellEnd"/>
      <w:r>
        <w:t xml:space="preserve"> in der </w:t>
      </w:r>
      <w:proofErr w:type="spellStart"/>
      <w:r>
        <w:t>warheit</w:t>
      </w:r>
      <w:proofErr w:type="spellEnd"/>
      <w:r>
        <w:t xml:space="preserve"> </w:t>
      </w:r>
      <w:proofErr w:type="spellStart"/>
      <w:r>
        <w:t>anbetten</w:t>
      </w:r>
      <w:proofErr w:type="spellEnd"/>
      <w:r>
        <w:t xml:space="preserve">. Lasset </w:t>
      </w:r>
      <w:proofErr w:type="spellStart"/>
      <w:r>
        <w:t>vns</w:t>
      </w:r>
      <w:proofErr w:type="spellEnd"/>
      <w:r>
        <w:t xml:space="preserve"> aber die Heiligen ehren / </w:t>
      </w:r>
      <w:proofErr w:type="spellStart"/>
      <w:r>
        <w:t>nit</w:t>
      </w:r>
      <w:proofErr w:type="spellEnd"/>
      <w:r>
        <w:t xml:space="preserve"> zwar diese </w:t>
      </w:r>
      <w:proofErr w:type="spellStart"/>
      <w:r>
        <w:t>jrrdische</w:t>
      </w:r>
      <w:proofErr w:type="spellEnd"/>
      <w:r>
        <w:t xml:space="preserve"> </w:t>
      </w:r>
      <w:proofErr w:type="spellStart"/>
      <w:r>
        <w:t>vnd</w:t>
      </w:r>
      <w:proofErr w:type="spellEnd"/>
      <w:r>
        <w:t xml:space="preserve"> </w:t>
      </w:r>
      <w:proofErr w:type="spellStart"/>
      <w:r>
        <w:t>höltzerne</w:t>
      </w:r>
      <w:proofErr w:type="spellEnd"/>
      <w:r>
        <w:t xml:space="preserve"> / </w:t>
      </w:r>
      <w:proofErr w:type="spellStart"/>
      <w:r>
        <w:t>sonder</w:t>
      </w:r>
      <w:proofErr w:type="spellEnd"/>
      <w:r>
        <w:t xml:space="preserve"> die im Himmel </w:t>
      </w:r>
      <w:proofErr w:type="spellStart"/>
      <w:r>
        <w:t>seind</w:t>
      </w:r>
      <w:proofErr w:type="spellEnd"/>
      <w:r>
        <w:t xml:space="preserve"> / mit dem daß wir ehrlich von </w:t>
      </w:r>
      <w:proofErr w:type="spellStart"/>
      <w:r>
        <w:t>jhnen</w:t>
      </w:r>
      <w:proofErr w:type="spellEnd"/>
      <w:r>
        <w:t xml:space="preserve"> als von Gottes freunden halten / </w:t>
      </w:r>
      <w:proofErr w:type="spellStart"/>
      <w:r>
        <w:t>jre</w:t>
      </w:r>
      <w:proofErr w:type="spellEnd"/>
      <w:r>
        <w:t xml:space="preserve"> </w:t>
      </w:r>
      <w:proofErr w:type="spellStart"/>
      <w:r>
        <w:t>tugenden</w:t>
      </w:r>
      <w:proofErr w:type="spellEnd"/>
      <w:r>
        <w:t xml:space="preserve"> rühmen / </w:t>
      </w:r>
      <w:proofErr w:type="spellStart"/>
      <w:r>
        <w:t>endtlich</w:t>
      </w:r>
      <w:proofErr w:type="spellEnd"/>
      <w:r>
        <w:t xml:space="preserve"> </w:t>
      </w:r>
      <w:proofErr w:type="spellStart"/>
      <w:r>
        <w:t>jrer</w:t>
      </w:r>
      <w:proofErr w:type="spellEnd"/>
      <w:r>
        <w:t xml:space="preserve"> </w:t>
      </w:r>
      <w:proofErr w:type="spellStart"/>
      <w:r>
        <w:t>standhafftigkeit</w:t>
      </w:r>
      <w:proofErr w:type="spellEnd"/>
      <w:r>
        <w:t xml:space="preserve"> im glauben / </w:t>
      </w:r>
      <w:proofErr w:type="spellStart"/>
      <w:r>
        <w:t>jrer</w:t>
      </w:r>
      <w:proofErr w:type="spellEnd"/>
      <w:r>
        <w:t xml:space="preserve"> </w:t>
      </w:r>
      <w:proofErr w:type="spellStart"/>
      <w:r>
        <w:t>aufrichtigkeit</w:t>
      </w:r>
      <w:proofErr w:type="spellEnd"/>
      <w:r>
        <w:t xml:space="preserve"> / liebe </w:t>
      </w:r>
      <w:proofErr w:type="spellStart"/>
      <w:r>
        <w:t>vnd</w:t>
      </w:r>
      <w:proofErr w:type="spellEnd"/>
      <w:r>
        <w:t xml:space="preserve"> </w:t>
      </w:r>
      <w:proofErr w:type="spellStart"/>
      <w:r>
        <w:t>grechtigkeit</w:t>
      </w:r>
      <w:proofErr w:type="spellEnd"/>
      <w:r>
        <w:t xml:space="preserve"> nachfolgen. </w:t>
      </w:r>
    </w:p>
    <w:p w14:paraId="3CC2F12B" w14:textId="77777777" w:rsidR="00EB3C2B" w:rsidRDefault="00EB3C2B" w:rsidP="00EB3C2B">
      <w:pPr>
        <w:pStyle w:val="StandardWeb"/>
      </w:pPr>
      <w:r>
        <w:t xml:space="preserve">F. Was </w:t>
      </w:r>
      <w:proofErr w:type="spellStart"/>
      <w:r>
        <w:t>wirdt</w:t>
      </w:r>
      <w:proofErr w:type="spellEnd"/>
      <w:r>
        <w:t xml:space="preserve"> </w:t>
      </w:r>
      <w:proofErr w:type="spellStart"/>
      <w:r>
        <w:t>vns</w:t>
      </w:r>
      <w:proofErr w:type="spellEnd"/>
      <w:r>
        <w:t xml:space="preserve"> im dritten </w:t>
      </w:r>
      <w:proofErr w:type="spellStart"/>
      <w:r>
        <w:t>Gebott</w:t>
      </w:r>
      <w:proofErr w:type="spellEnd"/>
      <w:r>
        <w:t xml:space="preserve"> der ersten </w:t>
      </w:r>
      <w:proofErr w:type="spellStart"/>
      <w:r>
        <w:t>Taffel</w:t>
      </w:r>
      <w:proofErr w:type="spellEnd"/>
      <w:r>
        <w:t xml:space="preserve"> </w:t>
      </w:r>
      <w:proofErr w:type="spellStart"/>
      <w:r>
        <w:t>fürgehalten</w:t>
      </w:r>
      <w:proofErr w:type="spellEnd"/>
      <w:r>
        <w:t xml:space="preserve">? </w:t>
      </w:r>
    </w:p>
    <w:p w14:paraId="1DAADADC" w14:textId="77777777" w:rsidR="00EB3C2B" w:rsidRDefault="00EB3C2B" w:rsidP="00EB3C2B">
      <w:pPr>
        <w:pStyle w:val="StandardWeb"/>
      </w:pPr>
      <w:r>
        <w:t xml:space="preserve">A. Der wahr Gottesdienst </w:t>
      </w:r>
      <w:proofErr w:type="spellStart"/>
      <w:r>
        <w:t>wirdt</w:t>
      </w:r>
      <w:proofErr w:type="spellEnd"/>
      <w:r>
        <w:t xml:space="preserve"> noch vollkommner erklärt: welcher nicht stehet in </w:t>
      </w:r>
      <w:proofErr w:type="spellStart"/>
      <w:r>
        <w:t>bildern</w:t>
      </w:r>
      <w:proofErr w:type="spellEnd"/>
      <w:r>
        <w:t xml:space="preserve"> </w:t>
      </w:r>
      <w:proofErr w:type="spellStart"/>
      <w:r>
        <w:t>vnd</w:t>
      </w:r>
      <w:proofErr w:type="spellEnd"/>
      <w:r>
        <w:t xml:space="preserve"> im </w:t>
      </w:r>
      <w:proofErr w:type="spellStart"/>
      <w:r>
        <w:t>eusserlichen</w:t>
      </w:r>
      <w:proofErr w:type="spellEnd"/>
      <w:r>
        <w:t xml:space="preserve"> </w:t>
      </w:r>
      <w:proofErr w:type="spellStart"/>
      <w:r>
        <w:t>gepreng</w:t>
      </w:r>
      <w:proofErr w:type="spellEnd"/>
      <w:r>
        <w:t xml:space="preserve"> / </w:t>
      </w:r>
      <w:proofErr w:type="spellStart"/>
      <w:r>
        <w:t>sonder</w:t>
      </w:r>
      <w:proofErr w:type="spellEnd"/>
      <w:r>
        <w:t xml:space="preserve"> in der </w:t>
      </w:r>
      <w:proofErr w:type="spellStart"/>
      <w:r>
        <w:t>heiligung</w:t>
      </w:r>
      <w:proofErr w:type="spellEnd"/>
      <w:r>
        <w:t xml:space="preserve"> deß namens Gottes. </w:t>
      </w:r>
    </w:p>
    <w:p w14:paraId="3E9AF467" w14:textId="77777777" w:rsidR="00EB3C2B" w:rsidRDefault="00EB3C2B" w:rsidP="00EB3C2B">
      <w:pPr>
        <w:pStyle w:val="StandardWeb"/>
      </w:pPr>
      <w:r>
        <w:t xml:space="preserve">F. Wie oder wenn heiligen wir den </w:t>
      </w:r>
      <w:proofErr w:type="spellStart"/>
      <w:r>
        <w:t>namen</w:t>
      </w:r>
      <w:proofErr w:type="spellEnd"/>
      <w:r>
        <w:t xml:space="preserve"> Gottes? </w:t>
      </w:r>
    </w:p>
    <w:p w14:paraId="599EDC06" w14:textId="77777777" w:rsidR="00EB3C2B" w:rsidRDefault="00EB3C2B" w:rsidP="00EB3C2B">
      <w:pPr>
        <w:pStyle w:val="StandardWeb"/>
      </w:pPr>
      <w:r>
        <w:t xml:space="preserve">A. So wir von Gott </w:t>
      </w:r>
      <w:proofErr w:type="spellStart"/>
      <w:r>
        <w:t>vnd</w:t>
      </w:r>
      <w:proofErr w:type="spellEnd"/>
      <w:r>
        <w:t xml:space="preserve"> von denen dingen / die den Gottesdienst antreffen </w:t>
      </w:r>
      <w:proofErr w:type="spellStart"/>
      <w:r>
        <w:t>ehrenbietig</w:t>
      </w:r>
      <w:proofErr w:type="spellEnd"/>
      <w:r>
        <w:t xml:space="preserve"> </w:t>
      </w:r>
      <w:proofErr w:type="spellStart"/>
      <w:r>
        <w:t>vnd</w:t>
      </w:r>
      <w:proofErr w:type="spellEnd"/>
      <w:r>
        <w:t xml:space="preserve"> heiliglich halten </w:t>
      </w:r>
      <w:proofErr w:type="spellStart"/>
      <w:r>
        <w:t>vnd</w:t>
      </w:r>
      <w:proofErr w:type="spellEnd"/>
      <w:r>
        <w:t xml:space="preserve"> reden: So wir auch nichts </w:t>
      </w:r>
      <w:proofErr w:type="spellStart"/>
      <w:r>
        <w:t>höhers</w:t>
      </w:r>
      <w:proofErr w:type="spellEnd"/>
      <w:r>
        <w:t xml:space="preserve"> halten als Gott </w:t>
      </w:r>
      <w:proofErr w:type="spellStart"/>
      <w:r>
        <w:t>vnd</w:t>
      </w:r>
      <w:proofErr w:type="spellEnd"/>
      <w:r>
        <w:t xml:space="preserve"> Göttliche </w:t>
      </w:r>
      <w:proofErr w:type="spellStart"/>
      <w:r>
        <w:t>sachen</w:t>
      </w:r>
      <w:proofErr w:type="spellEnd"/>
      <w:r>
        <w:t xml:space="preserve"> / </w:t>
      </w:r>
      <w:proofErr w:type="spellStart"/>
      <w:r>
        <w:t>sonder</w:t>
      </w:r>
      <w:proofErr w:type="spellEnd"/>
      <w:r>
        <w:t xml:space="preserve"> seine Gesetze / die er </w:t>
      </w:r>
      <w:proofErr w:type="spellStart"/>
      <w:r>
        <w:t>vns</w:t>
      </w:r>
      <w:proofErr w:type="spellEnd"/>
      <w:r>
        <w:t xml:space="preserve"> der lehr </w:t>
      </w:r>
      <w:proofErr w:type="spellStart"/>
      <w:r>
        <w:t>vnd</w:t>
      </w:r>
      <w:proofErr w:type="spellEnd"/>
      <w:r>
        <w:t xml:space="preserve"> Ceremonien halber gegeben / allen dingen vorziehen / </w:t>
      </w:r>
      <w:proofErr w:type="spellStart"/>
      <w:r>
        <w:t>vnd</w:t>
      </w:r>
      <w:proofErr w:type="spellEnd"/>
      <w:r>
        <w:t xml:space="preserve"> den Herrn </w:t>
      </w:r>
      <w:proofErr w:type="spellStart"/>
      <w:r>
        <w:t>selbs</w:t>
      </w:r>
      <w:proofErr w:type="spellEnd"/>
      <w:r>
        <w:t xml:space="preserve"> für </w:t>
      </w:r>
      <w:proofErr w:type="spellStart"/>
      <w:r>
        <w:t>vnser</w:t>
      </w:r>
      <w:proofErr w:type="spellEnd"/>
      <w:r>
        <w:t xml:space="preserve"> </w:t>
      </w:r>
      <w:proofErr w:type="spellStart"/>
      <w:r>
        <w:t>höhestes</w:t>
      </w:r>
      <w:proofErr w:type="spellEnd"/>
      <w:r>
        <w:t xml:space="preserve"> gut erkennen: als an dem wir allein haben / </w:t>
      </w:r>
      <w:proofErr w:type="spellStart"/>
      <w:r>
        <w:t>auff</w:t>
      </w:r>
      <w:proofErr w:type="spellEnd"/>
      <w:r>
        <w:t xml:space="preserve"> den wir allein sehen / den wir allein </w:t>
      </w:r>
      <w:proofErr w:type="spellStart"/>
      <w:r>
        <w:t>anrüffen</w:t>
      </w:r>
      <w:proofErr w:type="spellEnd"/>
      <w:r>
        <w:t xml:space="preserve"> / loben </w:t>
      </w:r>
      <w:proofErr w:type="spellStart"/>
      <w:r>
        <w:t>vnd</w:t>
      </w:r>
      <w:proofErr w:type="spellEnd"/>
      <w:r>
        <w:t xml:space="preserve"> </w:t>
      </w:r>
      <w:proofErr w:type="spellStart"/>
      <w:r>
        <w:t>preysen</w:t>
      </w:r>
      <w:proofErr w:type="spellEnd"/>
      <w:r>
        <w:t xml:space="preserve"> in </w:t>
      </w:r>
      <w:proofErr w:type="spellStart"/>
      <w:r>
        <w:t>frewd</w:t>
      </w:r>
      <w:proofErr w:type="spellEnd"/>
      <w:r>
        <w:t xml:space="preserve"> </w:t>
      </w:r>
      <w:proofErr w:type="spellStart"/>
      <w:r>
        <w:t>vnd</w:t>
      </w:r>
      <w:proofErr w:type="spellEnd"/>
      <w:r>
        <w:t xml:space="preserve"> leid. So wir letztlich seinen </w:t>
      </w:r>
      <w:proofErr w:type="spellStart"/>
      <w:r>
        <w:t>erschrockenlichen</w:t>
      </w:r>
      <w:proofErr w:type="spellEnd"/>
      <w:r>
        <w:t xml:space="preserve"> </w:t>
      </w:r>
      <w:proofErr w:type="spellStart"/>
      <w:r>
        <w:t>namen</w:t>
      </w:r>
      <w:proofErr w:type="spellEnd"/>
      <w:r>
        <w:t xml:space="preserve"> </w:t>
      </w:r>
      <w:proofErr w:type="spellStart"/>
      <w:r>
        <w:t>nit</w:t>
      </w:r>
      <w:proofErr w:type="spellEnd"/>
      <w:r>
        <w:t xml:space="preserve"> mißbrauchen zur lügen / zum betrug / zu geringen </w:t>
      </w:r>
      <w:proofErr w:type="spellStart"/>
      <w:r>
        <w:t>vnd</w:t>
      </w:r>
      <w:proofErr w:type="spellEnd"/>
      <w:r>
        <w:t xml:space="preserve"> </w:t>
      </w:r>
      <w:proofErr w:type="spellStart"/>
      <w:r>
        <w:t>vnheiligen</w:t>
      </w:r>
      <w:proofErr w:type="spellEnd"/>
      <w:r>
        <w:t xml:space="preserve"> dingen: viel weniger bey dem selben </w:t>
      </w:r>
      <w:proofErr w:type="spellStart"/>
      <w:r>
        <w:t>vns</w:t>
      </w:r>
      <w:proofErr w:type="spellEnd"/>
      <w:r>
        <w:t xml:space="preserve"> </w:t>
      </w:r>
      <w:proofErr w:type="spellStart"/>
      <w:r>
        <w:t>verschweren</w:t>
      </w:r>
      <w:proofErr w:type="spellEnd"/>
      <w:r>
        <w:t xml:space="preserve"> oder </w:t>
      </w:r>
      <w:proofErr w:type="spellStart"/>
      <w:r>
        <w:t>verflüchen</w:t>
      </w:r>
      <w:proofErr w:type="spellEnd"/>
      <w:r>
        <w:t xml:space="preserve"> / oder </w:t>
      </w:r>
      <w:proofErr w:type="spellStart"/>
      <w:r>
        <w:t>Gottslestern</w:t>
      </w:r>
      <w:proofErr w:type="spellEnd"/>
      <w:r>
        <w:t xml:space="preserve"> / </w:t>
      </w:r>
      <w:proofErr w:type="spellStart"/>
      <w:r>
        <w:t>vnd</w:t>
      </w:r>
      <w:proofErr w:type="spellEnd"/>
      <w:r>
        <w:t xml:space="preserve"> andern bösen wünschen. </w:t>
      </w:r>
    </w:p>
    <w:p w14:paraId="3E6BAC65" w14:textId="77777777" w:rsidR="00EB3C2B" w:rsidRDefault="00EB3C2B" w:rsidP="00EB3C2B">
      <w:pPr>
        <w:pStyle w:val="StandardWeb"/>
      </w:pPr>
      <w:r>
        <w:t xml:space="preserve">F. Was für ein straff haben die </w:t>
      </w:r>
      <w:proofErr w:type="spellStart"/>
      <w:r>
        <w:t>zugewarten</w:t>
      </w:r>
      <w:proofErr w:type="spellEnd"/>
      <w:r>
        <w:t xml:space="preserve"> / so den </w:t>
      </w:r>
      <w:proofErr w:type="spellStart"/>
      <w:r>
        <w:t>namen</w:t>
      </w:r>
      <w:proofErr w:type="spellEnd"/>
      <w:r>
        <w:t xml:space="preserve"> Gottes mißbrauchen? </w:t>
      </w:r>
    </w:p>
    <w:p w14:paraId="43C16CD7" w14:textId="77777777" w:rsidR="00EB3C2B" w:rsidRDefault="00EB3C2B" w:rsidP="00EB3C2B">
      <w:pPr>
        <w:pStyle w:val="StandardWeb"/>
      </w:pPr>
      <w:r>
        <w:t xml:space="preserve">A. An diesem </w:t>
      </w:r>
      <w:proofErr w:type="spellStart"/>
      <w:r>
        <w:t>ort</w:t>
      </w:r>
      <w:proofErr w:type="spellEnd"/>
      <w:r>
        <w:t xml:space="preserve"> </w:t>
      </w:r>
      <w:proofErr w:type="spellStart"/>
      <w:r>
        <w:t>trewet</w:t>
      </w:r>
      <w:proofErr w:type="spellEnd"/>
      <w:r>
        <w:t xml:space="preserve"> Gott ernstlich / er wölle die </w:t>
      </w:r>
      <w:proofErr w:type="spellStart"/>
      <w:r>
        <w:t>nit</w:t>
      </w:r>
      <w:proofErr w:type="spellEnd"/>
      <w:r>
        <w:t xml:space="preserve"> </w:t>
      </w:r>
      <w:proofErr w:type="spellStart"/>
      <w:r>
        <w:t>vngestrafft</w:t>
      </w:r>
      <w:proofErr w:type="spellEnd"/>
      <w:r>
        <w:t xml:space="preserve"> lassen / die seinen </w:t>
      </w:r>
      <w:proofErr w:type="spellStart"/>
      <w:r>
        <w:t>namen</w:t>
      </w:r>
      <w:proofErr w:type="spellEnd"/>
      <w:r>
        <w:t xml:space="preserve"> mißbrauchen. </w:t>
      </w:r>
      <w:proofErr w:type="spellStart"/>
      <w:r>
        <w:t>Jm</w:t>
      </w:r>
      <w:proofErr w:type="spellEnd"/>
      <w:r>
        <w:t xml:space="preserve"> Gesetz hat er befohlen / </w:t>
      </w:r>
      <w:proofErr w:type="spellStart"/>
      <w:r>
        <w:t>dz</w:t>
      </w:r>
      <w:proofErr w:type="spellEnd"/>
      <w:r>
        <w:t xml:space="preserve"> man die </w:t>
      </w:r>
      <w:proofErr w:type="spellStart"/>
      <w:r>
        <w:t>Gottslesterer</w:t>
      </w:r>
      <w:proofErr w:type="spellEnd"/>
      <w:r>
        <w:t xml:space="preserve"> steinige: </w:t>
      </w:r>
      <w:proofErr w:type="spellStart"/>
      <w:r>
        <w:t>vnd</w:t>
      </w:r>
      <w:proofErr w:type="spellEnd"/>
      <w:r>
        <w:t xml:space="preserve"> sonst hat er auch geheissen die </w:t>
      </w:r>
      <w:proofErr w:type="spellStart"/>
      <w:r>
        <w:t>lügner</w:t>
      </w:r>
      <w:proofErr w:type="spellEnd"/>
      <w:r>
        <w:t xml:space="preserve"> / </w:t>
      </w:r>
      <w:proofErr w:type="spellStart"/>
      <w:r>
        <w:t>meineydigen</w:t>
      </w:r>
      <w:proofErr w:type="spellEnd"/>
      <w:r>
        <w:t xml:space="preserve"> / </w:t>
      </w:r>
      <w:proofErr w:type="spellStart"/>
      <w:r>
        <w:t>vnd</w:t>
      </w:r>
      <w:proofErr w:type="spellEnd"/>
      <w:r>
        <w:t xml:space="preserve"> die den </w:t>
      </w:r>
      <w:proofErr w:type="spellStart"/>
      <w:r>
        <w:t>namen</w:t>
      </w:r>
      <w:proofErr w:type="spellEnd"/>
      <w:r>
        <w:t xml:space="preserve"> Gottes mißbrauchen / straffen. </w:t>
      </w:r>
    </w:p>
    <w:p w14:paraId="6E795F40" w14:textId="77777777" w:rsidR="00EB3C2B" w:rsidRDefault="00EB3C2B" w:rsidP="00EB3C2B">
      <w:pPr>
        <w:pStyle w:val="StandardWeb"/>
      </w:pPr>
      <w:r>
        <w:t xml:space="preserve">F. Wenn aber die Oberkeit oder die Eltern die nit wöllen straffen / so den </w:t>
      </w:r>
      <w:proofErr w:type="spellStart"/>
      <w:r>
        <w:t>namen</w:t>
      </w:r>
      <w:proofErr w:type="spellEnd"/>
      <w:r>
        <w:t xml:space="preserve"> Gottes mißbrauchen / was </w:t>
      </w:r>
      <w:proofErr w:type="spellStart"/>
      <w:r>
        <w:t>eruolgt</w:t>
      </w:r>
      <w:proofErr w:type="spellEnd"/>
      <w:r>
        <w:t xml:space="preserve"> als denn? </w:t>
      </w:r>
    </w:p>
    <w:p w14:paraId="414810B6" w14:textId="77777777" w:rsidR="00EB3C2B" w:rsidRDefault="00EB3C2B" w:rsidP="00EB3C2B">
      <w:pPr>
        <w:pStyle w:val="StandardWeb"/>
      </w:pPr>
      <w:r>
        <w:t xml:space="preserve">A. Wenn die </w:t>
      </w:r>
      <w:proofErr w:type="spellStart"/>
      <w:r>
        <w:t>menschen</w:t>
      </w:r>
      <w:proofErr w:type="spellEnd"/>
      <w:r>
        <w:t xml:space="preserve"> nachlässig </w:t>
      </w:r>
      <w:proofErr w:type="spellStart"/>
      <w:r>
        <w:t>seind</w:t>
      </w:r>
      <w:proofErr w:type="spellEnd"/>
      <w:r>
        <w:t xml:space="preserve"> / so hört doch die gewaltig </w:t>
      </w:r>
      <w:proofErr w:type="spellStart"/>
      <w:r>
        <w:t>vnd</w:t>
      </w:r>
      <w:proofErr w:type="spellEnd"/>
      <w:r>
        <w:t xml:space="preserve"> alle </w:t>
      </w:r>
      <w:proofErr w:type="spellStart"/>
      <w:r>
        <w:t>Gottslesterer</w:t>
      </w:r>
      <w:proofErr w:type="spellEnd"/>
      <w:r>
        <w:t xml:space="preserve"> </w:t>
      </w:r>
      <w:proofErr w:type="spellStart"/>
      <w:r>
        <w:t>zustraffen</w:t>
      </w:r>
      <w:proofErr w:type="spellEnd"/>
      <w:r>
        <w:t xml:space="preserve"> bereitete </w:t>
      </w:r>
      <w:proofErr w:type="spellStart"/>
      <w:r>
        <w:t>hand</w:t>
      </w:r>
      <w:proofErr w:type="spellEnd"/>
      <w:r>
        <w:t xml:space="preserve"> deß Herren nicht </w:t>
      </w:r>
      <w:proofErr w:type="spellStart"/>
      <w:r>
        <w:t>auff</w:t>
      </w:r>
      <w:proofErr w:type="spellEnd"/>
      <w:r>
        <w:t xml:space="preserve">. Daher sehen wir / daß die / so den </w:t>
      </w:r>
      <w:proofErr w:type="spellStart"/>
      <w:r>
        <w:t>namen</w:t>
      </w:r>
      <w:proofErr w:type="spellEnd"/>
      <w:r>
        <w:t xml:space="preserve"> Gottes leichtfertig mißbrauchen / nimmermehr lang gesund bleiben / oder viel </w:t>
      </w:r>
      <w:proofErr w:type="spellStart"/>
      <w:r>
        <w:t>segens</w:t>
      </w:r>
      <w:proofErr w:type="spellEnd"/>
      <w:r>
        <w:t xml:space="preserve"> haben. </w:t>
      </w:r>
      <w:proofErr w:type="spellStart"/>
      <w:r>
        <w:t>Jch</w:t>
      </w:r>
      <w:proofErr w:type="spellEnd"/>
      <w:r>
        <w:t xml:space="preserve"> geschweig jetzt / daß </w:t>
      </w:r>
      <w:proofErr w:type="spellStart"/>
      <w:r>
        <w:t>diß</w:t>
      </w:r>
      <w:proofErr w:type="spellEnd"/>
      <w:r>
        <w:t xml:space="preserve"> </w:t>
      </w:r>
      <w:proofErr w:type="spellStart"/>
      <w:r>
        <w:t>nit</w:t>
      </w:r>
      <w:proofErr w:type="spellEnd"/>
      <w:r>
        <w:t xml:space="preserve"> ein menschlich </w:t>
      </w:r>
      <w:proofErr w:type="spellStart"/>
      <w:r>
        <w:t>sonder</w:t>
      </w:r>
      <w:proofErr w:type="spellEnd"/>
      <w:r>
        <w:t xml:space="preserve"> </w:t>
      </w:r>
      <w:proofErr w:type="spellStart"/>
      <w:r>
        <w:t>teuffelisch</w:t>
      </w:r>
      <w:proofErr w:type="spellEnd"/>
      <w:r>
        <w:t xml:space="preserve"> </w:t>
      </w:r>
      <w:proofErr w:type="spellStart"/>
      <w:r>
        <w:t>laster</w:t>
      </w:r>
      <w:proofErr w:type="spellEnd"/>
      <w:r>
        <w:t xml:space="preserve"> ist / welches alle </w:t>
      </w:r>
      <w:proofErr w:type="spellStart"/>
      <w:r>
        <w:t>kinder</w:t>
      </w:r>
      <w:proofErr w:type="spellEnd"/>
      <w:r>
        <w:t xml:space="preserve"> Gottes / ja alle </w:t>
      </w:r>
      <w:proofErr w:type="spellStart"/>
      <w:r>
        <w:t>vernünfftige</w:t>
      </w:r>
      <w:proofErr w:type="spellEnd"/>
      <w:r>
        <w:t xml:space="preserve"> </w:t>
      </w:r>
      <w:proofErr w:type="spellStart"/>
      <w:r>
        <w:t>menschen</w:t>
      </w:r>
      <w:proofErr w:type="spellEnd"/>
      <w:r>
        <w:t xml:space="preserve"> </w:t>
      </w:r>
      <w:proofErr w:type="spellStart"/>
      <w:r>
        <w:t>auff</w:t>
      </w:r>
      <w:proofErr w:type="spellEnd"/>
      <w:r>
        <w:t xml:space="preserve"> das aller höhest meiden </w:t>
      </w:r>
      <w:proofErr w:type="spellStart"/>
      <w:r>
        <w:t>vnd</w:t>
      </w:r>
      <w:proofErr w:type="spellEnd"/>
      <w:r>
        <w:t xml:space="preserve"> fliehen sollen. Ein jeder </w:t>
      </w:r>
      <w:proofErr w:type="spellStart"/>
      <w:r>
        <w:t>gewenne</w:t>
      </w:r>
      <w:proofErr w:type="spellEnd"/>
      <w:r>
        <w:t xml:space="preserve"> sich von </w:t>
      </w:r>
      <w:proofErr w:type="spellStart"/>
      <w:r>
        <w:t>kind</w:t>
      </w:r>
      <w:proofErr w:type="spellEnd"/>
      <w:r>
        <w:t xml:space="preserve"> </w:t>
      </w:r>
      <w:proofErr w:type="spellStart"/>
      <w:r>
        <w:t>auff</w:t>
      </w:r>
      <w:proofErr w:type="spellEnd"/>
      <w:r>
        <w:t xml:space="preserve"> / ohne allen </w:t>
      </w:r>
      <w:proofErr w:type="spellStart"/>
      <w:r>
        <w:t>mißbrauch</w:t>
      </w:r>
      <w:proofErr w:type="spellEnd"/>
      <w:r>
        <w:t xml:space="preserve"> deß namens Gottes / </w:t>
      </w:r>
      <w:proofErr w:type="spellStart"/>
      <w:r>
        <w:t>vnd</w:t>
      </w:r>
      <w:proofErr w:type="spellEnd"/>
      <w:r>
        <w:t xml:space="preserve"> ohne schweren zureden / damit sein rede / nach dem </w:t>
      </w:r>
      <w:proofErr w:type="spellStart"/>
      <w:r>
        <w:t>befelch</w:t>
      </w:r>
      <w:proofErr w:type="spellEnd"/>
      <w:r>
        <w:t xml:space="preserve"> deß Herrn / ja / ja / </w:t>
      </w:r>
      <w:proofErr w:type="spellStart"/>
      <w:r>
        <w:t>vnd</w:t>
      </w:r>
      <w:proofErr w:type="spellEnd"/>
      <w:r>
        <w:t xml:space="preserve"> nein / nein sey / Matt. 5. </w:t>
      </w:r>
    </w:p>
    <w:p w14:paraId="04B5F6B4" w14:textId="77777777" w:rsidR="00EB3C2B" w:rsidRDefault="00EB3C2B" w:rsidP="00EB3C2B">
      <w:pPr>
        <w:pStyle w:val="StandardWeb"/>
      </w:pPr>
      <w:r>
        <w:t xml:space="preserve">F. Wohin dienet </w:t>
      </w:r>
      <w:proofErr w:type="spellStart"/>
      <w:r>
        <w:t>dz</w:t>
      </w:r>
      <w:proofErr w:type="spellEnd"/>
      <w:r>
        <w:t xml:space="preserve"> </w:t>
      </w:r>
      <w:proofErr w:type="spellStart"/>
      <w:r>
        <w:t>vierdte</w:t>
      </w:r>
      <w:proofErr w:type="spellEnd"/>
      <w:r>
        <w:t xml:space="preserve"> </w:t>
      </w:r>
      <w:proofErr w:type="spellStart"/>
      <w:r>
        <w:t>Gebott</w:t>
      </w:r>
      <w:proofErr w:type="spellEnd"/>
      <w:r>
        <w:t xml:space="preserve"> der ersten Tafel? </w:t>
      </w:r>
    </w:p>
    <w:p w14:paraId="53C61009" w14:textId="77777777" w:rsidR="00EB3C2B" w:rsidRDefault="00EB3C2B" w:rsidP="00EB3C2B">
      <w:pPr>
        <w:pStyle w:val="StandardWeb"/>
      </w:pPr>
      <w:r>
        <w:t xml:space="preserve">A. Es dienet auch dahin / </w:t>
      </w:r>
      <w:proofErr w:type="spellStart"/>
      <w:r>
        <w:t>dz</w:t>
      </w:r>
      <w:proofErr w:type="spellEnd"/>
      <w:r>
        <w:t xml:space="preserve"> der </w:t>
      </w:r>
      <w:proofErr w:type="spellStart"/>
      <w:r>
        <w:t>Gottsdienst</w:t>
      </w:r>
      <w:proofErr w:type="spellEnd"/>
      <w:r>
        <w:t xml:space="preserve"> recht angestellt </w:t>
      </w:r>
      <w:proofErr w:type="spellStart"/>
      <w:r>
        <w:t>vnnd</w:t>
      </w:r>
      <w:proofErr w:type="spellEnd"/>
      <w:r>
        <w:t xml:space="preserve"> geübt werde. </w:t>
      </w:r>
      <w:proofErr w:type="spellStart"/>
      <w:r>
        <w:t>Redt</w:t>
      </w:r>
      <w:proofErr w:type="spellEnd"/>
      <w:r>
        <w:t xml:space="preserve"> aber </w:t>
      </w:r>
      <w:proofErr w:type="spellStart"/>
      <w:r>
        <w:t>vmb</w:t>
      </w:r>
      <w:proofErr w:type="spellEnd"/>
      <w:r>
        <w:t xml:space="preserve"> etwas auch vom </w:t>
      </w:r>
      <w:proofErr w:type="spellStart"/>
      <w:r>
        <w:t>eusserlichen</w:t>
      </w:r>
      <w:proofErr w:type="spellEnd"/>
      <w:r>
        <w:t xml:space="preserve"> </w:t>
      </w:r>
      <w:proofErr w:type="spellStart"/>
      <w:r>
        <w:t>Gottsdienst</w:t>
      </w:r>
      <w:proofErr w:type="spellEnd"/>
      <w:r>
        <w:t xml:space="preserve"> / </w:t>
      </w:r>
      <w:proofErr w:type="spellStart"/>
      <w:r>
        <w:t>vnnd</w:t>
      </w:r>
      <w:proofErr w:type="spellEnd"/>
      <w:r>
        <w:t xml:space="preserve"> gebeut / daß man den Sabbath heilige. </w:t>
      </w:r>
    </w:p>
    <w:p w14:paraId="70620F65" w14:textId="77777777" w:rsidR="00EB3C2B" w:rsidRDefault="00EB3C2B" w:rsidP="00EB3C2B">
      <w:pPr>
        <w:pStyle w:val="StandardWeb"/>
      </w:pPr>
      <w:r>
        <w:t xml:space="preserve">F. Was nennest du Sabbat? </w:t>
      </w:r>
    </w:p>
    <w:p w14:paraId="7CF585A2" w14:textId="77777777" w:rsidR="00EB3C2B" w:rsidRDefault="00EB3C2B" w:rsidP="00EB3C2B">
      <w:pPr>
        <w:pStyle w:val="StandardWeb"/>
      </w:pPr>
      <w:r>
        <w:t xml:space="preserve">A. Ruhe von der leiblichen </w:t>
      </w:r>
      <w:proofErr w:type="spellStart"/>
      <w:r>
        <w:t>vnd</w:t>
      </w:r>
      <w:proofErr w:type="spellEnd"/>
      <w:r>
        <w:t xml:space="preserve"> dienstbaren </w:t>
      </w:r>
      <w:proofErr w:type="spellStart"/>
      <w:r>
        <w:t>arbeit</w:t>
      </w:r>
      <w:proofErr w:type="spellEnd"/>
      <w:r>
        <w:t xml:space="preserve"> / ja ein heilige ruhe / die in </w:t>
      </w:r>
      <w:proofErr w:type="spellStart"/>
      <w:r>
        <w:t>verrichtung</w:t>
      </w:r>
      <w:proofErr w:type="spellEnd"/>
      <w:r>
        <w:t xml:space="preserve"> deß Gottesdienst </w:t>
      </w:r>
      <w:proofErr w:type="spellStart"/>
      <w:r>
        <w:t>geschäfftig</w:t>
      </w:r>
      <w:proofErr w:type="spellEnd"/>
      <w:r>
        <w:t xml:space="preserve"> sey. </w:t>
      </w:r>
    </w:p>
    <w:p w14:paraId="72148013" w14:textId="77777777" w:rsidR="00EB3C2B" w:rsidRDefault="00EB3C2B" w:rsidP="00EB3C2B">
      <w:pPr>
        <w:pStyle w:val="StandardWeb"/>
      </w:pPr>
      <w:r>
        <w:t xml:space="preserve">F. Was halt Gott in diesem </w:t>
      </w:r>
      <w:proofErr w:type="spellStart"/>
      <w:r>
        <w:t>Gebott</w:t>
      </w:r>
      <w:proofErr w:type="spellEnd"/>
      <w:r>
        <w:t xml:space="preserve"> vom Sabbat für ein </w:t>
      </w:r>
      <w:proofErr w:type="spellStart"/>
      <w:r>
        <w:t>ordnung</w:t>
      </w:r>
      <w:proofErr w:type="spellEnd"/>
      <w:r>
        <w:t xml:space="preserve">? </w:t>
      </w:r>
    </w:p>
    <w:p w14:paraId="17824C38" w14:textId="77777777" w:rsidR="00EB3C2B" w:rsidRDefault="00EB3C2B" w:rsidP="00EB3C2B">
      <w:pPr>
        <w:pStyle w:val="StandardWeb"/>
      </w:pPr>
      <w:r>
        <w:t xml:space="preserve">A. Anfänglich setzt er das </w:t>
      </w:r>
      <w:proofErr w:type="spellStart"/>
      <w:r>
        <w:t>gebott</w:t>
      </w:r>
      <w:proofErr w:type="spellEnd"/>
      <w:r>
        <w:t xml:space="preserve"> selbst / </w:t>
      </w:r>
      <w:proofErr w:type="spellStart"/>
      <w:r>
        <w:t>Gedenck</w:t>
      </w:r>
      <w:proofErr w:type="spellEnd"/>
      <w:r>
        <w:t xml:space="preserve"> deß Sabbattags / daß du </w:t>
      </w:r>
      <w:proofErr w:type="spellStart"/>
      <w:r>
        <w:t>jhn</w:t>
      </w:r>
      <w:proofErr w:type="spellEnd"/>
      <w:r>
        <w:t xml:space="preserve"> heiligest / das ist / heilige </w:t>
      </w:r>
      <w:proofErr w:type="spellStart"/>
      <w:r>
        <w:t>vnd</w:t>
      </w:r>
      <w:proofErr w:type="spellEnd"/>
      <w:r>
        <w:t xml:space="preserve"> von Gott </w:t>
      </w:r>
      <w:proofErr w:type="spellStart"/>
      <w:r>
        <w:t>gebottene</w:t>
      </w:r>
      <w:proofErr w:type="spellEnd"/>
      <w:r>
        <w:t xml:space="preserve"> </w:t>
      </w:r>
      <w:proofErr w:type="spellStart"/>
      <w:r>
        <w:t>werck</w:t>
      </w:r>
      <w:proofErr w:type="spellEnd"/>
      <w:r>
        <w:t xml:space="preserve"> / </w:t>
      </w:r>
      <w:proofErr w:type="spellStart"/>
      <w:r>
        <w:t>vnd</w:t>
      </w:r>
      <w:proofErr w:type="spellEnd"/>
      <w:r>
        <w:t xml:space="preserve"> in summa alles </w:t>
      </w:r>
      <w:proofErr w:type="spellStart"/>
      <w:r>
        <w:t>dz</w:t>
      </w:r>
      <w:proofErr w:type="spellEnd"/>
      <w:r>
        <w:t xml:space="preserve"> thuest / </w:t>
      </w:r>
      <w:proofErr w:type="spellStart"/>
      <w:r>
        <w:t>darumb</w:t>
      </w:r>
      <w:proofErr w:type="spellEnd"/>
      <w:r>
        <w:t xml:space="preserve"> der Sabbat eingesetzt ist. Demnach </w:t>
      </w:r>
      <w:proofErr w:type="spellStart"/>
      <w:r>
        <w:t>erzehlt</w:t>
      </w:r>
      <w:proofErr w:type="spellEnd"/>
      <w:r>
        <w:t xml:space="preserve"> er / wem er dieses </w:t>
      </w:r>
      <w:proofErr w:type="spellStart"/>
      <w:r>
        <w:t>gebeute</w:t>
      </w:r>
      <w:proofErr w:type="spellEnd"/>
      <w:r>
        <w:t xml:space="preserve"> / nemlich dem </w:t>
      </w:r>
      <w:proofErr w:type="spellStart"/>
      <w:r>
        <w:t>gantzen</w:t>
      </w:r>
      <w:proofErr w:type="spellEnd"/>
      <w:r>
        <w:t xml:space="preserve"> </w:t>
      </w:r>
      <w:proofErr w:type="spellStart"/>
      <w:r>
        <w:t>hauß</w:t>
      </w:r>
      <w:proofErr w:type="spellEnd"/>
      <w:r>
        <w:t xml:space="preserve"> </w:t>
      </w:r>
      <w:proofErr w:type="spellStart"/>
      <w:r>
        <w:t>vnd</w:t>
      </w:r>
      <w:proofErr w:type="spellEnd"/>
      <w:r>
        <w:t xml:space="preserve"> einem jeden besonders / der darinnen ist / ja auch den </w:t>
      </w:r>
      <w:proofErr w:type="spellStart"/>
      <w:r>
        <w:t>frömdlingen</w:t>
      </w:r>
      <w:proofErr w:type="spellEnd"/>
      <w:r>
        <w:t xml:space="preserve"> / </w:t>
      </w:r>
      <w:proofErr w:type="spellStart"/>
      <w:r>
        <w:t>gantz</w:t>
      </w:r>
      <w:proofErr w:type="spellEnd"/>
      <w:r>
        <w:t xml:space="preserve"> niemand </w:t>
      </w:r>
      <w:proofErr w:type="spellStart"/>
      <w:r>
        <w:t>auß</w:t>
      </w:r>
      <w:proofErr w:type="spellEnd"/>
      <w:r>
        <w:t xml:space="preserve"> genommen / also daß man auch dem </w:t>
      </w:r>
      <w:proofErr w:type="spellStart"/>
      <w:r>
        <w:t>vieh</w:t>
      </w:r>
      <w:proofErr w:type="spellEnd"/>
      <w:r>
        <w:t xml:space="preserve"> seine ruhe lassen sol. Denn so man diese führet oder treibt / so führet </w:t>
      </w:r>
      <w:proofErr w:type="spellStart"/>
      <w:r>
        <w:t>vnd</w:t>
      </w:r>
      <w:proofErr w:type="spellEnd"/>
      <w:r>
        <w:t xml:space="preserve"> treibt man sie durch den </w:t>
      </w:r>
      <w:proofErr w:type="spellStart"/>
      <w:r>
        <w:t>menschen</w:t>
      </w:r>
      <w:proofErr w:type="spellEnd"/>
      <w:r>
        <w:t xml:space="preserve"> / der hierdurch von der heiligen ruhe abgezogen </w:t>
      </w:r>
      <w:proofErr w:type="spellStart"/>
      <w:r>
        <w:t>wirt</w:t>
      </w:r>
      <w:proofErr w:type="spellEnd"/>
      <w:r>
        <w:t xml:space="preserve">. Letztlich stellt Gott sein eigen </w:t>
      </w:r>
      <w:proofErr w:type="spellStart"/>
      <w:r>
        <w:t>exempel</w:t>
      </w:r>
      <w:proofErr w:type="spellEnd"/>
      <w:r>
        <w:t xml:space="preserve"> für / als der auch selbst in sechs tagen alles geschaffen / aber am siebenden geruhet habe vom schaffen / aber nit / wie es der Herr selbst Johan. am 5. erklärt / vom erhalten </w:t>
      </w:r>
      <w:proofErr w:type="spellStart"/>
      <w:r>
        <w:t>vnd</w:t>
      </w:r>
      <w:proofErr w:type="spellEnd"/>
      <w:r>
        <w:t xml:space="preserve"> regieren. </w:t>
      </w:r>
    </w:p>
    <w:p w14:paraId="7CB2C8CC" w14:textId="77777777" w:rsidR="00EB3C2B" w:rsidRDefault="00EB3C2B" w:rsidP="00EB3C2B">
      <w:pPr>
        <w:pStyle w:val="StandardWeb"/>
      </w:pPr>
      <w:r>
        <w:t xml:space="preserve">F. </w:t>
      </w:r>
      <w:proofErr w:type="spellStart"/>
      <w:r>
        <w:t>Warzu</w:t>
      </w:r>
      <w:proofErr w:type="spellEnd"/>
      <w:r>
        <w:t xml:space="preserve"> ist aber der Sabbat oder diese heilige ruhe vom Herren eingesetzt? </w:t>
      </w:r>
    </w:p>
    <w:p w14:paraId="71CE2CBF" w14:textId="77777777" w:rsidR="00EB3C2B" w:rsidRDefault="00EB3C2B" w:rsidP="00EB3C2B">
      <w:pPr>
        <w:pStyle w:val="StandardWeb"/>
      </w:pPr>
      <w:r>
        <w:t xml:space="preserve">A. Daß sie / wie </w:t>
      </w:r>
      <w:proofErr w:type="spellStart"/>
      <w:r>
        <w:t>geredt</w:t>
      </w:r>
      <w:proofErr w:type="spellEnd"/>
      <w:r>
        <w:t xml:space="preserve"> / diene dem </w:t>
      </w:r>
      <w:proofErr w:type="spellStart"/>
      <w:r>
        <w:t>Gottsdienst</w:t>
      </w:r>
      <w:proofErr w:type="spellEnd"/>
      <w:r>
        <w:t xml:space="preserve"> / das ist / den glauben </w:t>
      </w:r>
      <w:proofErr w:type="spellStart"/>
      <w:r>
        <w:t>vnd</w:t>
      </w:r>
      <w:proofErr w:type="spellEnd"/>
      <w:r>
        <w:t xml:space="preserve"> die liebe </w:t>
      </w:r>
      <w:proofErr w:type="spellStart"/>
      <w:r>
        <w:t>zuüben</w:t>
      </w:r>
      <w:proofErr w:type="spellEnd"/>
      <w:r>
        <w:t xml:space="preserve">. Denn eben </w:t>
      </w:r>
      <w:proofErr w:type="spellStart"/>
      <w:r>
        <w:t>darumb</w:t>
      </w:r>
      <w:proofErr w:type="spellEnd"/>
      <w:r>
        <w:t xml:space="preserve"> hat er der Herr die seinen geheissen von aller dienstbarer </w:t>
      </w:r>
      <w:proofErr w:type="spellStart"/>
      <w:r>
        <w:t>arbeit</w:t>
      </w:r>
      <w:proofErr w:type="spellEnd"/>
      <w:r>
        <w:t xml:space="preserve"> ruhen / damit sie sich in geistlichen </w:t>
      </w:r>
      <w:proofErr w:type="spellStart"/>
      <w:r>
        <w:t>wercken</w:t>
      </w:r>
      <w:proofErr w:type="spellEnd"/>
      <w:r>
        <w:t xml:space="preserve"> üben / </w:t>
      </w:r>
      <w:proofErr w:type="spellStart"/>
      <w:r>
        <w:t>vnd</w:t>
      </w:r>
      <w:proofErr w:type="spellEnd"/>
      <w:r>
        <w:t xml:space="preserve"> insonderheit in die heiligen </w:t>
      </w:r>
      <w:proofErr w:type="spellStart"/>
      <w:r>
        <w:t>versamlungen</w:t>
      </w:r>
      <w:proofErr w:type="spellEnd"/>
      <w:r>
        <w:t xml:space="preserve"> kommen mochten / die </w:t>
      </w:r>
      <w:proofErr w:type="spellStart"/>
      <w:r>
        <w:t>heiligung</w:t>
      </w:r>
      <w:proofErr w:type="spellEnd"/>
      <w:r>
        <w:t xml:space="preserve"> </w:t>
      </w:r>
      <w:proofErr w:type="spellStart"/>
      <w:r>
        <w:t>fortzupflantzen</w:t>
      </w:r>
      <w:proofErr w:type="spellEnd"/>
      <w:r>
        <w:t xml:space="preserve">. </w:t>
      </w:r>
    </w:p>
    <w:p w14:paraId="0D97984C" w14:textId="77777777" w:rsidR="00EB3C2B" w:rsidRDefault="00EB3C2B" w:rsidP="00EB3C2B">
      <w:pPr>
        <w:pStyle w:val="StandardWeb"/>
      </w:pPr>
      <w:r>
        <w:t xml:space="preserve">F. So sag mir nun / wie der Sabbat dem glauben diene / </w:t>
      </w:r>
      <w:proofErr w:type="spellStart"/>
      <w:r>
        <w:t>vnd</w:t>
      </w:r>
      <w:proofErr w:type="spellEnd"/>
      <w:r>
        <w:t xml:space="preserve"> die </w:t>
      </w:r>
      <w:proofErr w:type="spellStart"/>
      <w:r>
        <w:t>heiligung</w:t>
      </w:r>
      <w:proofErr w:type="spellEnd"/>
      <w:r>
        <w:t xml:space="preserve"> </w:t>
      </w:r>
      <w:proofErr w:type="spellStart"/>
      <w:r>
        <w:t>fortpflantze</w:t>
      </w:r>
      <w:proofErr w:type="spellEnd"/>
      <w:r>
        <w:t xml:space="preserve">? </w:t>
      </w:r>
    </w:p>
    <w:p w14:paraId="0BBA474C" w14:textId="77777777" w:rsidR="00EB3C2B" w:rsidRDefault="00EB3C2B" w:rsidP="00EB3C2B">
      <w:pPr>
        <w:pStyle w:val="StandardWeb"/>
      </w:pPr>
      <w:r>
        <w:t xml:space="preserve">A. Erstlich ist der Sabbath gleich als ein </w:t>
      </w:r>
      <w:proofErr w:type="spellStart"/>
      <w:r>
        <w:t>zeugnuß</w:t>
      </w:r>
      <w:proofErr w:type="spellEnd"/>
      <w:r>
        <w:t xml:space="preserve"> </w:t>
      </w:r>
      <w:proofErr w:type="spellStart"/>
      <w:r>
        <w:t>vnd</w:t>
      </w:r>
      <w:proofErr w:type="spellEnd"/>
      <w:r>
        <w:t xml:space="preserve"> </w:t>
      </w:r>
      <w:proofErr w:type="spellStart"/>
      <w:r>
        <w:t>widergedechtnuß</w:t>
      </w:r>
      <w:proofErr w:type="spellEnd"/>
      <w:r>
        <w:t xml:space="preserve"> / daß die </w:t>
      </w:r>
      <w:proofErr w:type="spellStart"/>
      <w:r>
        <w:t>welt</w:t>
      </w:r>
      <w:proofErr w:type="spellEnd"/>
      <w:r>
        <w:t xml:space="preserve"> von Gott erschaffen sey / </w:t>
      </w:r>
      <w:proofErr w:type="spellStart"/>
      <w:r>
        <w:t>vnd</w:t>
      </w:r>
      <w:proofErr w:type="spellEnd"/>
      <w:r>
        <w:t xml:space="preserve"> daß wir alle </w:t>
      </w:r>
      <w:proofErr w:type="spellStart"/>
      <w:r>
        <w:t>wolthaten</w:t>
      </w:r>
      <w:proofErr w:type="spellEnd"/>
      <w:r>
        <w:t xml:space="preserve"> / deren wir </w:t>
      </w:r>
      <w:proofErr w:type="spellStart"/>
      <w:r>
        <w:t>inn</w:t>
      </w:r>
      <w:proofErr w:type="spellEnd"/>
      <w:r>
        <w:t xml:space="preserve"> dieser zeit geniessen / </w:t>
      </w:r>
      <w:proofErr w:type="spellStart"/>
      <w:r>
        <w:t>auß</w:t>
      </w:r>
      <w:proofErr w:type="spellEnd"/>
      <w:r>
        <w:t xml:space="preserve"> der freyen </w:t>
      </w:r>
      <w:proofErr w:type="spellStart"/>
      <w:r>
        <w:t>hand</w:t>
      </w:r>
      <w:proofErr w:type="spellEnd"/>
      <w:r>
        <w:t xml:space="preserve"> Gottes empfangen. Diese </w:t>
      </w:r>
      <w:proofErr w:type="spellStart"/>
      <w:r>
        <w:t>betrachtung</w:t>
      </w:r>
      <w:proofErr w:type="spellEnd"/>
      <w:r>
        <w:t xml:space="preserve"> erhalt den glauben. Demnach war der Sabbath ein </w:t>
      </w:r>
      <w:proofErr w:type="spellStart"/>
      <w:r>
        <w:t>zeichen</w:t>
      </w:r>
      <w:proofErr w:type="spellEnd"/>
      <w:r>
        <w:t xml:space="preserve"> der </w:t>
      </w:r>
      <w:proofErr w:type="spellStart"/>
      <w:r>
        <w:t>heiligung</w:t>
      </w:r>
      <w:proofErr w:type="spellEnd"/>
      <w:r>
        <w:t xml:space="preserve"> deß menschlichen </w:t>
      </w:r>
      <w:proofErr w:type="spellStart"/>
      <w:r>
        <w:t>gschlechts</w:t>
      </w:r>
      <w:proofErr w:type="spellEnd"/>
      <w:r>
        <w:t xml:space="preserve">. Denn alle </w:t>
      </w:r>
      <w:proofErr w:type="spellStart"/>
      <w:r>
        <w:t>menschen</w:t>
      </w:r>
      <w:proofErr w:type="spellEnd"/>
      <w:r>
        <w:t xml:space="preserve"> </w:t>
      </w:r>
      <w:proofErr w:type="spellStart"/>
      <w:r>
        <w:t>seind</w:t>
      </w:r>
      <w:proofErr w:type="spellEnd"/>
      <w:r>
        <w:t xml:space="preserve"> von </w:t>
      </w:r>
      <w:proofErr w:type="spellStart"/>
      <w:r>
        <w:t>natur</w:t>
      </w:r>
      <w:proofErr w:type="spellEnd"/>
      <w:r>
        <w:t xml:space="preserve"> </w:t>
      </w:r>
      <w:proofErr w:type="spellStart"/>
      <w:r>
        <w:t>sünder</w:t>
      </w:r>
      <w:proofErr w:type="spellEnd"/>
      <w:r>
        <w:t xml:space="preserve"> / </w:t>
      </w:r>
      <w:proofErr w:type="spellStart"/>
      <w:r>
        <w:t>vnd</w:t>
      </w:r>
      <w:proofErr w:type="spellEnd"/>
      <w:r>
        <w:t xml:space="preserve"> werden </w:t>
      </w:r>
      <w:proofErr w:type="spellStart"/>
      <w:r>
        <w:t>auß</w:t>
      </w:r>
      <w:proofErr w:type="spellEnd"/>
      <w:r>
        <w:t xml:space="preserve"> lauterer </w:t>
      </w:r>
      <w:proofErr w:type="spellStart"/>
      <w:r>
        <w:t>gnade</w:t>
      </w:r>
      <w:proofErr w:type="spellEnd"/>
      <w:r>
        <w:t xml:space="preserve"> Gottes gereiniget. Daher der Herr im Gesetz gesprochen hat: Sehet zu / daß </w:t>
      </w:r>
      <w:proofErr w:type="spellStart"/>
      <w:r>
        <w:t>jhr</w:t>
      </w:r>
      <w:proofErr w:type="spellEnd"/>
      <w:r>
        <w:t xml:space="preserve"> meinen Sabbat haltet: weil er ein </w:t>
      </w:r>
      <w:proofErr w:type="spellStart"/>
      <w:r>
        <w:t>zeichen</w:t>
      </w:r>
      <w:proofErr w:type="spellEnd"/>
      <w:r>
        <w:t xml:space="preserve"> ist zwischen mir </w:t>
      </w:r>
      <w:proofErr w:type="spellStart"/>
      <w:r>
        <w:t>vnd</w:t>
      </w:r>
      <w:proofErr w:type="spellEnd"/>
      <w:r>
        <w:t xml:space="preserve"> euch / in </w:t>
      </w:r>
      <w:proofErr w:type="spellStart"/>
      <w:r>
        <w:t>ewerm</w:t>
      </w:r>
      <w:proofErr w:type="spellEnd"/>
      <w:r>
        <w:t xml:space="preserve"> </w:t>
      </w:r>
      <w:proofErr w:type="spellStart"/>
      <w:r>
        <w:t>geschlächt</w:t>
      </w:r>
      <w:proofErr w:type="spellEnd"/>
      <w:r>
        <w:t xml:space="preserve"> / </w:t>
      </w:r>
      <w:proofErr w:type="spellStart"/>
      <w:r>
        <w:t>auff</w:t>
      </w:r>
      <w:proofErr w:type="spellEnd"/>
      <w:r>
        <w:t xml:space="preserve"> </w:t>
      </w:r>
      <w:proofErr w:type="spellStart"/>
      <w:r>
        <w:t>dz</w:t>
      </w:r>
      <w:proofErr w:type="spellEnd"/>
      <w:r>
        <w:t xml:space="preserve"> </w:t>
      </w:r>
      <w:proofErr w:type="spellStart"/>
      <w:r>
        <w:t>jhr</w:t>
      </w:r>
      <w:proofErr w:type="spellEnd"/>
      <w:r>
        <w:t xml:space="preserve"> wisset / </w:t>
      </w:r>
      <w:proofErr w:type="spellStart"/>
      <w:r>
        <w:t>dz</w:t>
      </w:r>
      <w:proofErr w:type="spellEnd"/>
      <w:r>
        <w:t xml:space="preserve"> ich der Herr bin / der ich euch heilige. Derhalben ist der Sabbat dem glauben </w:t>
      </w:r>
      <w:proofErr w:type="spellStart"/>
      <w:r>
        <w:t>gantz</w:t>
      </w:r>
      <w:proofErr w:type="spellEnd"/>
      <w:r>
        <w:t xml:space="preserve"> dienstlich / der sonst glaubt / er werde durch die </w:t>
      </w:r>
      <w:proofErr w:type="spellStart"/>
      <w:r>
        <w:t>gnad</w:t>
      </w:r>
      <w:proofErr w:type="spellEnd"/>
      <w:r>
        <w:t xml:space="preserve"> Gottes geheiliget. Letztlich hat der Sabbat </w:t>
      </w:r>
      <w:proofErr w:type="spellStart"/>
      <w:r>
        <w:t>fürauß</w:t>
      </w:r>
      <w:proofErr w:type="spellEnd"/>
      <w:r>
        <w:t xml:space="preserve"> dem glauben </w:t>
      </w:r>
      <w:proofErr w:type="spellStart"/>
      <w:r>
        <w:t>darumb</w:t>
      </w:r>
      <w:proofErr w:type="spellEnd"/>
      <w:r>
        <w:t xml:space="preserve"> gedienet / weil an demselbigen die ding geschehen / </w:t>
      </w:r>
      <w:proofErr w:type="spellStart"/>
      <w:r>
        <w:t>dardurch</w:t>
      </w:r>
      <w:proofErr w:type="spellEnd"/>
      <w:r>
        <w:t xml:space="preserve"> wir geheiliget werden. </w:t>
      </w:r>
    </w:p>
    <w:p w14:paraId="044DDE1E" w14:textId="77777777" w:rsidR="00EB3C2B" w:rsidRDefault="00EB3C2B" w:rsidP="00EB3C2B">
      <w:pPr>
        <w:pStyle w:val="StandardWeb"/>
      </w:pPr>
      <w:r>
        <w:t xml:space="preserve">F. Lieber </w:t>
      </w:r>
      <w:proofErr w:type="spellStart"/>
      <w:r>
        <w:t>erzehl</w:t>
      </w:r>
      <w:proofErr w:type="spellEnd"/>
      <w:r>
        <w:t xml:space="preserve"> dieselbigen ding. </w:t>
      </w:r>
    </w:p>
    <w:p w14:paraId="3A4EDE85" w14:textId="77777777" w:rsidR="00EB3C2B" w:rsidRDefault="00EB3C2B" w:rsidP="00EB3C2B">
      <w:pPr>
        <w:pStyle w:val="StandardWeb"/>
      </w:pPr>
      <w:r>
        <w:t xml:space="preserve">A </w:t>
      </w:r>
      <w:proofErr w:type="spellStart"/>
      <w:r>
        <w:t>Jch</w:t>
      </w:r>
      <w:proofErr w:type="spellEnd"/>
      <w:r>
        <w:t xml:space="preserve"> hab eben jetzt gesagt / die </w:t>
      </w:r>
      <w:proofErr w:type="spellStart"/>
      <w:r>
        <w:t>menschen</w:t>
      </w:r>
      <w:proofErr w:type="spellEnd"/>
      <w:r>
        <w:t xml:space="preserve"> werden </w:t>
      </w:r>
      <w:proofErr w:type="spellStart"/>
      <w:r>
        <w:t>auß</w:t>
      </w:r>
      <w:proofErr w:type="spellEnd"/>
      <w:r>
        <w:t xml:space="preserve"> </w:t>
      </w:r>
      <w:proofErr w:type="spellStart"/>
      <w:r>
        <w:t>gnaden</w:t>
      </w:r>
      <w:proofErr w:type="spellEnd"/>
      <w:r>
        <w:t xml:space="preserve"> Gottes durch den H. Geist </w:t>
      </w:r>
      <w:proofErr w:type="spellStart"/>
      <w:r>
        <w:t>vnd</w:t>
      </w:r>
      <w:proofErr w:type="spellEnd"/>
      <w:r>
        <w:t xml:space="preserve"> glauben </w:t>
      </w:r>
      <w:proofErr w:type="spellStart"/>
      <w:r>
        <w:t>warhafftig</w:t>
      </w:r>
      <w:proofErr w:type="spellEnd"/>
      <w:r>
        <w:t xml:space="preserve"> geheiliget. Aber weil der glaub </w:t>
      </w:r>
      <w:proofErr w:type="spellStart"/>
      <w:r>
        <w:t>gepflantzet</w:t>
      </w:r>
      <w:proofErr w:type="spellEnd"/>
      <w:r>
        <w:t xml:space="preserve"> </w:t>
      </w:r>
      <w:proofErr w:type="spellStart"/>
      <w:r>
        <w:t>vnd</w:t>
      </w:r>
      <w:proofErr w:type="spellEnd"/>
      <w:r>
        <w:t xml:space="preserve"> erhalten </w:t>
      </w:r>
      <w:proofErr w:type="spellStart"/>
      <w:r>
        <w:t>wirt</w:t>
      </w:r>
      <w:proofErr w:type="spellEnd"/>
      <w:r>
        <w:t xml:space="preserve"> mit der lehr </w:t>
      </w:r>
      <w:proofErr w:type="spellStart"/>
      <w:r>
        <w:t>vnd</w:t>
      </w:r>
      <w:proofErr w:type="spellEnd"/>
      <w:r>
        <w:t xml:space="preserve"> dem rechten gebrauch der H. Sacramenten / welche ding am Sabbath </w:t>
      </w:r>
      <w:proofErr w:type="spellStart"/>
      <w:r>
        <w:t>fürnemlich</w:t>
      </w:r>
      <w:proofErr w:type="spellEnd"/>
      <w:r>
        <w:t xml:space="preserve"> getrieben wurden: so geschehen ja am Sabbat die ding / durch welche die </w:t>
      </w:r>
      <w:proofErr w:type="spellStart"/>
      <w:r>
        <w:t>menschen</w:t>
      </w:r>
      <w:proofErr w:type="spellEnd"/>
      <w:r>
        <w:t xml:space="preserve"> geheiliget werden / ob die </w:t>
      </w:r>
      <w:proofErr w:type="spellStart"/>
      <w:r>
        <w:t>behilfflich</w:t>
      </w:r>
      <w:proofErr w:type="spellEnd"/>
      <w:r>
        <w:t xml:space="preserve"> </w:t>
      </w:r>
      <w:proofErr w:type="spellStart"/>
      <w:r>
        <w:t>seind</w:t>
      </w:r>
      <w:proofErr w:type="spellEnd"/>
      <w:r>
        <w:t xml:space="preserve"> zur </w:t>
      </w:r>
      <w:proofErr w:type="spellStart"/>
      <w:r>
        <w:t>heiligung</w:t>
      </w:r>
      <w:proofErr w:type="spellEnd"/>
      <w:r>
        <w:t xml:space="preserve">. </w:t>
      </w:r>
    </w:p>
    <w:p w14:paraId="7EBB61F0" w14:textId="77777777" w:rsidR="00EB3C2B" w:rsidRDefault="00EB3C2B" w:rsidP="00EB3C2B">
      <w:pPr>
        <w:pStyle w:val="StandardWeb"/>
      </w:pPr>
      <w:r>
        <w:t xml:space="preserve">F. </w:t>
      </w:r>
      <w:proofErr w:type="spellStart"/>
      <w:r>
        <w:t>Erzehl</w:t>
      </w:r>
      <w:proofErr w:type="spellEnd"/>
      <w:r>
        <w:t xml:space="preserve"> mir die ding / die man am Sabbat </w:t>
      </w:r>
      <w:proofErr w:type="spellStart"/>
      <w:r>
        <w:t>gethon</w:t>
      </w:r>
      <w:proofErr w:type="spellEnd"/>
      <w:r>
        <w:t xml:space="preserve"> </w:t>
      </w:r>
      <w:proofErr w:type="spellStart"/>
      <w:r>
        <w:t>vnd</w:t>
      </w:r>
      <w:proofErr w:type="spellEnd"/>
      <w:r>
        <w:t xml:space="preserve"> geübt hat. </w:t>
      </w:r>
    </w:p>
    <w:p w14:paraId="75A93B48" w14:textId="77777777" w:rsidR="00EB3C2B" w:rsidRDefault="00EB3C2B" w:rsidP="00EB3C2B">
      <w:pPr>
        <w:pStyle w:val="StandardWeb"/>
      </w:pPr>
      <w:r>
        <w:t xml:space="preserve">A. Man laß Gottes Gesetze / man prediget </w:t>
      </w:r>
      <w:proofErr w:type="spellStart"/>
      <w:r>
        <w:t>auß</w:t>
      </w:r>
      <w:proofErr w:type="spellEnd"/>
      <w:r>
        <w:t xml:space="preserve"> seinem </w:t>
      </w:r>
      <w:proofErr w:type="spellStart"/>
      <w:r>
        <w:t>wort</w:t>
      </w:r>
      <w:proofErr w:type="spellEnd"/>
      <w:r>
        <w:t xml:space="preserve"> / man </w:t>
      </w:r>
      <w:proofErr w:type="spellStart"/>
      <w:r>
        <w:t>thet</w:t>
      </w:r>
      <w:proofErr w:type="spellEnd"/>
      <w:r>
        <w:t xml:space="preserve"> </w:t>
      </w:r>
      <w:proofErr w:type="spellStart"/>
      <w:r>
        <w:t>samentlich</w:t>
      </w:r>
      <w:proofErr w:type="spellEnd"/>
      <w:r>
        <w:t xml:space="preserve"> </w:t>
      </w:r>
      <w:proofErr w:type="spellStart"/>
      <w:r>
        <w:t>gebett</w:t>
      </w:r>
      <w:proofErr w:type="spellEnd"/>
      <w:r>
        <w:t xml:space="preserve"> / </w:t>
      </w:r>
      <w:proofErr w:type="spellStart"/>
      <w:r>
        <w:t>anrüffung</w:t>
      </w:r>
      <w:proofErr w:type="spellEnd"/>
      <w:r>
        <w:t xml:space="preserve"> / </w:t>
      </w:r>
      <w:proofErr w:type="spellStart"/>
      <w:r>
        <w:t>fürbitt</w:t>
      </w:r>
      <w:proofErr w:type="spellEnd"/>
      <w:r>
        <w:t xml:space="preserve"> / man lobt </w:t>
      </w:r>
      <w:proofErr w:type="spellStart"/>
      <w:r>
        <w:t>vnd</w:t>
      </w:r>
      <w:proofErr w:type="spellEnd"/>
      <w:r>
        <w:t xml:space="preserve"> </w:t>
      </w:r>
      <w:proofErr w:type="spellStart"/>
      <w:r>
        <w:t>dancket</w:t>
      </w:r>
      <w:proofErr w:type="spellEnd"/>
      <w:r>
        <w:t xml:space="preserve"> Gott. Es </w:t>
      </w:r>
      <w:proofErr w:type="spellStart"/>
      <w:r>
        <w:t>seind</w:t>
      </w:r>
      <w:proofErr w:type="spellEnd"/>
      <w:r>
        <w:t xml:space="preserve"> auch noch </w:t>
      </w:r>
      <w:proofErr w:type="spellStart"/>
      <w:r>
        <w:t>etlich</w:t>
      </w:r>
      <w:proofErr w:type="spellEnd"/>
      <w:r>
        <w:t xml:space="preserve"> Psalmen vorhanden / die dem Sabbat verordnet gewesen. Man </w:t>
      </w:r>
      <w:proofErr w:type="spellStart"/>
      <w:r>
        <w:t>thet</w:t>
      </w:r>
      <w:proofErr w:type="spellEnd"/>
      <w:r>
        <w:t xml:space="preserve"> auch zu seiner zeit </w:t>
      </w:r>
      <w:proofErr w:type="spellStart"/>
      <w:r>
        <w:t>vnd</w:t>
      </w:r>
      <w:proofErr w:type="spellEnd"/>
      <w:r>
        <w:t xml:space="preserve"> an seinem </w:t>
      </w:r>
      <w:proofErr w:type="spellStart"/>
      <w:r>
        <w:t>ort</w:t>
      </w:r>
      <w:proofErr w:type="spellEnd"/>
      <w:r>
        <w:t xml:space="preserve"> </w:t>
      </w:r>
      <w:proofErr w:type="spellStart"/>
      <w:r>
        <w:t>opffer</w:t>
      </w:r>
      <w:proofErr w:type="spellEnd"/>
      <w:r>
        <w:t xml:space="preserve"> / die da waren der Alten </w:t>
      </w:r>
      <w:proofErr w:type="spellStart"/>
      <w:r>
        <w:t>geheimnussen</w:t>
      </w:r>
      <w:proofErr w:type="spellEnd"/>
      <w:r>
        <w:t xml:space="preserve"> / vorbilde Christi </w:t>
      </w:r>
      <w:proofErr w:type="spellStart"/>
      <w:r>
        <w:t>vnd</w:t>
      </w:r>
      <w:proofErr w:type="spellEnd"/>
      <w:r>
        <w:t xml:space="preserve"> </w:t>
      </w:r>
      <w:proofErr w:type="spellStart"/>
      <w:r>
        <w:t>vnserer</w:t>
      </w:r>
      <w:proofErr w:type="spellEnd"/>
      <w:r>
        <w:t xml:space="preserve"> </w:t>
      </w:r>
      <w:proofErr w:type="spellStart"/>
      <w:r>
        <w:t>heiligung</w:t>
      </w:r>
      <w:proofErr w:type="spellEnd"/>
      <w:r>
        <w:t xml:space="preserve">. Man gab auch </w:t>
      </w:r>
      <w:proofErr w:type="spellStart"/>
      <w:r>
        <w:t>reychlich</w:t>
      </w:r>
      <w:proofErr w:type="spellEnd"/>
      <w:r>
        <w:t xml:space="preserve"> </w:t>
      </w:r>
      <w:proofErr w:type="spellStart"/>
      <w:r>
        <w:t>allmusen</w:t>
      </w:r>
      <w:proofErr w:type="spellEnd"/>
      <w:r>
        <w:t xml:space="preserve"> am Sabbat. </w:t>
      </w:r>
    </w:p>
    <w:p w14:paraId="7854262C" w14:textId="77777777" w:rsidR="00EB3C2B" w:rsidRDefault="00EB3C2B" w:rsidP="00EB3C2B">
      <w:pPr>
        <w:pStyle w:val="StandardWeb"/>
      </w:pPr>
      <w:r>
        <w:t xml:space="preserve">F. Was </w:t>
      </w:r>
      <w:proofErr w:type="spellStart"/>
      <w:r>
        <w:t>schleussest</w:t>
      </w:r>
      <w:proofErr w:type="spellEnd"/>
      <w:r>
        <w:t xml:space="preserve"> du </w:t>
      </w:r>
      <w:proofErr w:type="spellStart"/>
      <w:r>
        <w:t>darauß</w:t>
      </w:r>
      <w:proofErr w:type="spellEnd"/>
      <w:r>
        <w:t xml:space="preserve">? </w:t>
      </w:r>
    </w:p>
    <w:p w14:paraId="4F497147" w14:textId="77777777" w:rsidR="00EB3C2B" w:rsidRDefault="00EB3C2B" w:rsidP="00EB3C2B">
      <w:pPr>
        <w:pStyle w:val="StandardWeb"/>
      </w:pPr>
      <w:r>
        <w:t xml:space="preserve">A. Die ruhe habe an </w:t>
      </w:r>
      <w:proofErr w:type="spellStart"/>
      <w:r>
        <w:t>vnd</w:t>
      </w:r>
      <w:proofErr w:type="spellEnd"/>
      <w:r>
        <w:t xml:space="preserve"> für sich selbst Gott nit gefallen / sondern </w:t>
      </w:r>
      <w:proofErr w:type="spellStart"/>
      <w:r>
        <w:t>dz</w:t>
      </w:r>
      <w:proofErr w:type="spellEnd"/>
      <w:r>
        <w:t xml:space="preserve"> / </w:t>
      </w:r>
      <w:proofErr w:type="spellStart"/>
      <w:r>
        <w:t>darumb</w:t>
      </w:r>
      <w:proofErr w:type="spellEnd"/>
      <w:r>
        <w:t xml:space="preserve"> Gott hat wöllen / daß sie von </w:t>
      </w:r>
      <w:proofErr w:type="spellStart"/>
      <w:r>
        <w:t>jhrer</w:t>
      </w:r>
      <w:proofErr w:type="spellEnd"/>
      <w:r>
        <w:t xml:space="preserve"> </w:t>
      </w:r>
      <w:proofErr w:type="spellStart"/>
      <w:r>
        <w:t>arbeit</w:t>
      </w:r>
      <w:proofErr w:type="spellEnd"/>
      <w:r>
        <w:t xml:space="preserve"> ruheten / nemlich den Gottesdienst </w:t>
      </w:r>
      <w:proofErr w:type="spellStart"/>
      <w:r>
        <w:t>zuüben</w:t>
      </w:r>
      <w:proofErr w:type="spellEnd"/>
      <w:r>
        <w:t xml:space="preserve">. Der halben hat Gott wöllen / daß die seinen von der leiblichen </w:t>
      </w:r>
      <w:proofErr w:type="spellStart"/>
      <w:r>
        <w:t>arbeit</w:t>
      </w:r>
      <w:proofErr w:type="spellEnd"/>
      <w:r>
        <w:t xml:space="preserve"> sich enthielten / damit sie </w:t>
      </w:r>
      <w:proofErr w:type="spellStart"/>
      <w:r>
        <w:t>gantz</w:t>
      </w:r>
      <w:proofErr w:type="spellEnd"/>
      <w:r>
        <w:t xml:space="preserve"> </w:t>
      </w:r>
      <w:proofErr w:type="spellStart"/>
      <w:r>
        <w:t>vnnd</w:t>
      </w:r>
      <w:proofErr w:type="spellEnd"/>
      <w:r>
        <w:t xml:space="preserve"> gar den Geistlichen </w:t>
      </w:r>
      <w:proofErr w:type="spellStart"/>
      <w:r>
        <w:t>sachen</w:t>
      </w:r>
      <w:proofErr w:type="spellEnd"/>
      <w:r>
        <w:t xml:space="preserve"> könnte obliegen. </w:t>
      </w:r>
    </w:p>
    <w:p w14:paraId="4F8B7E0B" w14:textId="77777777" w:rsidR="00EB3C2B" w:rsidRDefault="00EB3C2B" w:rsidP="00EB3C2B">
      <w:pPr>
        <w:pStyle w:val="StandardWeb"/>
      </w:pPr>
      <w:r>
        <w:t xml:space="preserve">F. Lieber erklär mir auch / wie der Sabbath der liebe diene. </w:t>
      </w:r>
    </w:p>
    <w:p w14:paraId="356F5040" w14:textId="77777777" w:rsidR="00EB3C2B" w:rsidRDefault="00EB3C2B" w:rsidP="00EB3C2B">
      <w:pPr>
        <w:pStyle w:val="StandardWeb"/>
      </w:pPr>
      <w:r>
        <w:t xml:space="preserve">A. Also: Es ward denen / so durch die </w:t>
      </w:r>
      <w:proofErr w:type="spellStart"/>
      <w:r>
        <w:t>gantz</w:t>
      </w:r>
      <w:proofErr w:type="spellEnd"/>
      <w:r>
        <w:t xml:space="preserve"> </w:t>
      </w:r>
      <w:proofErr w:type="spellStart"/>
      <w:r>
        <w:t>wochen</w:t>
      </w:r>
      <w:proofErr w:type="spellEnd"/>
      <w:r>
        <w:t xml:space="preserve"> ermüdet waren / ruhe </w:t>
      </w:r>
      <w:proofErr w:type="spellStart"/>
      <w:r>
        <w:t>vergundt</w:t>
      </w:r>
      <w:proofErr w:type="spellEnd"/>
      <w:r>
        <w:t xml:space="preserve"> / damit sie nicht durch zuviel mühe </w:t>
      </w:r>
      <w:proofErr w:type="spellStart"/>
      <w:r>
        <w:t>vberladen</w:t>
      </w:r>
      <w:proofErr w:type="spellEnd"/>
      <w:r>
        <w:t xml:space="preserve"> wurden. Es ward </w:t>
      </w:r>
      <w:proofErr w:type="spellStart"/>
      <w:r>
        <w:t>jnen</w:t>
      </w:r>
      <w:proofErr w:type="spellEnd"/>
      <w:r>
        <w:t xml:space="preserve"> deß gleichen ruhe gegeben / </w:t>
      </w:r>
      <w:proofErr w:type="spellStart"/>
      <w:r>
        <w:t>dz</w:t>
      </w:r>
      <w:proofErr w:type="spellEnd"/>
      <w:r>
        <w:t xml:space="preserve"> sie in die heiligen </w:t>
      </w:r>
      <w:proofErr w:type="spellStart"/>
      <w:r>
        <w:t>versamlungen</w:t>
      </w:r>
      <w:proofErr w:type="spellEnd"/>
      <w:r>
        <w:t xml:space="preserve"> kämen / </w:t>
      </w:r>
      <w:proofErr w:type="spellStart"/>
      <w:r>
        <w:t>vnd</w:t>
      </w:r>
      <w:proofErr w:type="spellEnd"/>
      <w:r>
        <w:t xml:space="preserve"> die ding verrichteten / die zur </w:t>
      </w:r>
      <w:proofErr w:type="spellStart"/>
      <w:r>
        <w:t>heiligung</w:t>
      </w:r>
      <w:proofErr w:type="spellEnd"/>
      <w:r>
        <w:t xml:space="preserve"> dieneten. </w:t>
      </w:r>
    </w:p>
    <w:p w14:paraId="0A668271" w14:textId="77777777" w:rsidR="00EB3C2B" w:rsidRDefault="00EB3C2B" w:rsidP="00EB3C2B">
      <w:pPr>
        <w:pStyle w:val="StandardWeb"/>
      </w:pPr>
      <w:r>
        <w:t xml:space="preserve">F. Meinst du aber auch das der Jüdisch Sabbat am siebenden tag solle gehalten werden? </w:t>
      </w:r>
    </w:p>
    <w:p w14:paraId="19A6DEB4" w14:textId="77777777" w:rsidR="00EB3C2B" w:rsidRDefault="00EB3C2B" w:rsidP="00EB3C2B">
      <w:pPr>
        <w:pStyle w:val="StandardWeb"/>
      </w:pPr>
      <w:r>
        <w:t xml:space="preserve">A. Nein. Weil ich </w:t>
      </w:r>
      <w:proofErr w:type="spellStart"/>
      <w:r>
        <w:t>auß</w:t>
      </w:r>
      <w:proofErr w:type="spellEnd"/>
      <w:r>
        <w:t xml:space="preserve"> der Apostolischen lehre weiß / daß das Gesetz abgethan / </w:t>
      </w:r>
      <w:proofErr w:type="spellStart"/>
      <w:r>
        <w:t>vnd</w:t>
      </w:r>
      <w:proofErr w:type="spellEnd"/>
      <w:r>
        <w:t xml:space="preserve"> daß die Christen die </w:t>
      </w:r>
      <w:proofErr w:type="spellStart"/>
      <w:r>
        <w:t>Sabbater</w:t>
      </w:r>
      <w:proofErr w:type="spellEnd"/>
      <w:r>
        <w:t xml:space="preserve"> nicht zuhalten mehr schuldig </w:t>
      </w:r>
      <w:proofErr w:type="spellStart"/>
      <w:r>
        <w:t>seind</w:t>
      </w:r>
      <w:proofErr w:type="spellEnd"/>
      <w:r>
        <w:t xml:space="preserve">: als die noch vor </w:t>
      </w:r>
      <w:proofErr w:type="spellStart"/>
      <w:r>
        <w:t>jhnen</w:t>
      </w:r>
      <w:proofErr w:type="spellEnd"/>
      <w:r>
        <w:t xml:space="preserve"> </w:t>
      </w:r>
      <w:proofErr w:type="spellStart"/>
      <w:r>
        <w:t>hand</w:t>
      </w:r>
      <w:proofErr w:type="spellEnd"/>
      <w:r>
        <w:t xml:space="preserve"> den Geistlichen Sabbat / das ist / daß sie zusehen / daß </w:t>
      </w:r>
      <w:proofErr w:type="spellStart"/>
      <w:r>
        <w:t>nit</w:t>
      </w:r>
      <w:proofErr w:type="spellEnd"/>
      <w:r>
        <w:t xml:space="preserve"> </w:t>
      </w:r>
      <w:proofErr w:type="spellStart"/>
      <w:r>
        <w:t>jr</w:t>
      </w:r>
      <w:proofErr w:type="spellEnd"/>
      <w:r>
        <w:t xml:space="preserve"> / sondern Gottes </w:t>
      </w:r>
      <w:proofErr w:type="spellStart"/>
      <w:r>
        <w:t>wille</w:t>
      </w:r>
      <w:proofErr w:type="spellEnd"/>
      <w:r>
        <w:t xml:space="preserve"> geschehe / daß sie ruhen vom bösen / </w:t>
      </w:r>
      <w:proofErr w:type="spellStart"/>
      <w:r>
        <w:t>vnd</w:t>
      </w:r>
      <w:proofErr w:type="spellEnd"/>
      <w:r>
        <w:t xml:space="preserve"> </w:t>
      </w:r>
      <w:proofErr w:type="spellStart"/>
      <w:r>
        <w:t>thuen</w:t>
      </w:r>
      <w:proofErr w:type="spellEnd"/>
      <w:r>
        <w:t xml:space="preserve"> das gut. </w:t>
      </w:r>
      <w:proofErr w:type="spellStart"/>
      <w:r>
        <w:t>Auff</w:t>
      </w:r>
      <w:proofErr w:type="spellEnd"/>
      <w:r>
        <w:t xml:space="preserve"> welchen hernach </w:t>
      </w:r>
      <w:proofErr w:type="spellStart"/>
      <w:r>
        <w:t>volget</w:t>
      </w:r>
      <w:proofErr w:type="spellEnd"/>
      <w:r>
        <w:t xml:space="preserve"> der ewig Sabbat / das ist / die ruhe von aller </w:t>
      </w:r>
      <w:proofErr w:type="spellStart"/>
      <w:r>
        <w:t>arbeit</w:t>
      </w:r>
      <w:proofErr w:type="spellEnd"/>
      <w:r>
        <w:t xml:space="preserve"> im ewigen Vatterland. </w:t>
      </w:r>
    </w:p>
    <w:p w14:paraId="31BA54F7" w14:textId="77777777" w:rsidR="00EB3C2B" w:rsidRDefault="00EB3C2B" w:rsidP="00EB3C2B">
      <w:pPr>
        <w:pStyle w:val="StandardWeb"/>
      </w:pPr>
      <w:r>
        <w:t xml:space="preserve">F. Haben denn wir Christen keine </w:t>
      </w:r>
      <w:proofErr w:type="spellStart"/>
      <w:r>
        <w:t>feyertage</w:t>
      </w:r>
      <w:proofErr w:type="spellEnd"/>
      <w:r>
        <w:t xml:space="preserve"> / oder ruhe / oder keine gewisse </w:t>
      </w:r>
      <w:proofErr w:type="spellStart"/>
      <w:r>
        <w:t>vnnd</w:t>
      </w:r>
      <w:proofErr w:type="spellEnd"/>
      <w:r>
        <w:t xml:space="preserve"> zum Gottes dienst </w:t>
      </w:r>
      <w:proofErr w:type="spellStart"/>
      <w:r>
        <w:t>bestimpte</w:t>
      </w:r>
      <w:proofErr w:type="spellEnd"/>
      <w:r>
        <w:t xml:space="preserve"> tage / an denen die Christliche Religion geübet werde? </w:t>
      </w:r>
    </w:p>
    <w:p w14:paraId="545A5CB3" w14:textId="77777777" w:rsidR="00EB3C2B" w:rsidRDefault="00EB3C2B" w:rsidP="00EB3C2B">
      <w:pPr>
        <w:pStyle w:val="StandardWeb"/>
      </w:pPr>
      <w:r>
        <w:t xml:space="preserve">A. Wir haben den Sonntag / der vom Herren Jesu naher / deß Herren tag </w:t>
      </w:r>
      <w:proofErr w:type="spellStart"/>
      <w:r>
        <w:t>genennt</w:t>
      </w:r>
      <w:proofErr w:type="spellEnd"/>
      <w:r>
        <w:t xml:space="preserve"> ist / der am ersten der Sabbaten / welcher </w:t>
      </w:r>
      <w:proofErr w:type="spellStart"/>
      <w:r>
        <w:t>vns</w:t>
      </w:r>
      <w:proofErr w:type="spellEnd"/>
      <w:r>
        <w:t xml:space="preserve"> deß Herrn tag oder der Sonntag ist / von todten erstanden ist / nach dem er den todt / den Satan / die </w:t>
      </w:r>
      <w:proofErr w:type="spellStart"/>
      <w:r>
        <w:t>sünde</w:t>
      </w:r>
      <w:proofErr w:type="spellEnd"/>
      <w:r>
        <w:t xml:space="preserve"> </w:t>
      </w:r>
      <w:proofErr w:type="spellStart"/>
      <w:r>
        <w:t>vnd</w:t>
      </w:r>
      <w:proofErr w:type="spellEnd"/>
      <w:r>
        <w:t xml:space="preserve"> helle </w:t>
      </w:r>
      <w:proofErr w:type="spellStart"/>
      <w:r>
        <w:t>vberwunden</w:t>
      </w:r>
      <w:proofErr w:type="spellEnd"/>
      <w:r>
        <w:t xml:space="preserve"> hat. Derhalben halten wir jetzt nicht den Jüdischen Sabbat / der in das Gesetz gehört / </w:t>
      </w:r>
      <w:proofErr w:type="spellStart"/>
      <w:r>
        <w:t>sonder</w:t>
      </w:r>
      <w:proofErr w:type="spellEnd"/>
      <w:r>
        <w:t xml:space="preserve"> halten nach der </w:t>
      </w:r>
      <w:proofErr w:type="spellStart"/>
      <w:r>
        <w:t>freyheit</w:t>
      </w:r>
      <w:proofErr w:type="spellEnd"/>
      <w:r>
        <w:t xml:space="preserve"> deß Geists die </w:t>
      </w:r>
      <w:proofErr w:type="spellStart"/>
      <w:r>
        <w:t>gedechtnuß</w:t>
      </w:r>
      <w:proofErr w:type="spellEnd"/>
      <w:r>
        <w:t xml:space="preserve"> deß Herren / der von todten erweckt ist. </w:t>
      </w:r>
      <w:proofErr w:type="spellStart"/>
      <w:r>
        <w:t>Vnd</w:t>
      </w:r>
      <w:proofErr w:type="spellEnd"/>
      <w:r>
        <w:t xml:space="preserve"> glauben / </w:t>
      </w:r>
      <w:proofErr w:type="spellStart"/>
      <w:r>
        <w:t>dz</w:t>
      </w:r>
      <w:proofErr w:type="spellEnd"/>
      <w:r>
        <w:t xml:space="preserve"> durch </w:t>
      </w:r>
      <w:proofErr w:type="spellStart"/>
      <w:r>
        <w:t>jhn</w:t>
      </w:r>
      <w:proofErr w:type="spellEnd"/>
      <w:r>
        <w:t xml:space="preserve"> die </w:t>
      </w:r>
      <w:proofErr w:type="spellStart"/>
      <w:r>
        <w:t>welt</w:t>
      </w:r>
      <w:proofErr w:type="spellEnd"/>
      <w:r>
        <w:t xml:space="preserve"> erschaffen / </w:t>
      </w:r>
      <w:proofErr w:type="spellStart"/>
      <w:r>
        <w:t>vnd</w:t>
      </w:r>
      <w:proofErr w:type="spellEnd"/>
      <w:r>
        <w:t xml:space="preserve"> daß eben durch </w:t>
      </w:r>
      <w:proofErr w:type="spellStart"/>
      <w:r>
        <w:t>jhn</w:t>
      </w:r>
      <w:proofErr w:type="spellEnd"/>
      <w:r>
        <w:t xml:space="preserve"> </w:t>
      </w:r>
      <w:proofErr w:type="spellStart"/>
      <w:r>
        <w:t>vns</w:t>
      </w:r>
      <w:proofErr w:type="spellEnd"/>
      <w:r>
        <w:t xml:space="preserve"> täglich viel </w:t>
      </w:r>
      <w:proofErr w:type="spellStart"/>
      <w:r>
        <w:t>vnd</w:t>
      </w:r>
      <w:proofErr w:type="spellEnd"/>
      <w:r>
        <w:t xml:space="preserve"> grosse </w:t>
      </w:r>
      <w:proofErr w:type="spellStart"/>
      <w:r>
        <w:t>wolthaten</w:t>
      </w:r>
      <w:proofErr w:type="spellEnd"/>
      <w:r>
        <w:t xml:space="preserve"> zukommen: </w:t>
      </w:r>
      <w:proofErr w:type="spellStart"/>
      <w:r>
        <w:t>vnd</w:t>
      </w:r>
      <w:proofErr w:type="spellEnd"/>
      <w:r>
        <w:t xml:space="preserve"> daß wir durch </w:t>
      </w:r>
      <w:proofErr w:type="spellStart"/>
      <w:r>
        <w:t>jhn</w:t>
      </w:r>
      <w:proofErr w:type="spellEnd"/>
      <w:r>
        <w:t xml:space="preserve"> im glauben gerecht gemachet / </w:t>
      </w:r>
      <w:proofErr w:type="spellStart"/>
      <w:r>
        <w:t>vnd</w:t>
      </w:r>
      <w:proofErr w:type="spellEnd"/>
      <w:r>
        <w:t xml:space="preserve"> geheiliget werden. Welcher wie er die </w:t>
      </w:r>
      <w:proofErr w:type="spellStart"/>
      <w:r>
        <w:t>sünde</w:t>
      </w:r>
      <w:proofErr w:type="spellEnd"/>
      <w:r>
        <w:t xml:space="preserve"> / todt / </w:t>
      </w:r>
      <w:proofErr w:type="spellStart"/>
      <w:r>
        <w:t>Teuffel</w:t>
      </w:r>
      <w:proofErr w:type="spellEnd"/>
      <w:r>
        <w:t xml:space="preserve"> </w:t>
      </w:r>
      <w:proofErr w:type="spellStart"/>
      <w:r>
        <w:t>vnd</w:t>
      </w:r>
      <w:proofErr w:type="spellEnd"/>
      <w:r>
        <w:t xml:space="preserve"> helle </w:t>
      </w:r>
      <w:proofErr w:type="spellStart"/>
      <w:r>
        <w:t>vns</w:t>
      </w:r>
      <w:proofErr w:type="spellEnd"/>
      <w:r>
        <w:t xml:space="preserve"> zu gutem </w:t>
      </w:r>
      <w:proofErr w:type="spellStart"/>
      <w:r>
        <w:t>vberwunden</w:t>
      </w:r>
      <w:proofErr w:type="spellEnd"/>
      <w:r>
        <w:t xml:space="preserve"> hat: also hat er auch die heiligen </w:t>
      </w:r>
      <w:proofErr w:type="spellStart"/>
      <w:r>
        <w:t>versamlungen</w:t>
      </w:r>
      <w:proofErr w:type="spellEnd"/>
      <w:r>
        <w:t xml:space="preserve"> </w:t>
      </w:r>
      <w:proofErr w:type="spellStart"/>
      <w:r>
        <w:t>vnd</w:t>
      </w:r>
      <w:proofErr w:type="spellEnd"/>
      <w:r>
        <w:t xml:space="preserve"> </w:t>
      </w:r>
      <w:proofErr w:type="spellStart"/>
      <w:r>
        <w:t>zusamenkunfften</w:t>
      </w:r>
      <w:proofErr w:type="spellEnd"/>
      <w:r>
        <w:t xml:space="preserve"> befohlen / in denen wir die predig deß </w:t>
      </w:r>
      <w:proofErr w:type="spellStart"/>
      <w:r>
        <w:t>Euangeliums</w:t>
      </w:r>
      <w:proofErr w:type="spellEnd"/>
      <w:r>
        <w:t xml:space="preserve"> hören / betten / Gott lob </w:t>
      </w:r>
      <w:proofErr w:type="spellStart"/>
      <w:r>
        <w:t>vnd</w:t>
      </w:r>
      <w:proofErr w:type="spellEnd"/>
      <w:r>
        <w:t xml:space="preserve"> </w:t>
      </w:r>
      <w:proofErr w:type="spellStart"/>
      <w:r>
        <w:t>danck</w:t>
      </w:r>
      <w:proofErr w:type="spellEnd"/>
      <w:r>
        <w:t xml:space="preserve"> sagen / die </w:t>
      </w:r>
      <w:proofErr w:type="spellStart"/>
      <w:r>
        <w:t>H.Sacrament</w:t>
      </w:r>
      <w:proofErr w:type="spellEnd"/>
      <w:r>
        <w:t xml:space="preserve"> gebrauchen / </w:t>
      </w:r>
      <w:proofErr w:type="spellStart"/>
      <w:r>
        <w:t>vnd</w:t>
      </w:r>
      <w:proofErr w:type="spellEnd"/>
      <w:r>
        <w:t xml:space="preserve"> mit </w:t>
      </w:r>
      <w:proofErr w:type="spellStart"/>
      <w:r>
        <w:t>freygeber</w:t>
      </w:r>
      <w:proofErr w:type="spellEnd"/>
      <w:r>
        <w:t xml:space="preserve"> </w:t>
      </w:r>
      <w:proofErr w:type="spellStart"/>
      <w:r>
        <w:t>hand</w:t>
      </w:r>
      <w:proofErr w:type="spellEnd"/>
      <w:r>
        <w:t xml:space="preserve"> die heiligen gaben </w:t>
      </w:r>
      <w:proofErr w:type="spellStart"/>
      <w:r>
        <w:t>vnder</w:t>
      </w:r>
      <w:proofErr w:type="spellEnd"/>
      <w:r>
        <w:t xml:space="preserve"> die armen </w:t>
      </w:r>
      <w:proofErr w:type="spellStart"/>
      <w:r>
        <w:t>außspreiten</w:t>
      </w:r>
      <w:proofErr w:type="spellEnd"/>
      <w:r>
        <w:t xml:space="preserve">. Derhalben so kommen die Christen </w:t>
      </w:r>
      <w:proofErr w:type="spellStart"/>
      <w:r>
        <w:t>zusamen</w:t>
      </w:r>
      <w:proofErr w:type="spellEnd"/>
      <w:r>
        <w:t xml:space="preserve"> in die heilige </w:t>
      </w:r>
      <w:proofErr w:type="spellStart"/>
      <w:r>
        <w:t>versamlung</w:t>
      </w:r>
      <w:proofErr w:type="spellEnd"/>
      <w:r>
        <w:t xml:space="preserve"> / </w:t>
      </w:r>
      <w:proofErr w:type="spellStart"/>
      <w:r>
        <w:t>vnd</w:t>
      </w:r>
      <w:proofErr w:type="spellEnd"/>
      <w:r>
        <w:t xml:space="preserve"> gebrauchen recht </w:t>
      </w:r>
      <w:proofErr w:type="spellStart"/>
      <w:r>
        <w:t>vnnd</w:t>
      </w:r>
      <w:proofErr w:type="spellEnd"/>
      <w:r>
        <w:t xml:space="preserve"> </w:t>
      </w:r>
      <w:proofErr w:type="spellStart"/>
      <w:r>
        <w:t>wol</w:t>
      </w:r>
      <w:proofErr w:type="spellEnd"/>
      <w:r>
        <w:t xml:space="preserve"> den Sabbat zur </w:t>
      </w:r>
      <w:proofErr w:type="spellStart"/>
      <w:r>
        <w:t>heiligung</w:t>
      </w:r>
      <w:proofErr w:type="spellEnd"/>
      <w:r>
        <w:t xml:space="preserve"> / in dem sie alles halten </w:t>
      </w:r>
      <w:proofErr w:type="spellStart"/>
      <w:r>
        <w:t>vnd</w:t>
      </w:r>
      <w:proofErr w:type="spellEnd"/>
      <w:r>
        <w:t xml:space="preserve"> thun / was wir zuvor vom Sabbat </w:t>
      </w:r>
      <w:proofErr w:type="spellStart"/>
      <w:r>
        <w:t>erzehlt</w:t>
      </w:r>
      <w:proofErr w:type="spellEnd"/>
      <w:r>
        <w:t xml:space="preserve"> haben. </w:t>
      </w:r>
    </w:p>
    <w:p w14:paraId="29A3181E" w14:textId="77777777" w:rsidR="00EB3C2B" w:rsidRDefault="00EB3C2B" w:rsidP="00EB3C2B">
      <w:pPr>
        <w:pStyle w:val="StandardWeb"/>
      </w:pPr>
      <w:r>
        <w:t xml:space="preserve">F. Welche </w:t>
      </w:r>
      <w:proofErr w:type="spellStart"/>
      <w:r>
        <w:t>vbertretten</w:t>
      </w:r>
      <w:proofErr w:type="spellEnd"/>
      <w:r>
        <w:t xml:space="preserve"> aber dieß </w:t>
      </w:r>
      <w:proofErr w:type="spellStart"/>
      <w:r>
        <w:t>gebott</w:t>
      </w:r>
      <w:proofErr w:type="spellEnd"/>
      <w:r>
        <w:t xml:space="preserve"> Gottes? </w:t>
      </w:r>
    </w:p>
    <w:p w14:paraId="70E10F9C" w14:textId="77777777" w:rsidR="00EB3C2B" w:rsidRDefault="00EB3C2B" w:rsidP="00EB3C2B">
      <w:pPr>
        <w:pStyle w:val="StandardWeb"/>
      </w:pPr>
      <w:r>
        <w:t xml:space="preserve">A. Die da glauben / </w:t>
      </w:r>
      <w:proofErr w:type="spellStart"/>
      <w:r>
        <w:t>dz</w:t>
      </w:r>
      <w:proofErr w:type="spellEnd"/>
      <w:r>
        <w:t xml:space="preserve"> die </w:t>
      </w:r>
      <w:proofErr w:type="spellStart"/>
      <w:r>
        <w:t>welt</w:t>
      </w:r>
      <w:proofErr w:type="spellEnd"/>
      <w:r>
        <w:t xml:space="preserve"> von </w:t>
      </w:r>
      <w:proofErr w:type="spellStart"/>
      <w:r>
        <w:t>ewigkeit</w:t>
      </w:r>
      <w:proofErr w:type="spellEnd"/>
      <w:r>
        <w:t xml:space="preserve"> her sey: die Gottes tägliche </w:t>
      </w:r>
      <w:proofErr w:type="spellStart"/>
      <w:r>
        <w:t>wolthaten</w:t>
      </w:r>
      <w:proofErr w:type="spellEnd"/>
      <w:r>
        <w:t xml:space="preserve"> / die verderbte </w:t>
      </w:r>
      <w:proofErr w:type="spellStart"/>
      <w:r>
        <w:t>art</w:t>
      </w:r>
      <w:proofErr w:type="spellEnd"/>
      <w:r>
        <w:t xml:space="preserve"> deß menschlichen </w:t>
      </w:r>
      <w:proofErr w:type="spellStart"/>
      <w:r>
        <w:t>geschlechts</w:t>
      </w:r>
      <w:proofErr w:type="spellEnd"/>
      <w:r>
        <w:t xml:space="preserve"> </w:t>
      </w:r>
      <w:proofErr w:type="spellStart"/>
      <w:r>
        <w:t>vnd</w:t>
      </w:r>
      <w:proofErr w:type="spellEnd"/>
      <w:r>
        <w:t xml:space="preserve"> </w:t>
      </w:r>
      <w:proofErr w:type="spellStart"/>
      <w:r>
        <w:t>jre</w:t>
      </w:r>
      <w:proofErr w:type="spellEnd"/>
      <w:r>
        <w:t xml:space="preserve"> </w:t>
      </w:r>
      <w:proofErr w:type="spellStart"/>
      <w:r>
        <w:t>vnreinigkeit</w:t>
      </w:r>
      <w:proofErr w:type="spellEnd"/>
      <w:r>
        <w:t xml:space="preserve"> / </w:t>
      </w:r>
      <w:proofErr w:type="spellStart"/>
      <w:r>
        <w:t>vnd</w:t>
      </w:r>
      <w:proofErr w:type="spellEnd"/>
      <w:r>
        <w:t xml:space="preserve"> die einig </w:t>
      </w:r>
      <w:proofErr w:type="spellStart"/>
      <w:r>
        <w:t>gnade</w:t>
      </w:r>
      <w:proofErr w:type="spellEnd"/>
      <w:r>
        <w:t xml:space="preserve"> Gottes / </w:t>
      </w:r>
      <w:proofErr w:type="spellStart"/>
      <w:r>
        <w:t>darduch</w:t>
      </w:r>
      <w:proofErr w:type="spellEnd"/>
      <w:r>
        <w:t xml:space="preserve"> sie </w:t>
      </w:r>
      <w:proofErr w:type="spellStart"/>
      <w:r>
        <w:t>geheylet</w:t>
      </w:r>
      <w:proofErr w:type="spellEnd"/>
      <w:r>
        <w:t xml:space="preserve"> werden / </w:t>
      </w:r>
      <w:proofErr w:type="spellStart"/>
      <w:r>
        <w:t>vnd</w:t>
      </w:r>
      <w:proofErr w:type="spellEnd"/>
      <w:r>
        <w:t xml:space="preserve"> die </w:t>
      </w:r>
      <w:proofErr w:type="spellStart"/>
      <w:r>
        <w:t>gerechtigkeit</w:t>
      </w:r>
      <w:proofErr w:type="spellEnd"/>
      <w:r>
        <w:t xml:space="preserve"> deß </w:t>
      </w:r>
      <w:proofErr w:type="spellStart"/>
      <w:r>
        <w:t>glaubens</w:t>
      </w:r>
      <w:proofErr w:type="spellEnd"/>
      <w:r>
        <w:t xml:space="preserve"> / </w:t>
      </w:r>
      <w:proofErr w:type="spellStart"/>
      <w:r>
        <w:t>nit</w:t>
      </w:r>
      <w:proofErr w:type="spellEnd"/>
      <w:r>
        <w:t xml:space="preserve"> erkennen: </w:t>
      </w:r>
      <w:proofErr w:type="spellStart"/>
      <w:r>
        <w:t>vnd</w:t>
      </w:r>
      <w:proofErr w:type="spellEnd"/>
      <w:r>
        <w:t xml:space="preserve"> derowegen die heiligen </w:t>
      </w:r>
      <w:proofErr w:type="spellStart"/>
      <w:r>
        <w:t>versamlungen</w:t>
      </w:r>
      <w:proofErr w:type="spellEnd"/>
      <w:r>
        <w:t xml:space="preserve"> / die </w:t>
      </w:r>
      <w:proofErr w:type="spellStart"/>
      <w:r>
        <w:t>verkündigung</w:t>
      </w:r>
      <w:proofErr w:type="spellEnd"/>
      <w:r>
        <w:t xml:space="preserve"> deß </w:t>
      </w:r>
      <w:proofErr w:type="spellStart"/>
      <w:r>
        <w:t>Euangelij</w:t>
      </w:r>
      <w:proofErr w:type="spellEnd"/>
      <w:r>
        <w:t xml:space="preserve"> / das gemein </w:t>
      </w:r>
      <w:proofErr w:type="spellStart"/>
      <w:r>
        <w:t>gebett</w:t>
      </w:r>
      <w:proofErr w:type="spellEnd"/>
      <w:r>
        <w:t xml:space="preserve"> </w:t>
      </w:r>
      <w:proofErr w:type="spellStart"/>
      <w:r>
        <w:t>vnd</w:t>
      </w:r>
      <w:proofErr w:type="spellEnd"/>
      <w:r>
        <w:t xml:space="preserve"> gebrauch der H. Sacramenten </w:t>
      </w:r>
      <w:proofErr w:type="spellStart"/>
      <w:r>
        <w:t>geringschetzen</w:t>
      </w:r>
      <w:proofErr w:type="spellEnd"/>
      <w:r>
        <w:t xml:space="preserve"> </w:t>
      </w:r>
      <w:proofErr w:type="spellStart"/>
      <w:r>
        <w:t>vnd</w:t>
      </w:r>
      <w:proofErr w:type="spellEnd"/>
      <w:r>
        <w:t xml:space="preserve"> </w:t>
      </w:r>
      <w:proofErr w:type="spellStart"/>
      <w:r>
        <w:t>versaumen</w:t>
      </w:r>
      <w:proofErr w:type="spellEnd"/>
      <w:r>
        <w:t xml:space="preserve">: </w:t>
      </w:r>
      <w:proofErr w:type="spellStart"/>
      <w:r>
        <w:t>vnd</w:t>
      </w:r>
      <w:proofErr w:type="spellEnd"/>
      <w:r>
        <w:t xml:space="preserve"> so viel die guten </w:t>
      </w:r>
      <w:proofErr w:type="spellStart"/>
      <w:r>
        <w:t>werck</w:t>
      </w:r>
      <w:proofErr w:type="spellEnd"/>
      <w:r>
        <w:t xml:space="preserve"> antrifft / gern ruhen: </w:t>
      </w:r>
      <w:proofErr w:type="spellStart"/>
      <w:r>
        <w:t>seind</w:t>
      </w:r>
      <w:proofErr w:type="spellEnd"/>
      <w:r>
        <w:t xml:space="preserve"> aber </w:t>
      </w:r>
      <w:proofErr w:type="spellStart"/>
      <w:r>
        <w:t>eyfferig</w:t>
      </w:r>
      <w:proofErr w:type="spellEnd"/>
      <w:r>
        <w:t xml:space="preserve"> in bösen </w:t>
      </w:r>
      <w:proofErr w:type="spellStart"/>
      <w:r>
        <w:t>wercken</w:t>
      </w:r>
      <w:proofErr w:type="spellEnd"/>
      <w:r>
        <w:t xml:space="preserve"> / im dienst deß </w:t>
      </w:r>
      <w:proofErr w:type="spellStart"/>
      <w:r>
        <w:t>Teuffels</w:t>
      </w:r>
      <w:proofErr w:type="spellEnd"/>
      <w:r>
        <w:t xml:space="preserve"> / im </w:t>
      </w:r>
      <w:proofErr w:type="spellStart"/>
      <w:r>
        <w:t>Gottslesteren</w:t>
      </w:r>
      <w:proofErr w:type="spellEnd"/>
      <w:r>
        <w:t xml:space="preserve"> / </w:t>
      </w:r>
      <w:proofErr w:type="spellStart"/>
      <w:r>
        <w:t>inn</w:t>
      </w:r>
      <w:proofErr w:type="spellEnd"/>
      <w:r>
        <w:t xml:space="preserve"> </w:t>
      </w:r>
      <w:proofErr w:type="spellStart"/>
      <w:r>
        <w:t>hochfart</w:t>
      </w:r>
      <w:proofErr w:type="spellEnd"/>
      <w:r>
        <w:t xml:space="preserve"> / spielen / </w:t>
      </w:r>
      <w:proofErr w:type="spellStart"/>
      <w:r>
        <w:t>tantzen</w:t>
      </w:r>
      <w:proofErr w:type="spellEnd"/>
      <w:r>
        <w:t xml:space="preserve"> / </w:t>
      </w:r>
      <w:proofErr w:type="spellStart"/>
      <w:r>
        <w:t>sauffen</w:t>
      </w:r>
      <w:proofErr w:type="spellEnd"/>
      <w:r>
        <w:t xml:space="preserve"> / </w:t>
      </w:r>
      <w:proofErr w:type="spellStart"/>
      <w:r>
        <w:t>vnd</w:t>
      </w:r>
      <w:proofErr w:type="spellEnd"/>
      <w:r>
        <w:t xml:space="preserve"> in </w:t>
      </w:r>
      <w:proofErr w:type="spellStart"/>
      <w:r>
        <w:t>verrichtung</w:t>
      </w:r>
      <w:proofErr w:type="spellEnd"/>
      <w:r>
        <w:t xml:space="preserve"> der </w:t>
      </w:r>
      <w:proofErr w:type="spellStart"/>
      <w:r>
        <w:t>lüsten</w:t>
      </w:r>
      <w:proofErr w:type="spellEnd"/>
      <w:r>
        <w:t xml:space="preserve"> deß </w:t>
      </w:r>
      <w:proofErr w:type="spellStart"/>
      <w:r>
        <w:t>fleischs</w:t>
      </w:r>
      <w:proofErr w:type="spellEnd"/>
      <w:r>
        <w:t xml:space="preserve">. </w:t>
      </w:r>
    </w:p>
    <w:p w14:paraId="0520D647" w14:textId="77777777" w:rsidR="00EB3C2B" w:rsidRDefault="00EB3C2B" w:rsidP="00EB3C2B">
      <w:pPr>
        <w:pStyle w:val="StandardWeb"/>
      </w:pPr>
      <w:r>
        <w:t xml:space="preserve">F. Was haben aber solche </w:t>
      </w:r>
      <w:proofErr w:type="spellStart"/>
      <w:r>
        <w:t>leuthe</w:t>
      </w:r>
      <w:proofErr w:type="spellEnd"/>
      <w:r>
        <w:t xml:space="preserve"> zu gewarten? </w:t>
      </w:r>
    </w:p>
    <w:p w14:paraId="57C905FB" w14:textId="77777777" w:rsidR="00EB3C2B" w:rsidRDefault="00EB3C2B" w:rsidP="00EB3C2B">
      <w:pPr>
        <w:pStyle w:val="StandardWeb"/>
      </w:pPr>
      <w:r>
        <w:t xml:space="preserve">A. Den grimmigen </w:t>
      </w:r>
      <w:proofErr w:type="spellStart"/>
      <w:r>
        <w:t>vnd</w:t>
      </w:r>
      <w:proofErr w:type="spellEnd"/>
      <w:r>
        <w:t xml:space="preserve"> gerechten </w:t>
      </w:r>
      <w:proofErr w:type="spellStart"/>
      <w:r>
        <w:t>zorn</w:t>
      </w:r>
      <w:proofErr w:type="spellEnd"/>
      <w:r>
        <w:t xml:space="preserve"> Gottes / </w:t>
      </w:r>
      <w:proofErr w:type="spellStart"/>
      <w:r>
        <w:t>vnnd</w:t>
      </w:r>
      <w:proofErr w:type="spellEnd"/>
      <w:r>
        <w:t xml:space="preserve"> sein </w:t>
      </w:r>
      <w:proofErr w:type="spellStart"/>
      <w:r>
        <w:t>rach</w:t>
      </w:r>
      <w:proofErr w:type="spellEnd"/>
      <w:r>
        <w:t xml:space="preserve">. </w:t>
      </w:r>
      <w:proofErr w:type="spellStart"/>
      <w:r>
        <w:t>Jtem</w:t>
      </w:r>
      <w:proofErr w:type="spellEnd"/>
      <w:r>
        <w:t xml:space="preserve"> will Gott seinen Sabbat gesegnet / so </w:t>
      </w:r>
      <w:proofErr w:type="spellStart"/>
      <w:r>
        <w:t>volget</w:t>
      </w:r>
      <w:proofErr w:type="spellEnd"/>
      <w:r>
        <w:t xml:space="preserve"> nothwendig daß der Sabbat deß Satans </w:t>
      </w:r>
      <w:proofErr w:type="spellStart"/>
      <w:r>
        <w:t>verflücht</w:t>
      </w:r>
      <w:proofErr w:type="spellEnd"/>
      <w:r>
        <w:t xml:space="preserve"> sey. Wie aber der </w:t>
      </w:r>
      <w:proofErr w:type="spellStart"/>
      <w:r>
        <w:t>segen</w:t>
      </w:r>
      <w:proofErr w:type="spellEnd"/>
      <w:r>
        <w:t xml:space="preserve"> Gottes </w:t>
      </w:r>
      <w:proofErr w:type="spellStart"/>
      <w:r>
        <w:t>begreifft</w:t>
      </w:r>
      <w:proofErr w:type="spellEnd"/>
      <w:r>
        <w:t xml:space="preserve"> alle </w:t>
      </w:r>
      <w:proofErr w:type="spellStart"/>
      <w:r>
        <w:t>güter</w:t>
      </w:r>
      <w:proofErr w:type="spellEnd"/>
      <w:r>
        <w:t xml:space="preserve"> dieses gegenwertigen </w:t>
      </w:r>
      <w:proofErr w:type="spellStart"/>
      <w:r>
        <w:t>vnd</w:t>
      </w:r>
      <w:proofErr w:type="spellEnd"/>
      <w:r>
        <w:t xml:space="preserve"> </w:t>
      </w:r>
      <w:proofErr w:type="spellStart"/>
      <w:r>
        <w:t>zukünfftigen</w:t>
      </w:r>
      <w:proofErr w:type="spellEnd"/>
      <w:r>
        <w:t xml:space="preserve"> </w:t>
      </w:r>
      <w:proofErr w:type="spellStart"/>
      <w:r>
        <w:t>lebens</w:t>
      </w:r>
      <w:proofErr w:type="spellEnd"/>
      <w:r>
        <w:t xml:space="preserve">: also </w:t>
      </w:r>
      <w:proofErr w:type="spellStart"/>
      <w:r>
        <w:t>begreifft</w:t>
      </w:r>
      <w:proofErr w:type="spellEnd"/>
      <w:r>
        <w:t xml:space="preserve"> sein fluch allerley </w:t>
      </w:r>
      <w:proofErr w:type="spellStart"/>
      <w:r>
        <w:t>jamer</w:t>
      </w:r>
      <w:proofErr w:type="spellEnd"/>
      <w:r>
        <w:t xml:space="preserve"> </w:t>
      </w:r>
      <w:proofErr w:type="spellStart"/>
      <w:r>
        <w:t>vnd</w:t>
      </w:r>
      <w:proofErr w:type="spellEnd"/>
      <w:r>
        <w:t xml:space="preserve"> elend </w:t>
      </w:r>
      <w:proofErr w:type="spellStart"/>
      <w:r>
        <w:t>beyder</w:t>
      </w:r>
      <w:proofErr w:type="spellEnd"/>
      <w:r>
        <w:t xml:space="preserve"> leben. </w:t>
      </w:r>
      <w:proofErr w:type="spellStart"/>
      <w:r>
        <w:t>Vnd</w:t>
      </w:r>
      <w:proofErr w:type="spellEnd"/>
      <w:r>
        <w:t xml:space="preserve"> die </w:t>
      </w:r>
      <w:proofErr w:type="spellStart"/>
      <w:r>
        <w:t>seind</w:t>
      </w:r>
      <w:proofErr w:type="spellEnd"/>
      <w:r>
        <w:t xml:space="preserve"> wahrlich Gottes </w:t>
      </w:r>
      <w:proofErr w:type="spellStart"/>
      <w:r>
        <w:t>feynd</w:t>
      </w:r>
      <w:proofErr w:type="spellEnd"/>
      <w:r>
        <w:t xml:space="preserve"> / die also gethan </w:t>
      </w:r>
      <w:proofErr w:type="spellStart"/>
      <w:r>
        <w:t>seind</w:t>
      </w:r>
      <w:proofErr w:type="spellEnd"/>
      <w:r>
        <w:t xml:space="preserve">: wie </w:t>
      </w:r>
      <w:proofErr w:type="spellStart"/>
      <w:r>
        <w:t>hergegen</w:t>
      </w:r>
      <w:proofErr w:type="spellEnd"/>
      <w:r>
        <w:t xml:space="preserve"> </w:t>
      </w:r>
      <w:proofErr w:type="spellStart"/>
      <w:r>
        <w:t>vnder</w:t>
      </w:r>
      <w:proofErr w:type="spellEnd"/>
      <w:r>
        <w:t xml:space="preserve"> die freunde Gottes </w:t>
      </w:r>
      <w:proofErr w:type="spellStart"/>
      <w:r>
        <w:t>gezehlt</w:t>
      </w:r>
      <w:proofErr w:type="spellEnd"/>
      <w:r>
        <w:t xml:space="preserve"> werden / die Gott lieben / </w:t>
      </w:r>
      <w:proofErr w:type="spellStart"/>
      <w:r>
        <w:t>vnd</w:t>
      </w:r>
      <w:proofErr w:type="spellEnd"/>
      <w:r>
        <w:t xml:space="preserve"> zwar mit der liebe </w:t>
      </w:r>
      <w:proofErr w:type="spellStart"/>
      <w:r>
        <w:t>vnd</w:t>
      </w:r>
      <w:proofErr w:type="spellEnd"/>
      <w:r>
        <w:t xml:space="preserve"> </w:t>
      </w:r>
      <w:proofErr w:type="spellStart"/>
      <w:r>
        <w:t>ehrembietung</w:t>
      </w:r>
      <w:proofErr w:type="spellEnd"/>
      <w:r>
        <w:t xml:space="preserve"> / die </w:t>
      </w:r>
      <w:proofErr w:type="spellStart"/>
      <w:r>
        <w:t>bißhero</w:t>
      </w:r>
      <w:proofErr w:type="spellEnd"/>
      <w:r>
        <w:t xml:space="preserve"> in der ersten </w:t>
      </w:r>
      <w:proofErr w:type="spellStart"/>
      <w:r>
        <w:t>Taffel</w:t>
      </w:r>
      <w:proofErr w:type="spellEnd"/>
      <w:r>
        <w:t xml:space="preserve"> der </w:t>
      </w:r>
      <w:proofErr w:type="spellStart"/>
      <w:r>
        <w:t>gebotten</w:t>
      </w:r>
      <w:proofErr w:type="spellEnd"/>
      <w:r>
        <w:t xml:space="preserve"> Gottes beschrieben ist. </w:t>
      </w:r>
    </w:p>
    <w:p w14:paraId="55F7641F" w14:textId="77777777" w:rsidR="00EB3C2B" w:rsidRDefault="00EB3C2B" w:rsidP="00EB3C2B">
      <w:pPr>
        <w:pStyle w:val="berschrift2"/>
      </w:pPr>
      <w:r>
        <w:t>Cap. VI.</w:t>
      </w:r>
    </w:p>
    <w:p w14:paraId="0EC8CF5C" w14:textId="77777777" w:rsidR="00EB3C2B" w:rsidRDefault="00EB3C2B" w:rsidP="00EB3C2B">
      <w:pPr>
        <w:pStyle w:val="StandardWeb"/>
      </w:pPr>
      <w:r>
        <w:t xml:space="preserve">Erklärung der anderen </w:t>
      </w:r>
      <w:proofErr w:type="spellStart"/>
      <w:r>
        <w:t>Taffel</w:t>
      </w:r>
      <w:proofErr w:type="spellEnd"/>
      <w:r>
        <w:t xml:space="preserve">. </w:t>
      </w:r>
    </w:p>
    <w:p w14:paraId="48C7A495" w14:textId="77777777" w:rsidR="00EB3C2B" w:rsidRDefault="00EB3C2B" w:rsidP="00EB3C2B">
      <w:pPr>
        <w:pStyle w:val="StandardWeb"/>
      </w:pPr>
      <w:r>
        <w:t xml:space="preserve">F. Weil die ander </w:t>
      </w:r>
      <w:proofErr w:type="spellStart"/>
      <w:r>
        <w:t>Taffel</w:t>
      </w:r>
      <w:proofErr w:type="spellEnd"/>
      <w:r>
        <w:t xml:space="preserve"> </w:t>
      </w:r>
      <w:proofErr w:type="spellStart"/>
      <w:r>
        <w:t>fürnemlich</w:t>
      </w:r>
      <w:proofErr w:type="spellEnd"/>
      <w:r>
        <w:t xml:space="preserve"> gehet </w:t>
      </w:r>
      <w:proofErr w:type="spellStart"/>
      <w:r>
        <w:t>auff</w:t>
      </w:r>
      <w:proofErr w:type="spellEnd"/>
      <w:r>
        <w:t xml:space="preserve"> die </w:t>
      </w:r>
      <w:proofErr w:type="spellStart"/>
      <w:r>
        <w:t>pflicht</w:t>
      </w:r>
      <w:proofErr w:type="spellEnd"/>
      <w:r>
        <w:t xml:space="preserve"> / die wir den </w:t>
      </w:r>
      <w:proofErr w:type="spellStart"/>
      <w:r>
        <w:t>menschen</w:t>
      </w:r>
      <w:proofErr w:type="spellEnd"/>
      <w:r>
        <w:t xml:space="preserve"> oder </w:t>
      </w:r>
      <w:proofErr w:type="spellStart"/>
      <w:r>
        <w:t>vnserm</w:t>
      </w:r>
      <w:proofErr w:type="spellEnd"/>
      <w:r>
        <w:t xml:space="preserve"> </w:t>
      </w:r>
      <w:proofErr w:type="spellStart"/>
      <w:r>
        <w:t>nechsten</w:t>
      </w:r>
      <w:proofErr w:type="spellEnd"/>
      <w:r>
        <w:t xml:space="preserve"> </w:t>
      </w:r>
      <w:proofErr w:type="spellStart"/>
      <w:r>
        <w:t>zuerzeigen</w:t>
      </w:r>
      <w:proofErr w:type="spellEnd"/>
      <w:r>
        <w:t xml:space="preserve"> schuldig </w:t>
      </w:r>
      <w:proofErr w:type="spellStart"/>
      <w:r>
        <w:t>seind</w:t>
      </w:r>
      <w:proofErr w:type="spellEnd"/>
      <w:r>
        <w:t xml:space="preserve"> / so zeig mir an welches </w:t>
      </w:r>
      <w:proofErr w:type="spellStart"/>
      <w:r>
        <w:t>jhr</w:t>
      </w:r>
      <w:proofErr w:type="spellEnd"/>
      <w:r>
        <w:t xml:space="preserve"> das erst </w:t>
      </w:r>
      <w:proofErr w:type="spellStart"/>
      <w:r>
        <w:t>Gebott</w:t>
      </w:r>
      <w:proofErr w:type="spellEnd"/>
      <w:r>
        <w:t xml:space="preserve"> sey / sonst in der </w:t>
      </w:r>
      <w:proofErr w:type="spellStart"/>
      <w:r>
        <w:t>ordnung</w:t>
      </w:r>
      <w:proofErr w:type="spellEnd"/>
      <w:r>
        <w:t xml:space="preserve"> </w:t>
      </w:r>
      <w:proofErr w:type="spellStart"/>
      <w:r>
        <w:t>dz</w:t>
      </w:r>
      <w:proofErr w:type="spellEnd"/>
      <w:r>
        <w:t xml:space="preserve"> </w:t>
      </w:r>
      <w:proofErr w:type="spellStart"/>
      <w:r>
        <w:t>fünffte</w:t>
      </w:r>
      <w:proofErr w:type="spellEnd"/>
      <w:r>
        <w:t xml:space="preserve">? </w:t>
      </w:r>
    </w:p>
    <w:p w14:paraId="2E01CFC2" w14:textId="77777777" w:rsidR="00EB3C2B" w:rsidRDefault="00EB3C2B" w:rsidP="00EB3C2B">
      <w:pPr>
        <w:pStyle w:val="StandardWeb"/>
      </w:pPr>
      <w:r>
        <w:t xml:space="preserve">A. Das gebeut die Eltern zu ehren. </w:t>
      </w:r>
    </w:p>
    <w:p w14:paraId="168C00F9" w14:textId="77777777" w:rsidR="00EB3C2B" w:rsidRDefault="00EB3C2B" w:rsidP="00EB3C2B">
      <w:pPr>
        <w:pStyle w:val="StandardWeb"/>
      </w:pPr>
      <w:r>
        <w:t xml:space="preserve">F. Was verstehet es durch die Eltern? </w:t>
      </w:r>
    </w:p>
    <w:p w14:paraId="140E0C7A" w14:textId="77777777" w:rsidR="00EB3C2B" w:rsidRDefault="00EB3C2B" w:rsidP="00EB3C2B">
      <w:pPr>
        <w:pStyle w:val="StandardWeb"/>
      </w:pPr>
      <w:r>
        <w:t xml:space="preserve">A. Erstlich die / so mich geboren haben: demnach die </w:t>
      </w:r>
      <w:proofErr w:type="spellStart"/>
      <w:r>
        <w:t>lehrer</w:t>
      </w:r>
      <w:proofErr w:type="spellEnd"/>
      <w:r>
        <w:t xml:space="preserve"> </w:t>
      </w:r>
      <w:proofErr w:type="spellStart"/>
      <w:r>
        <w:t>vnd</w:t>
      </w:r>
      <w:proofErr w:type="spellEnd"/>
      <w:r>
        <w:t xml:space="preserve"> </w:t>
      </w:r>
      <w:proofErr w:type="spellStart"/>
      <w:r>
        <w:t>lehrmeister</w:t>
      </w:r>
      <w:proofErr w:type="spellEnd"/>
      <w:r>
        <w:t xml:space="preserve"> / die mich gleich als widergeboren / </w:t>
      </w:r>
      <w:proofErr w:type="spellStart"/>
      <w:r>
        <w:t>vnd</w:t>
      </w:r>
      <w:proofErr w:type="spellEnd"/>
      <w:r>
        <w:t xml:space="preserve"> </w:t>
      </w:r>
      <w:proofErr w:type="spellStart"/>
      <w:r>
        <w:t>vnderrichten</w:t>
      </w:r>
      <w:proofErr w:type="spellEnd"/>
      <w:r>
        <w:t xml:space="preserve"> im glauben / in freyen </w:t>
      </w:r>
      <w:proofErr w:type="spellStart"/>
      <w:r>
        <w:t>künsten</w:t>
      </w:r>
      <w:proofErr w:type="spellEnd"/>
      <w:r>
        <w:t xml:space="preserve"> / </w:t>
      </w:r>
      <w:proofErr w:type="spellStart"/>
      <w:r>
        <w:t>vnd</w:t>
      </w:r>
      <w:proofErr w:type="spellEnd"/>
      <w:r>
        <w:t xml:space="preserve"> in den </w:t>
      </w:r>
      <w:proofErr w:type="spellStart"/>
      <w:r>
        <w:t>handtwercken</w:t>
      </w:r>
      <w:proofErr w:type="spellEnd"/>
      <w:r>
        <w:t xml:space="preserve">: die </w:t>
      </w:r>
      <w:proofErr w:type="spellStart"/>
      <w:r>
        <w:t>vormünde</w:t>
      </w:r>
      <w:proofErr w:type="spellEnd"/>
      <w:r>
        <w:t xml:space="preserve"> / alte </w:t>
      </w:r>
      <w:proofErr w:type="spellStart"/>
      <w:r>
        <w:t>leuhte</w:t>
      </w:r>
      <w:proofErr w:type="spellEnd"/>
      <w:r>
        <w:t xml:space="preserve"> / </w:t>
      </w:r>
      <w:proofErr w:type="spellStart"/>
      <w:r>
        <w:t>vnd</w:t>
      </w:r>
      <w:proofErr w:type="spellEnd"/>
      <w:r>
        <w:t xml:space="preserve"> sonderlich die Oberkeit / die Gott verordnet hat. </w:t>
      </w:r>
    </w:p>
    <w:p w14:paraId="7A016AC0" w14:textId="77777777" w:rsidR="00EB3C2B" w:rsidRDefault="00EB3C2B" w:rsidP="00EB3C2B">
      <w:pPr>
        <w:pStyle w:val="StandardWeb"/>
      </w:pPr>
      <w:r>
        <w:t xml:space="preserve">F. Was heißt aber die Eltern / </w:t>
      </w:r>
      <w:proofErr w:type="spellStart"/>
      <w:r>
        <w:t>vnd</w:t>
      </w:r>
      <w:proofErr w:type="spellEnd"/>
      <w:r>
        <w:t xml:space="preserve"> die an </w:t>
      </w:r>
      <w:proofErr w:type="spellStart"/>
      <w:r>
        <w:t>jrer</w:t>
      </w:r>
      <w:proofErr w:type="spellEnd"/>
      <w:r>
        <w:t xml:space="preserve"> statt </w:t>
      </w:r>
      <w:proofErr w:type="spellStart"/>
      <w:r>
        <w:t>seind</w:t>
      </w:r>
      <w:proofErr w:type="spellEnd"/>
      <w:r>
        <w:t xml:space="preserve"> / ehren? </w:t>
      </w:r>
    </w:p>
    <w:p w14:paraId="23693E10" w14:textId="77777777" w:rsidR="00EB3C2B" w:rsidRDefault="00EB3C2B" w:rsidP="00EB3C2B">
      <w:pPr>
        <w:pStyle w:val="StandardWeb"/>
      </w:pPr>
      <w:r>
        <w:t xml:space="preserve">A. Sie </w:t>
      </w:r>
      <w:proofErr w:type="spellStart"/>
      <w:r>
        <w:t>hertzlich</w:t>
      </w:r>
      <w:proofErr w:type="spellEnd"/>
      <w:r>
        <w:t xml:space="preserve"> lieben / hoch halten / </w:t>
      </w:r>
      <w:proofErr w:type="spellStart"/>
      <w:r>
        <w:t>endtlich</w:t>
      </w:r>
      <w:proofErr w:type="spellEnd"/>
      <w:r>
        <w:t xml:space="preserve"> erkennen / daß sie </w:t>
      </w:r>
      <w:proofErr w:type="spellStart"/>
      <w:r>
        <w:t>vns</w:t>
      </w:r>
      <w:proofErr w:type="spellEnd"/>
      <w:r>
        <w:t xml:space="preserve"> von Gott gegeben / </w:t>
      </w:r>
      <w:proofErr w:type="spellStart"/>
      <w:r>
        <w:t>vnd</w:t>
      </w:r>
      <w:proofErr w:type="spellEnd"/>
      <w:r>
        <w:t xml:space="preserve"> derhalben </w:t>
      </w:r>
      <w:proofErr w:type="spellStart"/>
      <w:r>
        <w:t>nit</w:t>
      </w:r>
      <w:proofErr w:type="spellEnd"/>
      <w:r>
        <w:t xml:space="preserve"> sollen verachtet / sondern geehret </w:t>
      </w:r>
      <w:proofErr w:type="spellStart"/>
      <w:r>
        <w:t>vnd</w:t>
      </w:r>
      <w:proofErr w:type="spellEnd"/>
      <w:r>
        <w:t xml:space="preserve"> vor </w:t>
      </w:r>
      <w:proofErr w:type="spellStart"/>
      <w:r>
        <w:t>augen</w:t>
      </w:r>
      <w:proofErr w:type="spellEnd"/>
      <w:r>
        <w:t xml:space="preserve"> gehalten werden: daß man auch wider sie nicht solle murren / oder sich </w:t>
      </w:r>
      <w:proofErr w:type="spellStart"/>
      <w:r>
        <w:t>jhnen</w:t>
      </w:r>
      <w:proofErr w:type="spellEnd"/>
      <w:r>
        <w:t xml:space="preserve"> </w:t>
      </w:r>
      <w:proofErr w:type="spellStart"/>
      <w:r>
        <w:t>fräffner</w:t>
      </w:r>
      <w:proofErr w:type="spellEnd"/>
      <w:r>
        <w:t xml:space="preserve"> </w:t>
      </w:r>
      <w:proofErr w:type="spellStart"/>
      <w:r>
        <w:t>vnd</w:t>
      </w:r>
      <w:proofErr w:type="spellEnd"/>
      <w:r>
        <w:t xml:space="preserve"> </w:t>
      </w:r>
      <w:proofErr w:type="spellStart"/>
      <w:r>
        <w:t>vnuerschämter</w:t>
      </w:r>
      <w:proofErr w:type="spellEnd"/>
      <w:r>
        <w:t xml:space="preserve"> weise wider setzen / sondern </w:t>
      </w:r>
      <w:proofErr w:type="spellStart"/>
      <w:r>
        <w:t>jhnen</w:t>
      </w:r>
      <w:proofErr w:type="spellEnd"/>
      <w:r>
        <w:t xml:space="preserve"> </w:t>
      </w:r>
      <w:proofErr w:type="spellStart"/>
      <w:r>
        <w:t>getrewlich</w:t>
      </w:r>
      <w:proofErr w:type="spellEnd"/>
      <w:r>
        <w:t xml:space="preserve"> </w:t>
      </w:r>
      <w:proofErr w:type="spellStart"/>
      <w:r>
        <w:t>vnd</w:t>
      </w:r>
      <w:proofErr w:type="spellEnd"/>
      <w:r>
        <w:t xml:space="preserve"> fleissig gehorsamen </w:t>
      </w:r>
      <w:proofErr w:type="spellStart"/>
      <w:r>
        <w:t>vnd</w:t>
      </w:r>
      <w:proofErr w:type="spellEnd"/>
      <w:r>
        <w:t xml:space="preserve"> dienen / was </w:t>
      </w:r>
      <w:proofErr w:type="spellStart"/>
      <w:r>
        <w:t>jhnen</w:t>
      </w:r>
      <w:proofErr w:type="spellEnd"/>
      <w:r>
        <w:t xml:space="preserve"> mangelt ersetzen / oder was man </w:t>
      </w:r>
      <w:proofErr w:type="spellStart"/>
      <w:r>
        <w:t>jhnen</w:t>
      </w:r>
      <w:proofErr w:type="spellEnd"/>
      <w:r>
        <w:t xml:space="preserve"> schuldig ist / willig </w:t>
      </w:r>
      <w:proofErr w:type="spellStart"/>
      <w:r>
        <w:t>vnd</w:t>
      </w:r>
      <w:proofErr w:type="spellEnd"/>
      <w:r>
        <w:t xml:space="preserve"> frey / </w:t>
      </w:r>
      <w:proofErr w:type="spellStart"/>
      <w:r>
        <w:t>nit</w:t>
      </w:r>
      <w:proofErr w:type="spellEnd"/>
      <w:r>
        <w:t xml:space="preserve"> betrüglich / </w:t>
      </w:r>
      <w:proofErr w:type="spellStart"/>
      <w:r>
        <w:t>sonder</w:t>
      </w:r>
      <w:proofErr w:type="spellEnd"/>
      <w:r>
        <w:t xml:space="preserve"> </w:t>
      </w:r>
      <w:proofErr w:type="spellStart"/>
      <w:r>
        <w:t>danckbarlich</w:t>
      </w:r>
      <w:proofErr w:type="spellEnd"/>
      <w:r>
        <w:t xml:space="preserve"> geben </w:t>
      </w:r>
      <w:proofErr w:type="spellStart"/>
      <w:r>
        <w:t>vnd</w:t>
      </w:r>
      <w:proofErr w:type="spellEnd"/>
      <w:r>
        <w:t xml:space="preserve"> leisten: Kurtz </w:t>
      </w:r>
      <w:proofErr w:type="spellStart"/>
      <w:r>
        <w:t>daruon</w:t>
      </w:r>
      <w:proofErr w:type="spellEnd"/>
      <w:r>
        <w:t xml:space="preserve"> zureden / die </w:t>
      </w:r>
      <w:proofErr w:type="spellStart"/>
      <w:r>
        <w:t>Elteren</w:t>
      </w:r>
      <w:proofErr w:type="spellEnd"/>
      <w:r>
        <w:t xml:space="preserve"> ehren heißt </w:t>
      </w:r>
      <w:proofErr w:type="spellStart"/>
      <w:r>
        <w:t>jhnen</w:t>
      </w:r>
      <w:proofErr w:type="spellEnd"/>
      <w:r>
        <w:t xml:space="preserve"> </w:t>
      </w:r>
      <w:proofErr w:type="spellStart"/>
      <w:r>
        <w:t>guts</w:t>
      </w:r>
      <w:proofErr w:type="spellEnd"/>
      <w:r>
        <w:t xml:space="preserve"> thun / sie schützen </w:t>
      </w:r>
      <w:proofErr w:type="spellStart"/>
      <w:r>
        <w:t>vnnd</w:t>
      </w:r>
      <w:proofErr w:type="spellEnd"/>
      <w:r>
        <w:t xml:space="preserve"> schirmen / </w:t>
      </w:r>
      <w:proofErr w:type="spellStart"/>
      <w:r>
        <w:t>jhnen</w:t>
      </w:r>
      <w:proofErr w:type="spellEnd"/>
      <w:r>
        <w:t xml:space="preserve"> </w:t>
      </w:r>
      <w:proofErr w:type="spellStart"/>
      <w:r>
        <w:t>hilff</w:t>
      </w:r>
      <w:proofErr w:type="spellEnd"/>
      <w:r>
        <w:t xml:space="preserve"> </w:t>
      </w:r>
      <w:proofErr w:type="spellStart"/>
      <w:r>
        <w:t>vnnd</w:t>
      </w:r>
      <w:proofErr w:type="spellEnd"/>
      <w:r>
        <w:t xml:space="preserve"> </w:t>
      </w:r>
      <w:proofErr w:type="spellStart"/>
      <w:r>
        <w:t>handreichung</w:t>
      </w:r>
      <w:proofErr w:type="spellEnd"/>
      <w:r>
        <w:t xml:space="preserve"> beweisen / </w:t>
      </w:r>
      <w:proofErr w:type="spellStart"/>
      <w:r>
        <w:t>jhnen</w:t>
      </w:r>
      <w:proofErr w:type="spellEnd"/>
      <w:r>
        <w:t xml:space="preserve"> in allen rechten </w:t>
      </w:r>
      <w:proofErr w:type="spellStart"/>
      <w:r>
        <w:t>vnnd</w:t>
      </w:r>
      <w:proofErr w:type="spellEnd"/>
      <w:r>
        <w:t xml:space="preserve"> </w:t>
      </w:r>
      <w:proofErr w:type="spellStart"/>
      <w:r>
        <w:t>billichen</w:t>
      </w:r>
      <w:proofErr w:type="spellEnd"/>
      <w:r>
        <w:t xml:space="preserve"> dingen gehorsamen. </w:t>
      </w:r>
    </w:p>
    <w:p w14:paraId="177EBE76" w14:textId="77777777" w:rsidR="00EB3C2B" w:rsidRDefault="00EB3C2B" w:rsidP="00EB3C2B">
      <w:pPr>
        <w:pStyle w:val="StandardWeb"/>
      </w:pPr>
      <w:r>
        <w:t xml:space="preserve">F. Verheißt Gott den frommen </w:t>
      </w:r>
      <w:proofErr w:type="spellStart"/>
      <w:r>
        <w:t>kindern</w:t>
      </w:r>
      <w:proofErr w:type="spellEnd"/>
      <w:r>
        <w:t xml:space="preserve"> auch ein </w:t>
      </w:r>
      <w:proofErr w:type="spellStart"/>
      <w:r>
        <w:t>belohnung</w:t>
      </w:r>
      <w:proofErr w:type="spellEnd"/>
      <w:r>
        <w:t xml:space="preserve">? </w:t>
      </w:r>
    </w:p>
    <w:p w14:paraId="745D75C1" w14:textId="77777777" w:rsidR="00EB3C2B" w:rsidRDefault="00EB3C2B" w:rsidP="00EB3C2B">
      <w:pPr>
        <w:pStyle w:val="StandardWeb"/>
      </w:pPr>
      <w:r>
        <w:t xml:space="preserve">A. Ja: </w:t>
      </w:r>
      <w:proofErr w:type="spellStart"/>
      <w:r>
        <w:t>Vnd</w:t>
      </w:r>
      <w:proofErr w:type="spellEnd"/>
      <w:r>
        <w:t xml:space="preserve"> hiemit </w:t>
      </w:r>
      <w:proofErr w:type="spellStart"/>
      <w:r>
        <w:t>wil</w:t>
      </w:r>
      <w:proofErr w:type="spellEnd"/>
      <w:r>
        <w:t xml:space="preserve"> er </w:t>
      </w:r>
      <w:proofErr w:type="spellStart"/>
      <w:r>
        <w:t>vns</w:t>
      </w:r>
      <w:proofErr w:type="spellEnd"/>
      <w:r>
        <w:t xml:space="preserve"> dieß </w:t>
      </w:r>
      <w:proofErr w:type="spellStart"/>
      <w:r>
        <w:t>gebott</w:t>
      </w:r>
      <w:proofErr w:type="spellEnd"/>
      <w:r>
        <w:t xml:space="preserve"> </w:t>
      </w:r>
      <w:proofErr w:type="spellStart"/>
      <w:r>
        <w:t>gelieben</w:t>
      </w:r>
      <w:proofErr w:type="spellEnd"/>
      <w:r>
        <w:t xml:space="preserve">. Er verheißt aber nit allein langes sondern auch ein </w:t>
      </w:r>
      <w:proofErr w:type="spellStart"/>
      <w:r>
        <w:t>sehlig</w:t>
      </w:r>
      <w:proofErr w:type="spellEnd"/>
      <w:r>
        <w:t xml:space="preserve"> leben. </w:t>
      </w:r>
      <w:proofErr w:type="spellStart"/>
      <w:r>
        <w:t>Darauß</w:t>
      </w:r>
      <w:proofErr w:type="spellEnd"/>
      <w:r>
        <w:t xml:space="preserve"> </w:t>
      </w:r>
      <w:proofErr w:type="spellStart"/>
      <w:r>
        <w:t>inn</w:t>
      </w:r>
      <w:proofErr w:type="spellEnd"/>
      <w:r>
        <w:t xml:space="preserve"> das </w:t>
      </w:r>
      <w:proofErr w:type="spellStart"/>
      <w:r>
        <w:t>gegentheil</w:t>
      </w:r>
      <w:proofErr w:type="spellEnd"/>
      <w:r>
        <w:t xml:space="preserve"> </w:t>
      </w:r>
      <w:proofErr w:type="spellStart"/>
      <w:r>
        <w:t>volget</w:t>
      </w:r>
      <w:proofErr w:type="spellEnd"/>
      <w:r>
        <w:t xml:space="preserve"> / daß alle </w:t>
      </w:r>
      <w:proofErr w:type="spellStart"/>
      <w:r>
        <w:t>vngehorsame</w:t>
      </w:r>
      <w:proofErr w:type="spellEnd"/>
      <w:r>
        <w:t xml:space="preserve"> gegen den Eltern / Vatterland / </w:t>
      </w:r>
      <w:proofErr w:type="spellStart"/>
      <w:r>
        <w:t>lehrmeistern</w:t>
      </w:r>
      <w:proofErr w:type="spellEnd"/>
      <w:r>
        <w:t xml:space="preserve"> </w:t>
      </w:r>
      <w:proofErr w:type="spellStart"/>
      <w:r>
        <w:t>vnd</w:t>
      </w:r>
      <w:proofErr w:type="spellEnd"/>
      <w:r>
        <w:t xml:space="preserve"> Oberkeit </w:t>
      </w:r>
      <w:proofErr w:type="spellStart"/>
      <w:r>
        <w:t>vnsehlig</w:t>
      </w:r>
      <w:proofErr w:type="spellEnd"/>
      <w:r>
        <w:t xml:space="preserve"> </w:t>
      </w:r>
      <w:proofErr w:type="spellStart"/>
      <w:r>
        <w:t>vnd</w:t>
      </w:r>
      <w:proofErr w:type="spellEnd"/>
      <w:r>
        <w:t xml:space="preserve"> </w:t>
      </w:r>
      <w:proofErr w:type="spellStart"/>
      <w:r>
        <w:t>veflücht</w:t>
      </w:r>
      <w:proofErr w:type="spellEnd"/>
      <w:r>
        <w:t xml:space="preserve"> sein werden. Denn Solomon spricht: Wer seinem </w:t>
      </w:r>
      <w:proofErr w:type="spellStart"/>
      <w:r>
        <w:t>vatter</w:t>
      </w:r>
      <w:proofErr w:type="spellEnd"/>
      <w:r>
        <w:t xml:space="preserve"> </w:t>
      </w:r>
      <w:proofErr w:type="spellStart"/>
      <w:r>
        <w:t>vnd</w:t>
      </w:r>
      <w:proofErr w:type="spellEnd"/>
      <w:r>
        <w:t xml:space="preserve"> seiner </w:t>
      </w:r>
      <w:proofErr w:type="spellStart"/>
      <w:r>
        <w:t>muter</w:t>
      </w:r>
      <w:proofErr w:type="spellEnd"/>
      <w:r>
        <w:t xml:space="preserve"> flucht / deß </w:t>
      </w:r>
      <w:proofErr w:type="spellStart"/>
      <w:r>
        <w:t>liecht</w:t>
      </w:r>
      <w:proofErr w:type="spellEnd"/>
      <w:r>
        <w:t xml:space="preserve"> </w:t>
      </w:r>
      <w:proofErr w:type="spellStart"/>
      <w:r>
        <w:t>wirt</w:t>
      </w:r>
      <w:proofErr w:type="spellEnd"/>
      <w:r>
        <w:t xml:space="preserve"> erlöschen mitten in der </w:t>
      </w:r>
      <w:proofErr w:type="spellStart"/>
      <w:r>
        <w:t>finsternuß</w:t>
      </w:r>
      <w:proofErr w:type="spellEnd"/>
      <w:r>
        <w:t xml:space="preserve">. Wir haben auch viel </w:t>
      </w:r>
      <w:proofErr w:type="spellStart"/>
      <w:r>
        <w:t>exempel</w:t>
      </w:r>
      <w:proofErr w:type="spellEnd"/>
      <w:r>
        <w:t xml:space="preserve"> deren / die </w:t>
      </w:r>
      <w:proofErr w:type="spellStart"/>
      <w:r>
        <w:t>jhren</w:t>
      </w:r>
      <w:proofErr w:type="spellEnd"/>
      <w:r>
        <w:t xml:space="preserve"> </w:t>
      </w:r>
      <w:proofErr w:type="spellStart"/>
      <w:r>
        <w:t>eltern</w:t>
      </w:r>
      <w:proofErr w:type="spellEnd"/>
      <w:r>
        <w:t xml:space="preserve"> </w:t>
      </w:r>
      <w:proofErr w:type="spellStart"/>
      <w:r>
        <w:t>vngehorsam</w:t>
      </w:r>
      <w:proofErr w:type="spellEnd"/>
      <w:r>
        <w:t xml:space="preserve"> gewesen / welche </w:t>
      </w:r>
      <w:proofErr w:type="spellStart"/>
      <w:r>
        <w:t>jämerlich</w:t>
      </w:r>
      <w:proofErr w:type="spellEnd"/>
      <w:r>
        <w:t xml:space="preserve"> gelebt </w:t>
      </w:r>
      <w:proofErr w:type="spellStart"/>
      <w:r>
        <w:t>vnnd</w:t>
      </w:r>
      <w:proofErr w:type="spellEnd"/>
      <w:r>
        <w:t xml:space="preserve"> ein </w:t>
      </w:r>
      <w:proofErr w:type="spellStart"/>
      <w:r>
        <w:t>schrockliches</w:t>
      </w:r>
      <w:proofErr w:type="spellEnd"/>
      <w:r>
        <w:t xml:space="preserve"> ende genommen haben. </w:t>
      </w:r>
    </w:p>
    <w:p w14:paraId="407B527E" w14:textId="77777777" w:rsidR="00EB3C2B" w:rsidRDefault="00EB3C2B" w:rsidP="00EB3C2B">
      <w:pPr>
        <w:pStyle w:val="StandardWeb"/>
      </w:pPr>
      <w:r>
        <w:t xml:space="preserve">F. Was gebeut das ander </w:t>
      </w:r>
      <w:proofErr w:type="spellStart"/>
      <w:r>
        <w:t>gebott</w:t>
      </w:r>
      <w:proofErr w:type="spellEnd"/>
      <w:r>
        <w:t xml:space="preserve"> der andern </w:t>
      </w:r>
      <w:proofErr w:type="spellStart"/>
      <w:r>
        <w:t>Taffel</w:t>
      </w:r>
      <w:proofErr w:type="spellEnd"/>
      <w:r>
        <w:t xml:space="preserve"> / in der </w:t>
      </w:r>
      <w:proofErr w:type="spellStart"/>
      <w:r>
        <w:t>ordnung</w:t>
      </w:r>
      <w:proofErr w:type="spellEnd"/>
      <w:r>
        <w:t xml:space="preserve"> das sechst? </w:t>
      </w:r>
    </w:p>
    <w:p w14:paraId="56187C78" w14:textId="77777777" w:rsidR="00EB3C2B" w:rsidRDefault="00EB3C2B" w:rsidP="00EB3C2B">
      <w:pPr>
        <w:pStyle w:val="StandardWeb"/>
      </w:pPr>
      <w:r>
        <w:t xml:space="preserve">A. Das keiner </w:t>
      </w:r>
      <w:proofErr w:type="spellStart"/>
      <w:r>
        <w:t>töde</w:t>
      </w:r>
      <w:proofErr w:type="spellEnd"/>
      <w:r>
        <w:t xml:space="preserve">. </w:t>
      </w:r>
      <w:proofErr w:type="spellStart"/>
      <w:r>
        <w:t>Jn</w:t>
      </w:r>
      <w:proofErr w:type="spellEnd"/>
      <w:r>
        <w:t xml:space="preserve"> welchem Gesetz </w:t>
      </w:r>
      <w:proofErr w:type="spellStart"/>
      <w:r>
        <w:t>verbotten</w:t>
      </w:r>
      <w:proofErr w:type="spellEnd"/>
      <w:r>
        <w:t xml:space="preserve"> </w:t>
      </w:r>
      <w:proofErr w:type="spellStart"/>
      <w:r>
        <w:t>wirt</w:t>
      </w:r>
      <w:proofErr w:type="spellEnd"/>
      <w:r>
        <w:t xml:space="preserve"> / daß keiner deß andern leib oder leben </w:t>
      </w:r>
      <w:proofErr w:type="spellStart"/>
      <w:r>
        <w:t>auff</w:t>
      </w:r>
      <w:proofErr w:type="spellEnd"/>
      <w:r>
        <w:t xml:space="preserve"> </w:t>
      </w:r>
      <w:proofErr w:type="spellStart"/>
      <w:r>
        <w:t>einiche</w:t>
      </w:r>
      <w:proofErr w:type="spellEnd"/>
      <w:r>
        <w:t xml:space="preserve"> weise / weder für sich selbst noch durch andere / heimlich oder </w:t>
      </w:r>
      <w:proofErr w:type="spellStart"/>
      <w:r>
        <w:t>offentlich</w:t>
      </w:r>
      <w:proofErr w:type="spellEnd"/>
      <w:r>
        <w:t xml:space="preserve"> schädige. Es werden mithin zu auch verbotten alle ding / </w:t>
      </w:r>
      <w:proofErr w:type="spellStart"/>
      <w:r>
        <w:t>dardurch</w:t>
      </w:r>
      <w:proofErr w:type="spellEnd"/>
      <w:r>
        <w:t xml:space="preserve"> man den leib deß </w:t>
      </w:r>
      <w:proofErr w:type="spellStart"/>
      <w:r>
        <w:t>nechsten</w:t>
      </w:r>
      <w:proofErr w:type="spellEnd"/>
      <w:r>
        <w:t xml:space="preserve"> </w:t>
      </w:r>
      <w:proofErr w:type="spellStart"/>
      <w:r>
        <w:t>zuschädigen</w:t>
      </w:r>
      <w:proofErr w:type="spellEnd"/>
      <w:r>
        <w:t xml:space="preserve"> oder </w:t>
      </w:r>
      <w:proofErr w:type="spellStart"/>
      <w:r>
        <w:t>zutöden</w:t>
      </w:r>
      <w:proofErr w:type="spellEnd"/>
      <w:r>
        <w:t xml:space="preserve"> </w:t>
      </w:r>
      <w:proofErr w:type="spellStart"/>
      <w:r>
        <w:t>gereitzt</w:t>
      </w:r>
      <w:proofErr w:type="spellEnd"/>
      <w:r>
        <w:t xml:space="preserve"> </w:t>
      </w:r>
      <w:proofErr w:type="spellStart"/>
      <w:r>
        <w:t>wirt</w:t>
      </w:r>
      <w:proofErr w:type="spellEnd"/>
      <w:r>
        <w:t xml:space="preserve"> / als da </w:t>
      </w:r>
      <w:proofErr w:type="spellStart"/>
      <w:r>
        <w:t>seind</w:t>
      </w:r>
      <w:proofErr w:type="spellEnd"/>
      <w:r>
        <w:t xml:space="preserve"> </w:t>
      </w:r>
      <w:proofErr w:type="spellStart"/>
      <w:r>
        <w:t>zorn</w:t>
      </w:r>
      <w:proofErr w:type="spellEnd"/>
      <w:r>
        <w:t xml:space="preserve"> / </w:t>
      </w:r>
      <w:proofErr w:type="spellStart"/>
      <w:r>
        <w:t>haß</w:t>
      </w:r>
      <w:proofErr w:type="spellEnd"/>
      <w:r>
        <w:t xml:space="preserve"> / </w:t>
      </w:r>
      <w:proofErr w:type="spellStart"/>
      <w:r>
        <w:t>verbunst</w:t>
      </w:r>
      <w:proofErr w:type="spellEnd"/>
      <w:r>
        <w:t xml:space="preserve"> / </w:t>
      </w:r>
      <w:proofErr w:type="spellStart"/>
      <w:r>
        <w:t>zanck</w:t>
      </w:r>
      <w:proofErr w:type="spellEnd"/>
      <w:r>
        <w:t xml:space="preserve"> </w:t>
      </w:r>
      <w:proofErr w:type="spellStart"/>
      <w:r>
        <w:t>anreitzung</w:t>
      </w:r>
      <w:proofErr w:type="spellEnd"/>
      <w:r>
        <w:t xml:space="preserve"> / </w:t>
      </w:r>
      <w:proofErr w:type="spellStart"/>
      <w:r>
        <w:t>schmachwort</w:t>
      </w:r>
      <w:proofErr w:type="spellEnd"/>
      <w:r>
        <w:t xml:space="preserve"> / </w:t>
      </w:r>
      <w:proofErr w:type="spellStart"/>
      <w:r>
        <w:t>vnbill</w:t>
      </w:r>
      <w:proofErr w:type="spellEnd"/>
      <w:r>
        <w:t xml:space="preserve"> / </w:t>
      </w:r>
      <w:proofErr w:type="spellStart"/>
      <w:r>
        <w:t>vnd</w:t>
      </w:r>
      <w:proofErr w:type="spellEnd"/>
      <w:r>
        <w:t xml:space="preserve"> was dergleichen mehr ist. </w:t>
      </w:r>
      <w:proofErr w:type="spellStart"/>
      <w:r>
        <w:t>Hergegen</w:t>
      </w:r>
      <w:proofErr w:type="spellEnd"/>
      <w:r>
        <w:t xml:space="preserve"> </w:t>
      </w:r>
      <w:proofErr w:type="spellStart"/>
      <w:r>
        <w:t>wirt</w:t>
      </w:r>
      <w:proofErr w:type="spellEnd"/>
      <w:r>
        <w:t xml:space="preserve"> </w:t>
      </w:r>
      <w:proofErr w:type="spellStart"/>
      <w:r>
        <w:t>gebotten</w:t>
      </w:r>
      <w:proofErr w:type="spellEnd"/>
      <w:r>
        <w:t xml:space="preserve"> </w:t>
      </w:r>
      <w:proofErr w:type="spellStart"/>
      <w:r>
        <w:t>vnd</w:t>
      </w:r>
      <w:proofErr w:type="spellEnd"/>
      <w:r>
        <w:t xml:space="preserve"> erfordert / </w:t>
      </w:r>
      <w:proofErr w:type="spellStart"/>
      <w:r>
        <w:t>gütigkeit</w:t>
      </w:r>
      <w:proofErr w:type="spellEnd"/>
      <w:r>
        <w:t xml:space="preserve"> / </w:t>
      </w:r>
      <w:proofErr w:type="spellStart"/>
      <w:r>
        <w:t>sanfftmütigkeit</w:t>
      </w:r>
      <w:proofErr w:type="spellEnd"/>
      <w:r>
        <w:t xml:space="preserve"> / </w:t>
      </w:r>
      <w:proofErr w:type="spellStart"/>
      <w:r>
        <w:t>vnschuld</w:t>
      </w:r>
      <w:proofErr w:type="spellEnd"/>
      <w:r>
        <w:t xml:space="preserve"> / liebe deß </w:t>
      </w:r>
      <w:proofErr w:type="spellStart"/>
      <w:r>
        <w:t>friedens</w:t>
      </w:r>
      <w:proofErr w:type="spellEnd"/>
      <w:r>
        <w:t xml:space="preserve"> </w:t>
      </w:r>
      <w:proofErr w:type="spellStart"/>
      <w:r>
        <w:t>vnd</w:t>
      </w:r>
      <w:proofErr w:type="spellEnd"/>
      <w:r>
        <w:t xml:space="preserve"> der </w:t>
      </w:r>
      <w:proofErr w:type="spellStart"/>
      <w:r>
        <w:t>einigkeit</w:t>
      </w:r>
      <w:proofErr w:type="spellEnd"/>
      <w:r>
        <w:t xml:space="preserve"> / daß wir </w:t>
      </w:r>
      <w:proofErr w:type="spellStart"/>
      <w:r>
        <w:t>jederman</w:t>
      </w:r>
      <w:proofErr w:type="spellEnd"/>
      <w:r>
        <w:t xml:space="preserve"> </w:t>
      </w:r>
      <w:proofErr w:type="spellStart"/>
      <w:r>
        <w:t>guts</w:t>
      </w:r>
      <w:proofErr w:type="spellEnd"/>
      <w:r>
        <w:t xml:space="preserve"> </w:t>
      </w:r>
      <w:proofErr w:type="spellStart"/>
      <w:r>
        <w:t>thüen</w:t>
      </w:r>
      <w:proofErr w:type="spellEnd"/>
      <w:r>
        <w:t xml:space="preserve"> / als viel </w:t>
      </w:r>
      <w:proofErr w:type="spellStart"/>
      <w:r>
        <w:t>vns</w:t>
      </w:r>
      <w:proofErr w:type="spellEnd"/>
      <w:r>
        <w:t xml:space="preserve"> </w:t>
      </w:r>
      <w:proofErr w:type="spellStart"/>
      <w:r>
        <w:t>jmmer</w:t>
      </w:r>
      <w:proofErr w:type="spellEnd"/>
      <w:r>
        <w:t xml:space="preserve"> </w:t>
      </w:r>
      <w:proofErr w:type="spellStart"/>
      <w:r>
        <w:t>müglich</w:t>
      </w:r>
      <w:proofErr w:type="spellEnd"/>
      <w:r>
        <w:t xml:space="preserve"> ist / </w:t>
      </w:r>
      <w:proofErr w:type="spellStart"/>
      <w:r>
        <w:t>vnnd</w:t>
      </w:r>
      <w:proofErr w:type="spellEnd"/>
      <w:r>
        <w:t xml:space="preserve"> daß wir alle </w:t>
      </w:r>
      <w:proofErr w:type="spellStart"/>
      <w:r>
        <w:t>menschen</w:t>
      </w:r>
      <w:proofErr w:type="spellEnd"/>
      <w:r>
        <w:t xml:space="preserve"> lieben. </w:t>
      </w:r>
    </w:p>
    <w:p w14:paraId="046BF97D" w14:textId="77777777" w:rsidR="00EB3C2B" w:rsidRDefault="00EB3C2B" w:rsidP="00EB3C2B">
      <w:pPr>
        <w:pStyle w:val="StandardWeb"/>
      </w:pPr>
      <w:r>
        <w:t xml:space="preserve">F. So </w:t>
      </w:r>
      <w:proofErr w:type="spellStart"/>
      <w:r>
        <w:t>heltest</w:t>
      </w:r>
      <w:proofErr w:type="spellEnd"/>
      <w:r>
        <w:t xml:space="preserve"> du </w:t>
      </w:r>
      <w:proofErr w:type="spellStart"/>
      <w:r>
        <w:t>darfür</w:t>
      </w:r>
      <w:proofErr w:type="spellEnd"/>
      <w:r>
        <w:t xml:space="preserve"> / daß todschlag ein schwere </w:t>
      </w:r>
      <w:proofErr w:type="spellStart"/>
      <w:r>
        <w:t>sünd</w:t>
      </w:r>
      <w:proofErr w:type="spellEnd"/>
      <w:r>
        <w:t xml:space="preserve"> sey? </w:t>
      </w:r>
    </w:p>
    <w:p w14:paraId="3D4EE77C" w14:textId="77777777" w:rsidR="00EB3C2B" w:rsidRDefault="00EB3C2B" w:rsidP="00EB3C2B">
      <w:pPr>
        <w:pStyle w:val="StandardWeb"/>
      </w:pPr>
      <w:r>
        <w:t xml:space="preserve">A. Ja freylich. Denn wer ein </w:t>
      </w:r>
      <w:proofErr w:type="spellStart"/>
      <w:r>
        <w:t>menschen</w:t>
      </w:r>
      <w:proofErr w:type="spellEnd"/>
      <w:r>
        <w:t xml:space="preserve"> </w:t>
      </w:r>
      <w:proofErr w:type="spellStart"/>
      <w:r>
        <w:t>tödt</w:t>
      </w:r>
      <w:proofErr w:type="spellEnd"/>
      <w:r>
        <w:t xml:space="preserve"> / der verderbt das lebendig </w:t>
      </w:r>
      <w:proofErr w:type="spellStart"/>
      <w:r>
        <w:t>ebenbild</w:t>
      </w:r>
      <w:proofErr w:type="spellEnd"/>
      <w:r>
        <w:t xml:space="preserve"> Gottes / </w:t>
      </w:r>
      <w:proofErr w:type="spellStart"/>
      <w:r>
        <w:t>vnd</w:t>
      </w:r>
      <w:proofErr w:type="spellEnd"/>
      <w:r>
        <w:t xml:space="preserve"> </w:t>
      </w:r>
      <w:proofErr w:type="spellStart"/>
      <w:r>
        <w:t>tödet</w:t>
      </w:r>
      <w:proofErr w:type="spellEnd"/>
      <w:r>
        <w:t xml:space="preserve"> seinen </w:t>
      </w:r>
      <w:proofErr w:type="spellStart"/>
      <w:r>
        <w:t>bruder</w:t>
      </w:r>
      <w:proofErr w:type="spellEnd"/>
      <w:r>
        <w:t xml:space="preserve">: denn wir </w:t>
      </w:r>
      <w:proofErr w:type="spellStart"/>
      <w:r>
        <w:t>seind</w:t>
      </w:r>
      <w:proofErr w:type="spellEnd"/>
      <w:r>
        <w:t xml:space="preserve"> alle </w:t>
      </w:r>
      <w:proofErr w:type="spellStart"/>
      <w:r>
        <w:t>kinder</w:t>
      </w:r>
      <w:proofErr w:type="spellEnd"/>
      <w:r>
        <w:t xml:space="preserve"> eines Himmlischen Vatters. Ja er beraubet den seines </w:t>
      </w:r>
      <w:proofErr w:type="spellStart"/>
      <w:r>
        <w:t>lebens</w:t>
      </w:r>
      <w:proofErr w:type="spellEnd"/>
      <w:r>
        <w:t xml:space="preserve"> / für welchen Gottes </w:t>
      </w:r>
      <w:proofErr w:type="spellStart"/>
      <w:r>
        <w:t>wort</w:t>
      </w:r>
      <w:proofErr w:type="spellEnd"/>
      <w:r>
        <w:t xml:space="preserve"> </w:t>
      </w:r>
      <w:proofErr w:type="spellStart"/>
      <w:r>
        <w:t>jhn</w:t>
      </w:r>
      <w:proofErr w:type="spellEnd"/>
      <w:r>
        <w:t xml:space="preserve"> heißt sein leben </w:t>
      </w:r>
      <w:proofErr w:type="spellStart"/>
      <w:r>
        <w:t>auß</w:t>
      </w:r>
      <w:proofErr w:type="spellEnd"/>
      <w:r>
        <w:t xml:space="preserve"> brüderlicher liebe darstrecken. </w:t>
      </w:r>
      <w:proofErr w:type="spellStart"/>
      <w:r>
        <w:t>Endtlich</w:t>
      </w:r>
      <w:proofErr w:type="spellEnd"/>
      <w:r>
        <w:t xml:space="preserve"> handelt ein solcher wider das Gesetz der </w:t>
      </w:r>
      <w:proofErr w:type="spellStart"/>
      <w:r>
        <w:t>natur</w:t>
      </w:r>
      <w:proofErr w:type="spellEnd"/>
      <w:r>
        <w:t xml:space="preserve"> </w:t>
      </w:r>
      <w:proofErr w:type="spellStart"/>
      <w:r>
        <w:t>vnd</w:t>
      </w:r>
      <w:proofErr w:type="spellEnd"/>
      <w:r>
        <w:t xml:space="preserve"> bricht allen Christlichen </w:t>
      </w:r>
      <w:proofErr w:type="spellStart"/>
      <w:r>
        <w:t>bund</w:t>
      </w:r>
      <w:proofErr w:type="spellEnd"/>
      <w:r>
        <w:t xml:space="preserve"> / </w:t>
      </w:r>
      <w:proofErr w:type="spellStart"/>
      <w:r>
        <w:t>vnd</w:t>
      </w:r>
      <w:proofErr w:type="spellEnd"/>
      <w:r>
        <w:t xml:space="preserve"> </w:t>
      </w:r>
      <w:proofErr w:type="spellStart"/>
      <w:r>
        <w:t>reitzet</w:t>
      </w:r>
      <w:proofErr w:type="spellEnd"/>
      <w:r>
        <w:t xml:space="preserve"> also </w:t>
      </w:r>
      <w:proofErr w:type="spellStart"/>
      <w:r>
        <w:t>vber</w:t>
      </w:r>
      <w:proofErr w:type="spellEnd"/>
      <w:r>
        <w:t xml:space="preserve"> sich den schweren </w:t>
      </w:r>
      <w:proofErr w:type="spellStart"/>
      <w:r>
        <w:t>vnd</w:t>
      </w:r>
      <w:proofErr w:type="spellEnd"/>
      <w:r>
        <w:t xml:space="preserve"> </w:t>
      </w:r>
      <w:proofErr w:type="spellStart"/>
      <w:r>
        <w:t>erschrocklichen</w:t>
      </w:r>
      <w:proofErr w:type="spellEnd"/>
      <w:r>
        <w:t xml:space="preserve"> </w:t>
      </w:r>
      <w:proofErr w:type="spellStart"/>
      <w:r>
        <w:t>zorn</w:t>
      </w:r>
      <w:proofErr w:type="spellEnd"/>
      <w:r>
        <w:t xml:space="preserve"> Gottes. Denn Gott spricht zum Cain: Die </w:t>
      </w:r>
      <w:proofErr w:type="spellStart"/>
      <w:r>
        <w:t>stimm</w:t>
      </w:r>
      <w:proofErr w:type="spellEnd"/>
      <w:r>
        <w:t xml:space="preserve"> deß </w:t>
      </w:r>
      <w:proofErr w:type="spellStart"/>
      <w:r>
        <w:t>bluts</w:t>
      </w:r>
      <w:proofErr w:type="spellEnd"/>
      <w:r>
        <w:t xml:space="preserve"> deines </w:t>
      </w:r>
      <w:proofErr w:type="spellStart"/>
      <w:r>
        <w:t>bruders</w:t>
      </w:r>
      <w:proofErr w:type="spellEnd"/>
      <w:r>
        <w:t xml:space="preserve"> </w:t>
      </w:r>
      <w:proofErr w:type="spellStart"/>
      <w:r>
        <w:t>schreyt</w:t>
      </w:r>
      <w:proofErr w:type="spellEnd"/>
      <w:r>
        <w:t xml:space="preserve"> zu mir. So </w:t>
      </w:r>
      <w:proofErr w:type="spellStart"/>
      <w:r>
        <w:t>wirt</w:t>
      </w:r>
      <w:proofErr w:type="spellEnd"/>
      <w:r>
        <w:t xml:space="preserve"> auch die erden beflecket von </w:t>
      </w:r>
      <w:proofErr w:type="spellStart"/>
      <w:r>
        <w:t>vnschuldigem</w:t>
      </w:r>
      <w:proofErr w:type="spellEnd"/>
      <w:r>
        <w:t xml:space="preserve"> </w:t>
      </w:r>
      <w:proofErr w:type="spellStart"/>
      <w:r>
        <w:t>blut</w:t>
      </w:r>
      <w:proofErr w:type="spellEnd"/>
      <w:r>
        <w:t xml:space="preserve"> deß </w:t>
      </w:r>
      <w:proofErr w:type="spellStart"/>
      <w:r>
        <w:t>menschen</w:t>
      </w:r>
      <w:proofErr w:type="spellEnd"/>
      <w:r>
        <w:t xml:space="preserve">: also daß es anders nicht sein </w:t>
      </w:r>
      <w:proofErr w:type="spellStart"/>
      <w:r>
        <w:t>kan</w:t>
      </w:r>
      <w:proofErr w:type="spellEnd"/>
      <w:r>
        <w:t xml:space="preserve"> / denn daß </w:t>
      </w:r>
      <w:proofErr w:type="spellStart"/>
      <w:r>
        <w:t>dero</w:t>
      </w:r>
      <w:proofErr w:type="spellEnd"/>
      <w:r>
        <w:t xml:space="preserve"> </w:t>
      </w:r>
      <w:proofErr w:type="spellStart"/>
      <w:r>
        <w:t>blut</w:t>
      </w:r>
      <w:proofErr w:type="spellEnd"/>
      <w:r>
        <w:t xml:space="preserve"> auch vergossen / </w:t>
      </w:r>
      <w:proofErr w:type="spellStart"/>
      <w:r>
        <w:t>vnd</w:t>
      </w:r>
      <w:proofErr w:type="spellEnd"/>
      <w:r>
        <w:t xml:space="preserve"> die </w:t>
      </w:r>
      <w:proofErr w:type="spellStart"/>
      <w:r>
        <w:t>ohn</w:t>
      </w:r>
      <w:proofErr w:type="spellEnd"/>
      <w:r>
        <w:t xml:space="preserve"> alle </w:t>
      </w:r>
      <w:proofErr w:type="spellStart"/>
      <w:r>
        <w:t>barmhertzigkeit</w:t>
      </w:r>
      <w:proofErr w:type="spellEnd"/>
      <w:r>
        <w:t xml:space="preserve"> von dem </w:t>
      </w:r>
      <w:proofErr w:type="spellStart"/>
      <w:r>
        <w:t>jhren</w:t>
      </w:r>
      <w:proofErr w:type="spellEnd"/>
      <w:r>
        <w:t xml:space="preserve"> vertrieben werden / welche grausamer weise </w:t>
      </w:r>
      <w:proofErr w:type="spellStart"/>
      <w:r>
        <w:t>vnschuldig</w:t>
      </w:r>
      <w:proofErr w:type="spellEnd"/>
      <w:r>
        <w:t xml:space="preserve"> </w:t>
      </w:r>
      <w:proofErr w:type="spellStart"/>
      <w:r>
        <w:t>blut</w:t>
      </w:r>
      <w:proofErr w:type="spellEnd"/>
      <w:r>
        <w:t xml:space="preserve"> </w:t>
      </w:r>
      <w:proofErr w:type="spellStart"/>
      <w:r>
        <w:t>vergiessen</w:t>
      </w:r>
      <w:proofErr w:type="spellEnd"/>
      <w:r>
        <w:t xml:space="preserve"> / </w:t>
      </w:r>
      <w:proofErr w:type="spellStart"/>
      <w:r>
        <w:t>vnd</w:t>
      </w:r>
      <w:proofErr w:type="spellEnd"/>
      <w:r>
        <w:t xml:space="preserve"> die </w:t>
      </w:r>
      <w:proofErr w:type="spellStart"/>
      <w:r>
        <w:t>leute</w:t>
      </w:r>
      <w:proofErr w:type="spellEnd"/>
      <w:r>
        <w:t xml:space="preserve"> von dem </w:t>
      </w:r>
      <w:proofErr w:type="spellStart"/>
      <w:r>
        <w:t>jhren</w:t>
      </w:r>
      <w:proofErr w:type="spellEnd"/>
      <w:r>
        <w:t xml:space="preserve"> verjagen. Ein blutdurstiger </w:t>
      </w:r>
      <w:proofErr w:type="spellStart"/>
      <w:r>
        <w:t>mann</w:t>
      </w:r>
      <w:proofErr w:type="spellEnd"/>
      <w:r>
        <w:t xml:space="preserve"> / spricht der Prophet / ist dem Herrn ein </w:t>
      </w:r>
      <w:proofErr w:type="spellStart"/>
      <w:r>
        <w:t>grewel</w:t>
      </w:r>
      <w:proofErr w:type="spellEnd"/>
      <w:r>
        <w:t xml:space="preserve"> / </w:t>
      </w:r>
      <w:proofErr w:type="spellStart"/>
      <w:r>
        <w:t>vnd</w:t>
      </w:r>
      <w:proofErr w:type="spellEnd"/>
      <w:r>
        <w:t xml:space="preserve"> das </w:t>
      </w:r>
      <w:proofErr w:type="spellStart"/>
      <w:r>
        <w:t>schwert</w:t>
      </w:r>
      <w:proofErr w:type="spellEnd"/>
      <w:r>
        <w:t xml:space="preserve"> </w:t>
      </w:r>
      <w:proofErr w:type="spellStart"/>
      <w:r>
        <w:t>wirt</w:t>
      </w:r>
      <w:proofErr w:type="spellEnd"/>
      <w:r>
        <w:t xml:space="preserve"> von seinem </w:t>
      </w:r>
      <w:proofErr w:type="spellStart"/>
      <w:r>
        <w:t>hauß</w:t>
      </w:r>
      <w:proofErr w:type="spellEnd"/>
      <w:r>
        <w:t xml:space="preserve"> nicht weichen / </w:t>
      </w:r>
      <w:proofErr w:type="spellStart"/>
      <w:r>
        <w:t>vnd</w:t>
      </w:r>
      <w:proofErr w:type="spellEnd"/>
      <w:r>
        <w:t xml:space="preserve"> er </w:t>
      </w:r>
      <w:proofErr w:type="spellStart"/>
      <w:r>
        <w:t>wirdt</w:t>
      </w:r>
      <w:proofErr w:type="spellEnd"/>
      <w:r>
        <w:t xml:space="preserve"> seine tag nicht </w:t>
      </w:r>
      <w:proofErr w:type="spellStart"/>
      <w:r>
        <w:t>auff</w:t>
      </w:r>
      <w:proofErr w:type="spellEnd"/>
      <w:r>
        <w:t xml:space="preserve"> die </w:t>
      </w:r>
      <w:proofErr w:type="spellStart"/>
      <w:r>
        <w:t>helfft</w:t>
      </w:r>
      <w:proofErr w:type="spellEnd"/>
      <w:r>
        <w:t xml:space="preserve"> bringen. </w:t>
      </w:r>
    </w:p>
    <w:p w14:paraId="171346EF" w14:textId="77777777" w:rsidR="00EB3C2B" w:rsidRDefault="00EB3C2B" w:rsidP="00EB3C2B">
      <w:pPr>
        <w:pStyle w:val="StandardWeb"/>
      </w:pPr>
      <w:r>
        <w:t xml:space="preserve">F. So hat es nun </w:t>
      </w:r>
      <w:proofErr w:type="spellStart"/>
      <w:r>
        <w:t>dz</w:t>
      </w:r>
      <w:proofErr w:type="spellEnd"/>
      <w:r>
        <w:t xml:space="preserve"> ansehen / die Oberkeit erzürne Gott / weil sie </w:t>
      </w:r>
      <w:proofErr w:type="spellStart"/>
      <w:r>
        <w:t>malefitzische</w:t>
      </w:r>
      <w:proofErr w:type="spellEnd"/>
      <w:r>
        <w:t xml:space="preserve"> </w:t>
      </w:r>
      <w:proofErr w:type="spellStart"/>
      <w:r>
        <w:t>leut</w:t>
      </w:r>
      <w:proofErr w:type="spellEnd"/>
      <w:r>
        <w:t xml:space="preserve"> </w:t>
      </w:r>
      <w:proofErr w:type="spellStart"/>
      <w:r>
        <w:t>offt</w:t>
      </w:r>
      <w:proofErr w:type="spellEnd"/>
      <w:r>
        <w:t xml:space="preserve"> gebeut </w:t>
      </w:r>
      <w:proofErr w:type="spellStart"/>
      <w:r>
        <w:t>zutöden</w:t>
      </w:r>
      <w:proofErr w:type="spellEnd"/>
      <w:r>
        <w:t xml:space="preserve">? </w:t>
      </w:r>
    </w:p>
    <w:p w14:paraId="5994EBDB" w14:textId="77777777" w:rsidR="00EB3C2B" w:rsidRDefault="00EB3C2B" w:rsidP="00EB3C2B">
      <w:pPr>
        <w:pStyle w:val="StandardWeb"/>
      </w:pPr>
      <w:r>
        <w:t xml:space="preserve">A. Ein anders ist es von schuldigen / </w:t>
      </w:r>
      <w:proofErr w:type="spellStart"/>
      <w:r>
        <w:t>vnd</w:t>
      </w:r>
      <w:proofErr w:type="spellEnd"/>
      <w:r>
        <w:t xml:space="preserve"> ein anders von </w:t>
      </w:r>
      <w:proofErr w:type="spellStart"/>
      <w:r>
        <w:t>vnschuldigen</w:t>
      </w:r>
      <w:proofErr w:type="spellEnd"/>
      <w:r>
        <w:t xml:space="preserve"> reden. </w:t>
      </w:r>
      <w:proofErr w:type="spellStart"/>
      <w:r>
        <w:t>Jn</w:t>
      </w:r>
      <w:proofErr w:type="spellEnd"/>
      <w:r>
        <w:t xml:space="preserve"> diesem Gesetze </w:t>
      </w:r>
      <w:proofErr w:type="spellStart"/>
      <w:r>
        <w:t>wirt</w:t>
      </w:r>
      <w:proofErr w:type="spellEnd"/>
      <w:r>
        <w:t xml:space="preserve"> die Oberkeit </w:t>
      </w:r>
      <w:proofErr w:type="spellStart"/>
      <w:r>
        <w:t>außgenommen</w:t>
      </w:r>
      <w:proofErr w:type="spellEnd"/>
      <w:r>
        <w:t xml:space="preserve"> / als die </w:t>
      </w:r>
      <w:proofErr w:type="spellStart"/>
      <w:r>
        <w:t>nit</w:t>
      </w:r>
      <w:proofErr w:type="spellEnd"/>
      <w:r>
        <w:t xml:space="preserve"> eigens </w:t>
      </w:r>
      <w:proofErr w:type="spellStart"/>
      <w:r>
        <w:t>gewalts</w:t>
      </w:r>
      <w:proofErr w:type="spellEnd"/>
      <w:r>
        <w:t xml:space="preserve"> oder </w:t>
      </w:r>
      <w:proofErr w:type="spellStart"/>
      <w:r>
        <w:t>mutwillens</w:t>
      </w:r>
      <w:proofErr w:type="spellEnd"/>
      <w:r>
        <w:t xml:space="preserve"> / oder </w:t>
      </w:r>
      <w:proofErr w:type="spellStart"/>
      <w:r>
        <w:t>auß</w:t>
      </w:r>
      <w:proofErr w:type="spellEnd"/>
      <w:r>
        <w:t xml:space="preserve"> </w:t>
      </w:r>
      <w:proofErr w:type="spellStart"/>
      <w:r>
        <w:t>haß</w:t>
      </w:r>
      <w:proofErr w:type="spellEnd"/>
      <w:r>
        <w:t xml:space="preserve"> / oder </w:t>
      </w:r>
      <w:proofErr w:type="spellStart"/>
      <w:r>
        <w:t>auß</w:t>
      </w:r>
      <w:proofErr w:type="spellEnd"/>
      <w:r>
        <w:t xml:space="preserve"> </w:t>
      </w:r>
      <w:proofErr w:type="spellStart"/>
      <w:r>
        <w:t>rachgirigkeit</w:t>
      </w:r>
      <w:proofErr w:type="spellEnd"/>
      <w:r>
        <w:t xml:space="preserve"> jemands tödtet: </w:t>
      </w:r>
      <w:proofErr w:type="spellStart"/>
      <w:r>
        <w:t>sonder</w:t>
      </w:r>
      <w:proofErr w:type="spellEnd"/>
      <w:r>
        <w:t xml:space="preserve"> sie tödtet </w:t>
      </w:r>
      <w:proofErr w:type="spellStart"/>
      <w:r>
        <w:t>auß</w:t>
      </w:r>
      <w:proofErr w:type="spellEnd"/>
      <w:r>
        <w:t xml:space="preserve"> </w:t>
      </w:r>
      <w:proofErr w:type="spellStart"/>
      <w:r>
        <w:t>befehl</w:t>
      </w:r>
      <w:proofErr w:type="spellEnd"/>
      <w:r>
        <w:t xml:space="preserve"> Gottes / der die </w:t>
      </w:r>
      <w:proofErr w:type="spellStart"/>
      <w:r>
        <w:t>vbelthäter</w:t>
      </w:r>
      <w:proofErr w:type="spellEnd"/>
      <w:r>
        <w:t xml:space="preserve"> heißt tödten. Denn der Apostel spricht: Sie führet das </w:t>
      </w:r>
      <w:proofErr w:type="spellStart"/>
      <w:r>
        <w:t>schwert</w:t>
      </w:r>
      <w:proofErr w:type="spellEnd"/>
      <w:r>
        <w:t xml:space="preserve"> </w:t>
      </w:r>
      <w:proofErr w:type="spellStart"/>
      <w:r>
        <w:t>nit</w:t>
      </w:r>
      <w:proofErr w:type="spellEnd"/>
      <w:r>
        <w:t xml:space="preserve"> </w:t>
      </w:r>
      <w:proofErr w:type="spellStart"/>
      <w:r>
        <w:t>vmb</w:t>
      </w:r>
      <w:proofErr w:type="spellEnd"/>
      <w:r>
        <w:t xml:space="preserve"> sonst / </w:t>
      </w:r>
      <w:proofErr w:type="spellStart"/>
      <w:r>
        <w:t>weyl</w:t>
      </w:r>
      <w:proofErr w:type="spellEnd"/>
      <w:r>
        <w:t xml:space="preserve"> sie Gottes </w:t>
      </w:r>
      <w:proofErr w:type="spellStart"/>
      <w:r>
        <w:t>dienerin</w:t>
      </w:r>
      <w:proofErr w:type="spellEnd"/>
      <w:r>
        <w:t xml:space="preserve"> ist / ein </w:t>
      </w:r>
      <w:proofErr w:type="spellStart"/>
      <w:r>
        <w:t>recherin</w:t>
      </w:r>
      <w:proofErr w:type="spellEnd"/>
      <w:r>
        <w:t xml:space="preserve"> zur straff dem / der böses thut. Derhalben tödtet die Oberkeit </w:t>
      </w:r>
      <w:proofErr w:type="spellStart"/>
      <w:r>
        <w:t>auß</w:t>
      </w:r>
      <w:proofErr w:type="spellEnd"/>
      <w:r>
        <w:t xml:space="preserve"> </w:t>
      </w:r>
      <w:proofErr w:type="spellStart"/>
      <w:r>
        <w:t>geheiß</w:t>
      </w:r>
      <w:proofErr w:type="spellEnd"/>
      <w:r>
        <w:t xml:space="preserve"> Gottes / </w:t>
      </w:r>
      <w:proofErr w:type="spellStart"/>
      <w:r>
        <w:t>auß</w:t>
      </w:r>
      <w:proofErr w:type="spellEnd"/>
      <w:r>
        <w:t xml:space="preserve"> liebe der </w:t>
      </w:r>
      <w:proofErr w:type="spellStart"/>
      <w:r>
        <w:t>gerechtigkeit</w:t>
      </w:r>
      <w:proofErr w:type="spellEnd"/>
      <w:r>
        <w:t xml:space="preserve"> / </w:t>
      </w:r>
      <w:proofErr w:type="spellStart"/>
      <w:r>
        <w:t>vermög</w:t>
      </w:r>
      <w:proofErr w:type="spellEnd"/>
      <w:r>
        <w:t xml:space="preserve"> </w:t>
      </w:r>
      <w:proofErr w:type="spellStart"/>
      <w:r>
        <w:t>jhres</w:t>
      </w:r>
      <w:proofErr w:type="spellEnd"/>
      <w:r>
        <w:t xml:space="preserve"> tragenden </w:t>
      </w:r>
      <w:proofErr w:type="spellStart"/>
      <w:r>
        <w:t>vnd</w:t>
      </w:r>
      <w:proofErr w:type="spellEnd"/>
      <w:r>
        <w:t xml:space="preserve"> </w:t>
      </w:r>
      <w:proofErr w:type="spellStart"/>
      <w:r>
        <w:t>befohlnen</w:t>
      </w:r>
      <w:proofErr w:type="spellEnd"/>
      <w:r>
        <w:t xml:space="preserve"> </w:t>
      </w:r>
      <w:proofErr w:type="spellStart"/>
      <w:r>
        <w:t>ampts</w:t>
      </w:r>
      <w:proofErr w:type="spellEnd"/>
      <w:r>
        <w:t xml:space="preserve"> / gemeinen frieden </w:t>
      </w:r>
      <w:proofErr w:type="spellStart"/>
      <w:r>
        <w:t>vnd</w:t>
      </w:r>
      <w:proofErr w:type="spellEnd"/>
      <w:r>
        <w:t xml:space="preserve"> ruhe zu erhalten / </w:t>
      </w:r>
      <w:proofErr w:type="spellStart"/>
      <w:r>
        <w:t>vnd</w:t>
      </w:r>
      <w:proofErr w:type="spellEnd"/>
      <w:r>
        <w:t xml:space="preserve"> das </w:t>
      </w:r>
      <w:proofErr w:type="spellStart"/>
      <w:r>
        <w:t>böß</w:t>
      </w:r>
      <w:proofErr w:type="spellEnd"/>
      <w:r>
        <w:t xml:space="preserve"> abzuschaffen. </w:t>
      </w:r>
    </w:p>
    <w:p w14:paraId="412910C4" w14:textId="77777777" w:rsidR="00EB3C2B" w:rsidRDefault="00EB3C2B" w:rsidP="00EB3C2B">
      <w:pPr>
        <w:pStyle w:val="StandardWeb"/>
      </w:pPr>
      <w:r>
        <w:t xml:space="preserve">F. So zeig mir an / </w:t>
      </w:r>
      <w:proofErr w:type="spellStart"/>
      <w:r>
        <w:t>wz</w:t>
      </w:r>
      <w:proofErr w:type="spellEnd"/>
      <w:r>
        <w:t xml:space="preserve"> du von der Oberkeit haltest? </w:t>
      </w:r>
    </w:p>
    <w:p w14:paraId="5F7511BB" w14:textId="77777777" w:rsidR="00EB3C2B" w:rsidRDefault="00EB3C2B" w:rsidP="00EB3C2B">
      <w:pPr>
        <w:pStyle w:val="StandardWeb"/>
      </w:pPr>
      <w:r>
        <w:t xml:space="preserve">A. </w:t>
      </w:r>
      <w:proofErr w:type="spellStart"/>
      <w:r>
        <w:t>Jch</w:t>
      </w:r>
      <w:proofErr w:type="spellEnd"/>
      <w:r>
        <w:t xml:space="preserve"> halte es </w:t>
      </w:r>
      <w:proofErr w:type="spellStart"/>
      <w:r>
        <w:t>darfür</w:t>
      </w:r>
      <w:proofErr w:type="spellEnd"/>
      <w:r>
        <w:t xml:space="preserve"> / daß die Oberkeit von Gott eingesetzt sey / die guten </w:t>
      </w:r>
      <w:proofErr w:type="spellStart"/>
      <w:r>
        <w:t>zuschirmen</w:t>
      </w:r>
      <w:proofErr w:type="spellEnd"/>
      <w:r>
        <w:t xml:space="preserve"> / </w:t>
      </w:r>
      <w:proofErr w:type="spellStart"/>
      <w:r>
        <w:t>vnd</w:t>
      </w:r>
      <w:proofErr w:type="spellEnd"/>
      <w:r>
        <w:t xml:space="preserve"> die bösen im </w:t>
      </w:r>
      <w:proofErr w:type="spellStart"/>
      <w:r>
        <w:t>zaum</w:t>
      </w:r>
      <w:proofErr w:type="spellEnd"/>
      <w:r>
        <w:t xml:space="preserve"> zuhalten / </w:t>
      </w:r>
      <w:proofErr w:type="spellStart"/>
      <w:r>
        <w:t>gericht</w:t>
      </w:r>
      <w:proofErr w:type="spellEnd"/>
      <w:r>
        <w:t xml:space="preserve"> </w:t>
      </w:r>
      <w:proofErr w:type="spellStart"/>
      <w:r>
        <w:t>vnd</w:t>
      </w:r>
      <w:proofErr w:type="spellEnd"/>
      <w:r>
        <w:t xml:space="preserve"> </w:t>
      </w:r>
      <w:proofErr w:type="spellStart"/>
      <w:r>
        <w:t>gerechtigkeit</w:t>
      </w:r>
      <w:proofErr w:type="spellEnd"/>
      <w:r>
        <w:t xml:space="preserve"> zu handhaben / gemeine </w:t>
      </w:r>
      <w:proofErr w:type="spellStart"/>
      <w:r>
        <w:t>ehrbarkeiten</w:t>
      </w:r>
      <w:proofErr w:type="spellEnd"/>
      <w:r>
        <w:t xml:space="preserve"> </w:t>
      </w:r>
      <w:proofErr w:type="spellStart"/>
      <w:r>
        <w:t>vnd</w:t>
      </w:r>
      <w:proofErr w:type="spellEnd"/>
      <w:r>
        <w:t xml:space="preserve"> frieden zu erhalten. Welches </w:t>
      </w:r>
      <w:proofErr w:type="spellStart"/>
      <w:r>
        <w:t>geschicht</w:t>
      </w:r>
      <w:proofErr w:type="spellEnd"/>
      <w:r>
        <w:t xml:space="preserve"> eins theils mit guten </w:t>
      </w:r>
      <w:proofErr w:type="spellStart"/>
      <w:r>
        <w:t>vnd</w:t>
      </w:r>
      <w:proofErr w:type="spellEnd"/>
      <w:r>
        <w:t xml:space="preserve"> </w:t>
      </w:r>
      <w:proofErr w:type="spellStart"/>
      <w:r>
        <w:t>billichen</w:t>
      </w:r>
      <w:proofErr w:type="spellEnd"/>
      <w:r>
        <w:t xml:space="preserve"> Gesetzten / anders theils mit </w:t>
      </w:r>
      <w:proofErr w:type="spellStart"/>
      <w:r>
        <w:t>belohnung</w:t>
      </w:r>
      <w:proofErr w:type="spellEnd"/>
      <w:r>
        <w:t xml:space="preserve"> / mit </w:t>
      </w:r>
      <w:proofErr w:type="spellStart"/>
      <w:r>
        <w:t>trewen</w:t>
      </w:r>
      <w:proofErr w:type="spellEnd"/>
      <w:r>
        <w:t xml:space="preserve"> </w:t>
      </w:r>
      <w:proofErr w:type="spellStart"/>
      <w:r>
        <w:t>vnd</w:t>
      </w:r>
      <w:proofErr w:type="spellEnd"/>
      <w:r>
        <w:t xml:space="preserve"> straffen. </w:t>
      </w:r>
      <w:proofErr w:type="spellStart"/>
      <w:r>
        <w:t>Jch</w:t>
      </w:r>
      <w:proofErr w:type="spellEnd"/>
      <w:r>
        <w:t xml:space="preserve"> setze auch dieß hinzu / daß </w:t>
      </w:r>
      <w:proofErr w:type="spellStart"/>
      <w:r>
        <w:t>jederman</w:t>
      </w:r>
      <w:proofErr w:type="spellEnd"/>
      <w:r>
        <w:t xml:space="preserve"> die Oberkeit / als ein </w:t>
      </w:r>
      <w:proofErr w:type="spellStart"/>
      <w:r>
        <w:t>dienerin</w:t>
      </w:r>
      <w:proofErr w:type="spellEnd"/>
      <w:r>
        <w:t xml:space="preserve"> Gottes ehren / </w:t>
      </w:r>
      <w:proofErr w:type="spellStart"/>
      <w:r>
        <w:t>förchten</w:t>
      </w:r>
      <w:proofErr w:type="spellEnd"/>
      <w:r>
        <w:t xml:space="preserve"> / lieben / </w:t>
      </w:r>
      <w:proofErr w:type="spellStart"/>
      <w:r>
        <w:t>jhren</w:t>
      </w:r>
      <w:proofErr w:type="spellEnd"/>
      <w:r>
        <w:t xml:space="preserve"> gehorchen in allen dingen / welche mit Gott </w:t>
      </w:r>
      <w:proofErr w:type="spellStart"/>
      <w:r>
        <w:t>vnd</w:t>
      </w:r>
      <w:proofErr w:type="spellEnd"/>
      <w:r>
        <w:t xml:space="preserve"> seinem </w:t>
      </w:r>
      <w:proofErr w:type="spellStart"/>
      <w:r>
        <w:t>wort</w:t>
      </w:r>
      <w:proofErr w:type="spellEnd"/>
      <w:r>
        <w:t xml:space="preserve"> </w:t>
      </w:r>
      <w:proofErr w:type="spellStart"/>
      <w:r>
        <w:t>nit</w:t>
      </w:r>
      <w:proofErr w:type="spellEnd"/>
      <w:r>
        <w:t xml:space="preserve"> streiten / für sie betten </w:t>
      </w:r>
      <w:proofErr w:type="spellStart"/>
      <w:r>
        <w:t>vnd</w:t>
      </w:r>
      <w:proofErr w:type="spellEnd"/>
      <w:r>
        <w:t xml:space="preserve"> </w:t>
      </w:r>
      <w:proofErr w:type="spellStart"/>
      <w:r>
        <w:t>jhren</w:t>
      </w:r>
      <w:proofErr w:type="spellEnd"/>
      <w:r>
        <w:t xml:space="preserve"> den </w:t>
      </w:r>
      <w:proofErr w:type="spellStart"/>
      <w:r>
        <w:t>tribut</w:t>
      </w:r>
      <w:proofErr w:type="spellEnd"/>
      <w:r>
        <w:t xml:space="preserve"> </w:t>
      </w:r>
      <w:proofErr w:type="spellStart"/>
      <w:r>
        <w:t>vnd</w:t>
      </w:r>
      <w:proofErr w:type="spellEnd"/>
      <w:r>
        <w:t xml:space="preserve"> alles / was der Apostel gebeutet / gern </w:t>
      </w:r>
      <w:proofErr w:type="spellStart"/>
      <w:r>
        <w:t>vnd</w:t>
      </w:r>
      <w:proofErr w:type="spellEnd"/>
      <w:r>
        <w:t xml:space="preserve"> williglich geben solle. Der Apostel aber </w:t>
      </w:r>
      <w:proofErr w:type="spellStart"/>
      <w:r>
        <w:t>redt</w:t>
      </w:r>
      <w:proofErr w:type="spellEnd"/>
      <w:r>
        <w:t xml:space="preserve"> heiter / daß Gott </w:t>
      </w:r>
      <w:proofErr w:type="spellStart"/>
      <w:r>
        <w:t>vber</w:t>
      </w:r>
      <w:proofErr w:type="spellEnd"/>
      <w:r>
        <w:t xml:space="preserve"> die </w:t>
      </w:r>
      <w:proofErr w:type="spellStart"/>
      <w:r>
        <w:t>vngehorsamen</w:t>
      </w:r>
      <w:proofErr w:type="spellEnd"/>
      <w:r>
        <w:t xml:space="preserve"> / rebellischen </w:t>
      </w:r>
      <w:proofErr w:type="spellStart"/>
      <w:r>
        <w:t>vnd</w:t>
      </w:r>
      <w:proofErr w:type="spellEnd"/>
      <w:r>
        <w:t xml:space="preserve"> </w:t>
      </w:r>
      <w:proofErr w:type="spellStart"/>
      <w:r>
        <w:t>auffrührischen</w:t>
      </w:r>
      <w:proofErr w:type="spellEnd"/>
      <w:r>
        <w:t xml:space="preserve"> </w:t>
      </w:r>
      <w:proofErr w:type="spellStart"/>
      <w:r>
        <w:t>häfftig</w:t>
      </w:r>
      <w:proofErr w:type="spellEnd"/>
      <w:r>
        <w:t xml:space="preserve"> zürne / </w:t>
      </w:r>
      <w:proofErr w:type="spellStart"/>
      <w:r>
        <w:t>vnd</w:t>
      </w:r>
      <w:proofErr w:type="spellEnd"/>
      <w:r>
        <w:t xml:space="preserve"> wenn die Oberkeit gleich nicht </w:t>
      </w:r>
      <w:proofErr w:type="spellStart"/>
      <w:r>
        <w:t>straaffe</w:t>
      </w:r>
      <w:proofErr w:type="spellEnd"/>
      <w:r>
        <w:t xml:space="preserve"> / so wölle er doch selbst den ernstlich ansehen / die die </w:t>
      </w:r>
      <w:proofErr w:type="spellStart"/>
      <w:r>
        <w:t>gebürende</w:t>
      </w:r>
      <w:proofErr w:type="spellEnd"/>
      <w:r>
        <w:t xml:space="preserve"> ehr der Oberkeit nicht gebe. </w:t>
      </w:r>
    </w:p>
    <w:p w14:paraId="29362DAB" w14:textId="77777777" w:rsidR="00EB3C2B" w:rsidRDefault="00EB3C2B" w:rsidP="00EB3C2B">
      <w:pPr>
        <w:pStyle w:val="StandardWeb"/>
      </w:pPr>
      <w:r>
        <w:t xml:space="preserve">F. Was ist der </w:t>
      </w:r>
      <w:proofErr w:type="spellStart"/>
      <w:r>
        <w:t>jnnhalt</w:t>
      </w:r>
      <w:proofErr w:type="spellEnd"/>
      <w:r>
        <w:t xml:space="preserve"> deß dritten </w:t>
      </w:r>
      <w:proofErr w:type="spellStart"/>
      <w:r>
        <w:t>gebotts</w:t>
      </w:r>
      <w:proofErr w:type="spellEnd"/>
      <w:r>
        <w:t xml:space="preserve"> der andern </w:t>
      </w:r>
      <w:proofErr w:type="spellStart"/>
      <w:r>
        <w:t>Taffel</w:t>
      </w:r>
      <w:proofErr w:type="spellEnd"/>
      <w:r>
        <w:t xml:space="preserve"> / welches in der </w:t>
      </w:r>
      <w:proofErr w:type="spellStart"/>
      <w:r>
        <w:t>ordnung</w:t>
      </w:r>
      <w:proofErr w:type="spellEnd"/>
      <w:r>
        <w:t xml:space="preserve"> das siebend ist? </w:t>
      </w:r>
    </w:p>
    <w:p w14:paraId="1E82C0D4" w14:textId="77777777" w:rsidR="00EB3C2B" w:rsidRDefault="00EB3C2B" w:rsidP="00EB3C2B">
      <w:pPr>
        <w:pStyle w:val="StandardWeb"/>
      </w:pPr>
      <w:r>
        <w:t xml:space="preserve">A. Es verbeut den Ehebruch </w:t>
      </w:r>
      <w:proofErr w:type="spellStart"/>
      <w:r>
        <w:t>vnd</w:t>
      </w:r>
      <w:proofErr w:type="spellEnd"/>
      <w:r>
        <w:t xml:space="preserve"> allerley </w:t>
      </w:r>
      <w:proofErr w:type="spellStart"/>
      <w:r>
        <w:t>mutwillen</w:t>
      </w:r>
      <w:proofErr w:type="spellEnd"/>
      <w:r>
        <w:t xml:space="preserve"> / allen </w:t>
      </w:r>
      <w:proofErr w:type="spellStart"/>
      <w:r>
        <w:t>wul</w:t>
      </w:r>
      <w:proofErr w:type="spellEnd"/>
      <w:r>
        <w:t xml:space="preserve"> </w:t>
      </w:r>
      <w:proofErr w:type="spellStart"/>
      <w:r>
        <w:t>vnd</w:t>
      </w:r>
      <w:proofErr w:type="spellEnd"/>
      <w:r>
        <w:t xml:space="preserve"> </w:t>
      </w:r>
      <w:proofErr w:type="spellStart"/>
      <w:r>
        <w:t>vberfluß</w:t>
      </w:r>
      <w:proofErr w:type="spellEnd"/>
      <w:r>
        <w:t xml:space="preserve">. </w:t>
      </w:r>
      <w:proofErr w:type="spellStart"/>
      <w:r>
        <w:t>Hergegen</w:t>
      </w:r>
      <w:proofErr w:type="spellEnd"/>
      <w:r>
        <w:t xml:space="preserve"> erfordert es </w:t>
      </w:r>
      <w:proofErr w:type="spellStart"/>
      <w:r>
        <w:t>reinigkeit</w:t>
      </w:r>
      <w:proofErr w:type="spellEnd"/>
      <w:r>
        <w:t xml:space="preserve"> </w:t>
      </w:r>
      <w:proofErr w:type="spellStart"/>
      <w:r>
        <w:t>vnd</w:t>
      </w:r>
      <w:proofErr w:type="spellEnd"/>
      <w:r>
        <w:t xml:space="preserve"> </w:t>
      </w:r>
      <w:proofErr w:type="spellStart"/>
      <w:r>
        <w:t>mässigkeit</w:t>
      </w:r>
      <w:proofErr w:type="spellEnd"/>
      <w:r>
        <w:t xml:space="preserve">: </w:t>
      </w:r>
      <w:proofErr w:type="spellStart"/>
      <w:r>
        <w:t>Jnsonderheit</w:t>
      </w:r>
      <w:proofErr w:type="spellEnd"/>
      <w:r>
        <w:t xml:space="preserve"> aber gebeut es den Eheleuten daß sie die Ehe hochhalten / ehrlich </w:t>
      </w:r>
      <w:proofErr w:type="spellStart"/>
      <w:r>
        <w:t>vnd</w:t>
      </w:r>
      <w:proofErr w:type="spellEnd"/>
      <w:r>
        <w:t xml:space="preserve"> friedlich leben / die </w:t>
      </w:r>
      <w:proofErr w:type="spellStart"/>
      <w:r>
        <w:t>kinder</w:t>
      </w:r>
      <w:proofErr w:type="spellEnd"/>
      <w:r>
        <w:t xml:space="preserve"> recht </w:t>
      </w:r>
      <w:proofErr w:type="spellStart"/>
      <w:r>
        <w:t>vnd</w:t>
      </w:r>
      <w:proofErr w:type="spellEnd"/>
      <w:r>
        <w:t xml:space="preserve"> </w:t>
      </w:r>
      <w:proofErr w:type="spellStart"/>
      <w:r>
        <w:t>wol</w:t>
      </w:r>
      <w:proofErr w:type="spellEnd"/>
      <w:r>
        <w:t xml:space="preserve"> </w:t>
      </w:r>
      <w:proofErr w:type="spellStart"/>
      <w:r>
        <w:t>auffziehen</w:t>
      </w:r>
      <w:proofErr w:type="spellEnd"/>
      <w:r>
        <w:t xml:space="preserve"> </w:t>
      </w:r>
      <w:proofErr w:type="spellStart"/>
      <w:r>
        <w:t>vnd</w:t>
      </w:r>
      <w:proofErr w:type="spellEnd"/>
      <w:r>
        <w:t xml:space="preserve"> anführen / </w:t>
      </w:r>
      <w:proofErr w:type="spellStart"/>
      <w:r>
        <w:t>jhr</w:t>
      </w:r>
      <w:proofErr w:type="spellEnd"/>
      <w:r>
        <w:t xml:space="preserve"> </w:t>
      </w:r>
      <w:proofErr w:type="spellStart"/>
      <w:r>
        <w:t>hauß</w:t>
      </w:r>
      <w:proofErr w:type="spellEnd"/>
      <w:r>
        <w:t xml:space="preserve"> versehen / </w:t>
      </w:r>
      <w:proofErr w:type="spellStart"/>
      <w:r>
        <w:t>vnd</w:t>
      </w:r>
      <w:proofErr w:type="spellEnd"/>
      <w:r>
        <w:t xml:space="preserve"> sich vor allem </w:t>
      </w:r>
      <w:proofErr w:type="spellStart"/>
      <w:r>
        <w:t>vberfluß</w:t>
      </w:r>
      <w:proofErr w:type="spellEnd"/>
      <w:r>
        <w:t xml:space="preserve"> im </w:t>
      </w:r>
      <w:proofErr w:type="spellStart"/>
      <w:r>
        <w:t>bawen</w:t>
      </w:r>
      <w:proofErr w:type="spellEnd"/>
      <w:r>
        <w:t xml:space="preserve"> / </w:t>
      </w:r>
      <w:proofErr w:type="spellStart"/>
      <w:r>
        <w:t>haußrath</w:t>
      </w:r>
      <w:proofErr w:type="spellEnd"/>
      <w:r>
        <w:t xml:space="preserve"> / </w:t>
      </w:r>
      <w:proofErr w:type="spellStart"/>
      <w:r>
        <w:t>narung</w:t>
      </w:r>
      <w:proofErr w:type="spellEnd"/>
      <w:r>
        <w:t xml:space="preserve"> </w:t>
      </w:r>
      <w:proofErr w:type="spellStart"/>
      <w:r>
        <w:t>vnd</w:t>
      </w:r>
      <w:proofErr w:type="spellEnd"/>
      <w:r>
        <w:t xml:space="preserve"> </w:t>
      </w:r>
      <w:proofErr w:type="spellStart"/>
      <w:r>
        <w:t>kleidung</w:t>
      </w:r>
      <w:proofErr w:type="spellEnd"/>
      <w:r>
        <w:t xml:space="preserve"> hüten. Aber alle </w:t>
      </w:r>
      <w:proofErr w:type="spellStart"/>
      <w:r>
        <w:t>vnd</w:t>
      </w:r>
      <w:proofErr w:type="spellEnd"/>
      <w:r>
        <w:t xml:space="preserve"> jeden in gemein </w:t>
      </w:r>
      <w:proofErr w:type="spellStart"/>
      <w:r>
        <w:t>vnd</w:t>
      </w:r>
      <w:proofErr w:type="spellEnd"/>
      <w:r>
        <w:t xml:space="preserve"> insonderheit </w:t>
      </w:r>
      <w:proofErr w:type="spellStart"/>
      <w:r>
        <w:t>wirt</w:t>
      </w:r>
      <w:proofErr w:type="spellEnd"/>
      <w:r>
        <w:t xml:space="preserve"> </w:t>
      </w:r>
      <w:proofErr w:type="spellStart"/>
      <w:r>
        <w:t>gebotten</w:t>
      </w:r>
      <w:proofErr w:type="spellEnd"/>
      <w:r>
        <w:t xml:space="preserve"> / daß sie sich hüten daß sie </w:t>
      </w:r>
      <w:proofErr w:type="spellStart"/>
      <w:r>
        <w:t>jhr</w:t>
      </w:r>
      <w:proofErr w:type="spellEnd"/>
      <w:r>
        <w:t xml:space="preserve"> hab </w:t>
      </w:r>
      <w:proofErr w:type="spellStart"/>
      <w:r>
        <w:t>vnd</w:t>
      </w:r>
      <w:proofErr w:type="spellEnd"/>
      <w:r>
        <w:t xml:space="preserve"> gut / mit </w:t>
      </w:r>
      <w:proofErr w:type="spellStart"/>
      <w:r>
        <w:t>vberfluß</w:t>
      </w:r>
      <w:proofErr w:type="spellEnd"/>
      <w:r>
        <w:t xml:space="preserve"> </w:t>
      </w:r>
      <w:proofErr w:type="spellStart"/>
      <w:r>
        <w:t>nit</w:t>
      </w:r>
      <w:proofErr w:type="spellEnd"/>
      <w:r>
        <w:t xml:space="preserve"> verschwenden / oder dem fressen </w:t>
      </w:r>
      <w:proofErr w:type="spellStart"/>
      <w:r>
        <w:t>vnd</w:t>
      </w:r>
      <w:proofErr w:type="spellEnd"/>
      <w:r>
        <w:t xml:space="preserve"> </w:t>
      </w:r>
      <w:proofErr w:type="spellStart"/>
      <w:r>
        <w:t>sauffen</w:t>
      </w:r>
      <w:proofErr w:type="spellEnd"/>
      <w:r>
        <w:t xml:space="preserve"> ergeben seyen. </w:t>
      </w:r>
    </w:p>
    <w:p w14:paraId="192C5857" w14:textId="77777777" w:rsidR="00EB3C2B" w:rsidRDefault="00EB3C2B" w:rsidP="00EB3C2B">
      <w:pPr>
        <w:pStyle w:val="StandardWeb"/>
      </w:pPr>
      <w:r>
        <w:t xml:space="preserve">F. </w:t>
      </w:r>
      <w:proofErr w:type="spellStart"/>
      <w:r>
        <w:t>Seind</w:t>
      </w:r>
      <w:proofErr w:type="spellEnd"/>
      <w:r>
        <w:t xml:space="preserve"> auch andere ding in diesem </w:t>
      </w:r>
      <w:proofErr w:type="spellStart"/>
      <w:r>
        <w:t>gebott</w:t>
      </w:r>
      <w:proofErr w:type="spellEnd"/>
      <w:r>
        <w:t xml:space="preserve"> </w:t>
      </w:r>
      <w:proofErr w:type="spellStart"/>
      <w:r>
        <w:t>verbotten</w:t>
      </w:r>
      <w:proofErr w:type="spellEnd"/>
      <w:r>
        <w:t xml:space="preserve">? </w:t>
      </w:r>
    </w:p>
    <w:p w14:paraId="5545B47B" w14:textId="77777777" w:rsidR="00EB3C2B" w:rsidRDefault="00EB3C2B" w:rsidP="00EB3C2B">
      <w:pPr>
        <w:pStyle w:val="StandardWeb"/>
      </w:pPr>
      <w:r>
        <w:t xml:space="preserve">A. Ja freylich / als da </w:t>
      </w:r>
      <w:proofErr w:type="spellStart"/>
      <w:r>
        <w:t>seind</w:t>
      </w:r>
      <w:proofErr w:type="spellEnd"/>
      <w:r>
        <w:t xml:space="preserve"> wüste </w:t>
      </w:r>
      <w:proofErr w:type="spellStart"/>
      <w:r>
        <w:t>vnd</w:t>
      </w:r>
      <w:proofErr w:type="spellEnd"/>
      <w:r>
        <w:t xml:space="preserve"> </w:t>
      </w:r>
      <w:proofErr w:type="spellStart"/>
      <w:r>
        <w:t>vnuerschämte</w:t>
      </w:r>
      <w:proofErr w:type="spellEnd"/>
      <w:r>
        <w:t xml:space="preserve"> </w:t>
      </w:r>
      <w:proofErr w:type="spellStart"/>
      <w:r>
        <w:t>wort</w:t>
      </w:r>
      <w:proofErr w:type="spellEnd"/>
      <w:r>
        <w:t xml:space="preserve"> / schreiben / </w:t>
      </w:r>
      <w:proofErr w:type="spellStart"/>
      <w:r>
        <w:t>lieder</w:t>
      </w:r>
      <w:proofErr w:type="spellEnd"/>
      <w:r>
        <w:t xml:space="preserve"> / leichtfertige </w:t>
      </w:r>
      <w:proofErr w:type="spellStart"/>
      <w:r>
        <w:t>vnd</w:t>
      </w:r>
      <w:proofErr w:type="spellEnd"/>
      <w:r>
        <w:t xml:space="preserve"> wüste </w:t>
      </w:r>
      <w:proofErr w:type="spellStart"/>
      <w:r>
        <w:t>fabel</w:t>
      </w:r>
      <w:proofErr w:type="spellEnd"/>
      <w:r>
        <w:t xml:space="preserve"> / </w:t>
      </w:r>
      <w:proofErr w:type="spellStart"/>
      <w:r>
        <w:t>vnd</w:t>
      </w:r>
      <w:proofErr w:type="spellEnd"/>
      <w:r>
        <w:t xml:space="preserve"> alles das / so </w:t>
      </w:r>
      <w:proofErr w:type="spellStart"/>
      <w:r>
        <w:t>schamhaffte</w:t>
      </w:r>
      <w:proofErr w:type="spellEnd"/>
      <w:r>
        <w:t xml:space="preserve"> </w:t>
      </w:r>
      <w:proofErr w:type="spellStart"/>
      <w:r>
        <w:t>hertzen</w:t>
      </w:r>
      <w:proofErr w:type="spellEnd"/>
      <w:r>
        <w:t xml:space="preserve"> </w:t>
      </w:r>
      <w:proofErr w:type="spellStart"/>
      <w:r>
        <w:t>vnd</w:t>
      </w:r>
      <w:proofErr w:type="spellEnd"/>
      <w:r>
        <w:t xml:space="preserve"> gute </w:t>
      </w:r>
      <w:proofErr w:type="spellStart"/>
      <w:r>
        <w:t>sitten</w:t>
      </w:r>
      <w:proofErr w:type="spellEnd"/>
      <w:r>
        <w:t xml:space="preserve"> beflecket </w:t>
      </w:r>
      <w:proofErr w:type="spellStart"/>
      <w:r>
        <w:t>vnd</w:t>
      </w:r>
      <w:proofErr w:type="spellEnd"/>
      <w:r>
        <w:t xml:space="preserve"> verderbet. </w:t>
      </w:r>
    </w:p>
    <w:p w14:paraId="6E29B955" w14:textId="77777777" w:rsidR="00EB3C2B" w:rsidRDefault="00EB3C2B" w:rsidP="00EB3C2B">
      <w:pPr>
        <w:pStyle w:val="StandardWeb"/>
      </w:pPr>
      <w:r>
        <w:t xml:space="preserve">F. </w:t>
      </w:r>
      <w:proofErr w:type="spellStart"/>
      <w:r>
        <w:t>Solte</w:t>
      </w:r>
      <w:proofErr w:type="spellEnd"/>
      <w:r>
        <w:t xml:space="preserve"> aber </w:t>
      </w:r>
      <w:proofErr w:type="spellStart"/>
      <w:r>
        <w:t>diß</w:t>
      </w:r>
      <w:proofErr w:type="spellEnd"/>
      <w:r>
        <w:t xml:space="preserve"> </w:t>
      </w:r>
      <w:proofErr w:type="spellStart"/>
      <w:r>
        <w:t>gebott</w:t>
      </w:r>
      <w:proofErr w:type="spellEnd"/>
      <w:r>
        <w:t xml:space="preserve"> Gottes auch </w:t>
      </w:r>
      <w:proofErr w:type="spellStart"/>
      <w:r>
        <w:t>knaben</w:t>
      </w:r>
      <w:proofErr w:type="spellEnd"/>
      <w:r>
        <w:t xml:space="preserve"> angehen? </w:t>
      </w:r>
    </w:p>
    <w:p w14:paraId="51B7EC3C" w14:textId="77777777" w:rsidR="00EB3C2B" w:rsidRDefault="00EB3C2B" w:rsidP="00EB3C2B">
      <w:pPr>
        <w:pStyle w:val="StandardWeb"/>
      </w:pPr>
      <w:r>
        <w:t xml:space="preserve">A. </w:t>
      </w:r>
      <w:proofErr w:type="spellStart"/>
      <w:r>
        <w:t>Jn</w:t>
      </w:r>
      <w:proofErr w:type="spellEnd"/>
      <w:r>
        <w:t xml:space="preserve"> allweg </w:t>
      </w:r>
      <w:proofErr w:type="spellStart"/>
      <w:r>
        <w:t>vnd</w:t>
      </w:r>
      <w:proofErr w:type="spellEnd"/>
      <w:r>
        <w:t xml:space="preserve"> </w:t>
      </w:r>
      <w:proofErr w:type="spellStart"/>
      <w:r>
        <w:t>fürauß</w:t>
      </w:r>
      <w:proofErr w:type="spellEnd"/>
      <w:r>
        <w:t xml:space="preserve">. Denn </w:t>
      </w:r>
      <w:proofErr w:type="spellStart"/>
      <w:r>
        <w:t>vnzucht</w:t>
      </w:r>
      <w:proofErr w:type="spellEnd"/>
      <w:r>
        <w:t xml:space="preserve"> ist ein </w:t>
      </w:r>
      <w:proofErr w:type="spellStart"/>
      <w:r>
        <w:t>gantz</w:t>
      </w:r>
      <w:proofErr w:type="spellEnd"/>
      <w:r>
        <w:t xml:space="preserve"> </w:t>
      </w:r>
      <w:proofErr w:type="spellStart"/>
      <w:r>
        <w:t>vergiffte</w:t>
      </w:r>
      <w:proofErr w:type="spellEnd"/>
      <w:r>
        <w:t xml:space="preserve"> sucht der </w:t>
      </w:r>
      <w:proofErr w:type="spellStart"/>
      <w:r>
        <w:t>jugend</w:t>
      </w:r>
      <w:proofErr w:type="spellEnd"/>
      <w:r>
        <w:t xml:space="preserve"> / welche sucht alle keusche </w:t>
      </w:r>
      <w:proofErr w:type="spellStart"/>
      <w:r>
        <w:t>vnnd</w:t>
      </w:r>
      <w:proofErr w:type="spellEnd"/>
      <w:r>
        <w:t xml:space="preserve"> gute freund Gottes verfluchen sollen. Der halben gebeut </w:t>
      </w:r>
      <w:proofErr w:type="spellStart"/>
      <w:r>
        <w:t>vns</w:t>
      </w:r>
      <w:proofErr w:type="spellEnd"/>
      <w:r>
        <w:t xml:space="preserve"> Gott im Gesetz / daß wir als ein schädliche sucht die </w:t>
      </w:r>
      <w:proofErr w:type="spellStart"/>
      <w:r>
        <w:t>knaben</w:t>
      </w:r>
      <w:proofErr w:type="spellEnd"/>
      <w:r>
        <w:t xml:space="preserve"> im </w:t>
      </w:r>
      <w:proofErr w:type="spellStart"/>
      <w:r>
        <w:t>beyschlaff</w:t>
      </w:r>
      <w:proofErr w:type="spellEnd"/>
      <w:r>
        <w:t xml:space="preserve"> / ja alle </w:t>
      </w:r>
      <w:proofErr w:type="spellStart"/>
      <w:r>
        <w:t>vnverschambte</w:t>
      </w:r>
      <w:proofErr w:type="spellEnd"/>
      <w:r>
        <w:t xml:space="preserve"> </w:t>
      </w:r>
      <w:proofErr w:type="spellStart"/>
      <w:r>
        <w:t>leute</w:t>
      </w:r>
      <w:proofErr w:type="spellEnd"/>
      <w:r>
        <w:t xml:space="preserve"> / die mit </w:t>
      </w:r>
      <w:proofErr w:type="spellStart"/>
      <w:r>
        <w:t>vnkeuschen</w:t>
      </w:r>
      <w:proofErr w:type="spellEnd"/>
      <w:r>
        <w:t xml:space="preserve"> schandbaren reden </w:t>
      </w:r>
      <w:proofErr w:type="spellStart"/>
      <w:r>
        <w:t>vmbgehen</w:t>
      </w:r>
      <w:proofErr w:type="spellEnd"/>
      <w:r>
        <w:t xml:space="preserve"> meiden sollen. Denn der Apostel hat nicht </w:t>
      </w:r>
      <w:proofErr w:type="spellStart"/>
      <w:r>
        <w:t>ohn</w:t>
      </w:r>
      <w:proofErr w:type="spellEnd"/>
      <w:r>
        <w:t xml:space="preserve"> </w:t>
      </w:r>
      <w:proofErr w:type="spellStart"/>
      <w:r>
        <w:t>vrsach</w:t>
      </w:r>
      <w:proofErr w:type="spellEnd"/>
      <w:r>
        <w:t xml:space="preserve"> gesprochen: Böse </w:t>
      </w:r>
      <w:proofErr w:type="spellStart"/>
      <w:r>
        <w:t>gesprech</w:t>
      </w:r>
      <w:proofErr w:type="spellEnd"/>
      <w:r>
        <w:t xml:space="preserve"> verderben gute </w:t>
      </w:r>
      <w:proofErr w:type="spellStart"/>
      <w:r>
        <w:t>sitten</w:t>
      </w:r>
      <w:proofErr w:type="spellEnd"/>
      <w:r>
        <w:t xml:space="preserve"> / </w:t>
      </w:r>
      <w:proofErr w:type="spellStart"/>
      <w:r>
        <w:t>vnd</w:t>
      </w:r>
      <w:proofErr w:type="spellEnd"/>
      <w:r>
        <w:t xml:space="preserve"> an einem andern </w:t>
      </w:r>
      <w:proofErr w:type="spellStart"/>
      <w:r>
        <w:t>ort</w:t>
      </w:r>
      <w:proofErr w:type="spellEnd"/>
      <w:r>
        <w:t xml:space="preserve">: </w:t>
      </w:r>
      <w:proofErr w:type="spellStart"/>
      <w:r>
        <w:t>Hurerey</w:t>
      </w:r>
      <w:proofErr w:type="spellEnd"/>
      <w:r>
        <w:t xml:space="preserve"> </w:t>
      </w:r>
      <w:proofErr w:type="spellStart"/>
      <w:r>
        <w:t>vnd</w:t>
      </w:r>
      <w:proofErr w:type="spellEnd"/>
      <w:r>
        <w:t xml:space="preserve"> alle </w:t>
      </w:r>
      <w:proofErr w:type="spellStart"/>
      <w:r>
        <w:t>vnreinigkeit</w:t>
      </w:r>
      <w:proofErr w:type="spellEnd"/>
      <w:r>
        <w:t xml:space="preserve"> / oder </w:t>
      </w:r>
      <w:proofErr w:type="spellStart"/>
      <w:r>
        <w:t>geitz</w:t>
      </w:r>
      <w:proofErr w:type="spellEnd"/>
      <w:r>
        <w:t xml:space="preserve"> lasset nicht von euch gesagt werden / wie den Heiligen zustehet: Auch schandbare </w:t>
      </w:r>
      <w:proofErr w:type="spellStart"/>
      <w:r>
        <w:t>wort</w:t>
      </w:r>
      <w:proofErr w:type="spellEnd"/>
      <w:r>
        <w:t xml:space="preserve"> </w:t>
      </w:r>
      <w:proofErr w:type="spellStart"/>
      <w:r>
        <w:t>vnd</w:t>
      </w:r>
      <w:proofErr w:type="spellEnd"/>
      <w:r>
        <w:t xml:space="preserve"> </w:t>
      </w:r>
      <w:proofErr w:type="spellStart"/>
      <w:r>
        <w:t>narrenthädig</w:t>
      </w:r>
      <w:proofErr w:type="spellEnd"/>
      <w:r>
        <w:t xml:space="preserve"> / oder </w:t>
      </w:r>
      <w:proofErr w:type="spellStart"/>
      <w:r>
        <w:t>schertz</w:t>
      </w:r>
      <w:proofErr w:type="spellEnd"/>
      <w:r>
        <w:t xml:space="preserve"> / welche euch nicht </w:t>
      </w:r>
      <w:proofErr w:type="spellStart"/>
      <w:r>
        <w:t>zimmen</w:t>
      </w:r>
      <w:proofErr w:type="spellEnd"/>
      <w:r>
        <w:t xml:space="preserve"> / </w:t>
      </w:r>
      <w:proofErr w:type="spellStart"/>
      <w:r>
        <w:t>sonder</w:t>
      </w:r>
      <w:proofErr w:type="spellEnd"/>
      <w:r>
        <w:t xml:space="preserve"> </w:t>
      </w:r>
      <w:proofErr w:type="spellStart"/>
      <w:r>
        <w:t>dancksagung</w:t>
      </w:r>
      <w:proofErr w:type="spellEnd"/>
      <w:r>
        <w:t xml:space="preserve">. Lasset euch niemand verführen mit vergeblichen worten. Denn </w:t>
      </w:r>
      <w:proofErr w:type="spellStart"/>
      <w:r>
        <w:t>vmb</w:t>
      </w:r>
      <w:proofErr w:type="spellEnd"/>
      <w:r>
        <w:t xml:space="preserve"> dieser willen </w:t>
      </w:r>
      <w:proofErr w:type="spellStart"/>
      <w:r>
        <w:t>kompt</w:t>
      </w:r>
      <w:proofErr w:type="spellEnd"/>
      <w:r>
        <w:t xml:space="preserve"> der </w:t>
      </w:r>
      <w:proofErr w:type="spellStart"/>
      <w:r>
        <w:t>zorn</w:t>
      </w:r>
      <w:proofErr w:type="spellEnd"/>
      <w:r>
        <w:t xml:space="preserve"> Gottes </w:t>
      </w:r>
      <w:proofErr w:type="spellStart"/>
      <w:r>
        <w:t>vber</w:t>
      </w:r>
      <w:proofErr w:type="spellEnd"/>
      <w:r>
        <w:t xml:space="preserve"> die </w:t>
      </w:r>
      <w:proofErr w:type="spellStart"/>
      <w:r>
        <w:t>kinder</w:t>
      </w:r>
      <w:proofErr w:type="spellEnd"/>
      <w:r>
        <w:t xml:space="preserve"> deß </w:t>
      </w:r>
      <w:proofErr w:type="spellStart"/>
      <w:r>
        <w:t>vnglaubens</w:t>
      </w:r>
      <w:proofErr w:type="spellEnd"/>
      <w:r>
        <w:t xml:space="preserve">. </w:t>
      </w:r>
    </w:p>
    <w:p w14:paraId="17EEAB77" w14:textId="77777777" w:rsidR="00EB3C2B" w:rsidRDefault="00EB3C2B" w:rsidP="00EB3C2B">
      <w:pPr>
        <w:pStyle w:val="StandardWeb"/>
      </w:pPr>
      <w:r>
        <w:t xml:space="preserve">F. Welches sind keusche </w:t>
      </w:r>
      <w:proofErr w:type="spellStart"/>
      <w:r>
        <w:t>leuth</w:t>
      </w:r>
      <w:proofErr w:type="spellEnd"/>
      <w:r>
        <w:t xml:space="preserve">? </w:t>
      </w:r>
    </w:p>
    <w:p w14:paraId="3A34BCC3" w14:textId="77777777" w:rsidR="00EB3C2B" w:rsidRDefault="00EB3C2B" w:rsidP="00EB3C2B">
      <w:pPr>
        <w:pStyle w:val="StandardWeb"/>
      </w:pPr>
      <w:r>
        <w:t xml:space="preserve">A. Deren </w:t>
      </w:r>
      <w:proofErr w:type="spellStart"/>
      <w:r>
        <w:t>gemüter</w:t>
      </w:r>
      <w:proofErr w:type="spellEnd"/>
      <w:r>
        <w:t xml:space="preserve"> / reden </w:t>
      </w:r>
      <w:proofErr w:type="spellStart"/>
      <w:r>
        <w:t>vnnd</w:t>
      </w:r>
      <w:proofErr w:type="spellEnd"/>
      <w:r>
        <w:t xml:space="preserve"> geberden ab aller </w:t>
      </w:r>
      <w:proofErr w:type="spellStart"/>
      <w:r>
        <w:t>vnreinigkeit</w:t>
      </w:r>
      <w:proofErr w:type="spellEnd"/>
      <w:r>
        <w:t xml:space="preserve"> / </w:t>
      </w:r>
      <w:proofErr w:type="spellStart"/>
      <w:r>
        <w:t>vnd</w:t>
      </w:r>
      <w:proofErr w:type="spellEnd"/>
      <w:r>
        <w:t xml:space="preserve"> schandbaren reden ein </w:t>
      </w:r>
      <w:proofErr w:type="spellStart"/>
      <w:r>
        <w:t>hertzlich</w:t>
      </w:r>
      <w:proofErr w:type="spellEnd"/>
      <w:r>
        <w:t xml:space="preserve"> </w:t>
      </w:r>
      <w:proofErr w:type="spellStart"/>
      <w:r>
        <w:t>abschewen</w:t>
      </w:r>
      <w:proofErr w:type="spellEnd"/>
      <w:r>
        <w:t xml:space="preserve"> haben / </w:t>
      </w:r>
      <w:proofErr w:type="spellStart"/>
      <w:r>
        <w:t>vnnd</w:t>
      </w:r>
      <w:proofErr w:type="spellEnd"/>
      <w:r>
        <w:t xml:space="preserve"> sich mit </w:t>
      </w:r>
      <w:proofErr w:type="spellStart"/>
      <w:r>
        <w:t>fleiß</w:t>
      </w:r>
      <w:proofErr w:type="spellEnd"/>
      <w:r>
        <w:t xml:space="preserve"> </w:t>
      </w:r>
      <w:proofErr w:type="spellStart"/>
      <w:r>
        <w:t>darfür</w:t>
      </w:r>
      <w:proofErr w:type="spellEnd"/>
      <w:r>
        <w:t xml:space="preserve"> hüten. Diese nun / wenn sie die gab der </w:t>
      </w:r>
      <w:proofErr w:type="spellStart"/>
      <w:r>
        <w:t>jungfrawschafft</w:t>
      </w:r>
      <w:proofErr w:type="spellEnd"/>
      <w:r>
        <w:t xml:space="preserve"> nicht haben empfangen / so leben sie im heiligen </w:t>
      </w:r>
      <w:proofErr w:type="spellStart"/>
      <w:r>
        <w:t>ehestand</w:t>
      </w:r>
      <w:proofErr w:type="spellEnd"/>
      <w:r>
        <w:t xml:space="preserve">. Die aber solche nicht </w:t>
      </w:r>
      <w:proofErr w:type="spellStart"/>
      <w:r>
        <w:t>seind</w:t>
      </w:r>
      <w:proofErr w:type="spellEnd"/>
      <w:r>
        <w:t xml:space="preserve"> / </w:t>
      </w:r>
      <w:proofErr w:type="spellStart"/>
      <w:r>
        <w:t>vnd</w:t>
      </w:r>
      <w:proofErr w:type="spellEnd"/>
      <w:r>
        <w:t xml:space="preserve"> also nicht leben / die </w:t>
      </w:r>
      <w:proofErr w:type="spellStart"/>
      <w:r>
        <w:t>seind</w:t>
      </w:r>
      <w:proofErr w:type="spellEnd"/>
      <w:r>
        <w:t xml:space="preserve"> im wenigsten nicht rein oder keusch / mit was </w:t>
      </w:r>
      <w:proofErr w:type="spellStart"/>
      <w:r>
        <w:t>farben</w:t>
      </w:r>
      <w:proofErr w:type="spellEnd"/>
      <w:r>
        <w:t xml:space="preserve"> oder </w:t>
      </w:r>
      <w:proofErr w:type="spellStart"/>
      <w:r>
        <w:t>namen</w:t>
      </w:r>
      <w:proofErr w:type="spellEnd"/>
      <w:r>
        <w:t xml:space="preserve"> sie sich ja schmücken </w:t>
      </w:r>
      <w:proofErr w:type="spellStart"/>
      <w:r>
        <w:t>vnd</w:t>
      </w:r>
      <w:proofErr w:type="spellEnd"/>
      <w:r>
        <w:t xml:space="preserve"> </w:t>
      </w:r>
      <w:proofErr w:type="spellStart"/>
      <w:r>
        <w:t>jre</w:t>
      </w:r>
      <w:proofErr w:type="spellEnd"/>
      <w:r>
        <w:t xml:space="preserve"> </w:t>
      </w:r>
      <w:proofErr w:type="spellStart"/>
      <w:r>
        <w:t>heucheley</w:t>
      </w:r>
      <w:proofErr w:type="spellEnd"/>
      <w:r>
        <w:t xml:space="preserve"> bemänteln. </w:t>
      </w:r>
    </w:p>
    <w:p w14:paraId="143A5817" w14:textId="77777777" w:rsidR="00EB3C2B" w:rsidRDefault="00EB3C2B" w:rsidP="00EB3C2B">
      <w:pPr>
        <w:pStyle w:val="StandardWeb"/>
      </w:pPr>
      <w:r>
        <w:t xml:space="preserve">F. Was </w:t>
      </w:r>
      <w:proofErr w:type="spellStart"/>
      <w:r>
        <w:t>begreifft</w:t>
      </w:r>
      <w:proofErr w:type="spellEnd"/>
      <w:r>
        <w:t xml:space="preserve"> das </w:t>
      </w:r>
      <w:proofErr w:type="spellStart"/>
      <w:r>
        <w:t>vierdte</w:t>
      </w:r>
      <w:proofErr w:type="spellEnd"/>
      <w:r>
        <w:t xml:space="preserve"> </w:t>
      </w:r>
      <w:proofErr w:type="spellStart"/>
      <w:r>
        <w:t>gebott</w:t>
      </w:r>
      <w:proofErr w:type="spellEnd"/>
      <w:r>
        <w:t xml:space="preserve"> der anderen Tafel / das in der </w:t>
      </w:r>
      <w:proofErr w:type="spellStart"/>
      <w:r>
        <w:t>ordnung</w:t>
      </w:r>
      <w:proofErr w:type="spellEnd"/>
      <w:r>
        <w:t xml:space="preserve"> das acht ist? </w:t>
      </w:r>
    </w:p>
    <w:p w14:paraId="1D521644" w14:textId="77777777" w:rsidR="00EB3C2B" w:rsidRDefault="00EB3C2B" w:rsidP="00EB3C2B">
      <w:pPr>
        <w:pStyle w:val="StandardWeb"/>
      </w:pPr>
      <w:r>
        <w:t xml:space="preserve">A. Es </w:t>
      </w:r>
      <w:proofErr w:type="spellStart"/>
      <w:r>
        <w:t>begreifft</w:t>
      </w:r>
      <w:proofErr w:type="spellEnd"/>
      <w:r>
        <w:t xml:space="preserve"> auch ein herrliche lehre der </w:t>
      </w:r>
      <w:proofErr w:type="spellStart"/>
      <w:r>
        <w:t>gerechtigkeit</w:t>
      </w:r>
      <w:proofErr w:type="spellEnd"/>
      <w:r>
        <w:t xml:space="preserve">. Denn es </w:t>
      </w:r>
      <w:proofErr w:type="spellStart"/>
      <w:r>
        <w:t>verbeutet</w:t>
      </w:r>
      <w:proofErr w:type="spellEnd"/>
      <w:r>
        <w:t xml:space="preserve"> zu stehlen / oder in ander weg den </w:t>
      </w:r>
      <w:proofErr w:type="spellStart"/>
      <w:r>
        <w:t>nechsten</w:t>
      </w:r>
      <w:proofErr w:type="spellEnd"/>
      <w:r>
        <w:t xml:space="preserve"> </w:t>
      </w:r>
      <w:proofErr w:type="spellStart"/>
      <w:r>
        <w:t>zubetriegen</w:t>
      </w:r>
      <w:proofErr w:type="spellEnd"/>
      <w:r>
        <w:t xml:space="preserve">. Daher an einem andern </w:t>
      </w:r>
      <w:proofErr w:type="spellStart"/>
      <w:r>
        <w:t>orth</w:t>
      </w:r>
      <w:proofErr w:type="spellEnd"/>
      <w:r>
        <w:t xml:space="preserve"> im Gesetz erklärts der Herr selbst also: </w:t>
      </w:r>
      <w:proofErr w:type="spellStart"/>
      <w:r>
        <w:t>Jhr</w:t>
      </w:r>
      <w:proofErr w:type="spellEnd"/>
      <w:r>
        <w:t xml:space="preserve"> </w:t>
      </w:r>
      <w:proofErr w:type="spellStart"/>
      <w:r>
        <w:t>solt</w:t>
      </w:r>
      <w:proofErr w:type="spellEnd"/>
      <w:r>
        <w:t xml:space="preserve"> nicht stehlen / noch liegen / noch fälschlich handeln einer mit dem andern. Du </w:t>
      </w:r>
      <w:proofErr w:type="spellStart"/>
      <w:r>
        <w:t>solt</w:t>
      </w:r>
      <w:proofErr w:type="spellEnd"/>
      <w:r>
        <w:t xml:space="preserve"> deinem </w:t>
      </w:r>
      <w:proofErr w:type="spellStart"/>
      <w:r>
        <w:t>nechsten</w:t>
      </w:r>
      <w:proofErr w:type="spellEnd"/>
      <w:r>
        <w:t xml:space="preserve"> nicht </w:t>
      </w:r>
      <w:proofErr w:type="spellStart"/>
      <w:r>
        <w:t>vnrecht</w:t>
      </w:r>
      <w:proofErr w:type="spellEnd"/>
      <w:r>
        <w:t xml:space="preserve"> thun / noch </w:t>
      </w:r>
      <w:proofErr w:type="spellStart"/>
      <w:r>
        <w:t>jn</w:t>
      </w:r>
      <w:proofErr w:type="spellEnd"/>
      <w:r>
        <w:t xml:space="preserve"> berauben. Es </w:t>
      </w:r>
      <w:proofErr w:type="spellStart"/>
      <w:r>
        <w:t>sol</w:t>
      </w:r>
      <w:proofErr w:type="spellEnd"/>
      <w:r>
        <w:t xml:space="preserve"> deß </w:t>
      </w:r>
      <w:proofErr w:type="spellStart"/>
      <w:r>
        <w:t>taglöhners</w:t>
      </w:r>
      <w:proofErr w:type="spellEnd"/>
      <w:r>
        <w:t xml:space="preserve"> lohn nicht bey dir bleiben </w:t>
      </w:r>
      <w:proofErr w:type="spellStart"/>
      <w:r>
        <w:t>biß</w:t>
      </w:r>
      <w:proofErr w:type="spellEnd"/>
      <w:r>
        <w:t xml:space="preserve"> an den morgen. Rechte wag / rechte </w:t>
      </w:r>
      <w:proofErr w:type="spellStart"/>
      <w:r>
        <w:t>pfund</w:t>
      </w:r>
      <w:proofErr w:type="spellEnd"/>
      <w:r>
        <w:t xml:space="preserve"> / rechte </w:t>
      </w:r>
      <w:proofErr w:type="spellStart"/>
      <w:r>
        <w:t>scheffel</w:t>
      </w:r>
      <w:proofErr w:type="spellEnd"/>
      <w:r>
        <w:t xml:space="preserve"> / rechte </w:t>
      </w:r>
      <w:proofErr w:type="spellStart"/>
      <w:r>
        <w:t>kannen</w:t>
      </w:r>
      <w:proofErr w:type="spellEnd"/>
      <w:r>
        <w:t xml:space="preserve"> </w:t>
      </w:r>
      <w:proofErr w:type="spellStart"/>
      <w:r>
        <w:t>sol</w:t>
      </w:r>
      <w:proofErr w:type="spellEnd"/>
      <w:r>
        <w:t xml:space="preserve"> bey euch sein. </w:t>
      </w:r>
      <w:proofErr w:type="spellStart"/>
      <w:r>
        <w:t>Wirdt</w:t>
      </w:r>
      <w:proofErr w:type="spellEnd"/>
      <w:r>
        <w:t xml:space="preserve"> der halben </w:t>
      </w:r>
      <w:proofErr w:type="spellStart"/>
      <w:r>
        <w:t>gebotten</w:t>
      </w:r>
      <w:proofErr w:type="spellEnd"/>
      <w:r>
        <w:t xml:space="preserve"> / daß wir in keiner </w:t>
      </w:r>
      <w:proofErr w:type="spellStart"/>
      <w:r>
        <w:t>sach</w:t>
      </w:r>
      <w:proofErr w:type="spellEnd"/>
      <w:r>
        <w:t xml:space="preserve"> </w:t>
      </w:r>
      <w:proofErr w:type="spellStart"/>
      <w:r>
        <w:t>einichen</w:t>
      </w:r>
      <w:proofErr w:type="spellEnd"/>
      <w:r>
        <w:t xml:space="preserve"> betrug gebrauchen / sondern daß wir </w:t>
      </w:r>
      <w:proofErr w:type="spellStart"/>
      <w:r>
        <w:t>vnsere</w:t>
      </w:r>
      <w:proofErr w:type="spellEnd"/>
      <w:r>
        <w:t xml:space="preserve"> </w:t>
      </w:r>
      <w:proofErr w:type="spellStart"/>
      <w:r>
        <w:t>güter</w:t>
      </w:r>
      <w:proofErr w:type="spellEnd"/>
      <w:r>
        <w:t xml:space="preserve"> recht </w:t>
      </w:r>
      <w:proofErr w:type="spellStart"/>
      <w:r>
        <w:t>gewünnen</w:t>
      </w:r>
      <w:proofErr w:type="spellEnd"/>
      <w:r>
        <w:t xml:space="preserve"> / recht besitzen </w:t>
      </w:r>
      <w:proofErr w:type="spellStart"/>
      <w:r>
        <w:t>vnd</w:t>
      </w:r>
      <w:proofErr w:type="spellEnd"/>
      <w:r>
        <w:t xml:space="preserve"> verwalten. Es </w:t>
      </w:r>
      <w:proofErr w:type="spellStart"/>
      <w:r>
        <w:t>wirt</w:t>
      </w:r>
      <w:proofErr w:type="spellEnd"/>
      <w:r>
        <w:t xml:space="preserve"> aber </w:t>
      </w:r>
      <w:proofErr w:type="spellStart"/>
      <w:r>
        <w:t>verbotten</w:t>
      </w:r>
      <w:proofErr w:type="spellEnd"/>
      <w:r>
        <w:t xml:space="preserve"> aller </w:t>
      </w:r>
      <w:proofErr w:type="spellStart"/>
      <w:r>
        <w:t>wucher</w:t>
      </w:r>
      <w:proofErr w:type="spellEnd"/>
      <w:r>
        <w:t xml:space="preserve"> der dem </w:t>
      </w:r>
      <w:proofErr w:type="spellStart"/>
      <w:r>
        <w:t>nechsten</w:t>
      </w:r>
      <w:proofErr w:type="spellEnd"/>
      <w:r>
        <w:t xml:space="preserve"> schadet / raub / </w:t>
      </w:r>
      <w:proofErr w:type="spellStart"/>
      <w:r>
        <w:t>vngerechtigkeit</w:t>
      </w:r>
      <w:proofErr w:type="spellEnd"/>
      <w:r>
        <w:t xml:space="preserve"> / </w:t>
      </w:r>
      <w:proofErr w:type="spellStart"/>
      <w:r>
        <w:t>vnd</w:t>
      </w:r>
      <w:proofErr w:type="spellEnd"/>
      <w:r>
        <w:t xml:space="preserve"> </w:t>
      </w:r>
      <w:proofErr w:type="spellStart"/>
      <w:r>
        <w:t>dz</w:t>
      </w:r>
      <w:proofErr w:type="spellEnd"/>
      <w:r>
        <w:t xml:space="preserve"> wir </w:t>
      </w:r>
      <w:proofErr w:type="spellStart"/>
      <w:r>
        <w:t>vnserm</w:t>
      </w:r>
      <w:proofErr w:type="spellEnd"/>
      <w:r>
        <w:t xml:space="preserve"> </w:t>
      </w:r>
      <w:proofErr w:type="spellStart"/>
      <w:r>
        <w:t>nechsten</w:t>
      </w:r>
      <w:proofErr w:type="spellEnd"/>
      <w:r>
        <w:t xml:space="preserve"> nichts </w:t>
      </w:r>
      <w:proofErr w:type="spellStart"/>
      <w:r>
        <w:t>thüen</w:t>
      </w:r>
      <w:proofErr w:type="spellEnd"/>
      <w:r>
        <w:t xml:space="preserve"> / daß wir nicht wollen / daß sie es </w:t>
      </w:r>
      <w:proofErr w:type="spellStart"/>
      <w:r>
        <w:t>vns</w:t>
      </w:r>
      <w:proofErr w:type="spellEnd"/>
      <w:r>
        <w:t xml:space="preserve"> </w:t>
      </w:r>
      <w:proofErr w:type="spellStart"/>
      <w:r>
        <w:t>thüen</w:t>
      </w:r>
      <w:proofErr w:type="spellEnd"/>
      <w:r>
        <w:t xml:space="preserve">. </w:t>
      </w:r>
    </w:p>
    <w:p w14:paraId="712CF31C" w14:textId="77777777" w:rsidR="00EB3C2B" w:rsidRDefault="00EB3C2B" w:rsidP="00EB3C2B">
      <w:pPr>
        <w:pStyle w:val="StandardWeb"/>
      </w:pPr>
      <w:r>
        <w:t xml:space="preserve">F. Wirt nichts weiters in diesem </w:t>
      </w:r>
      <w:proofErr w:type="spellStart"/>
      <w:r>
        <w:t>gebott</w:t>
      </w:r>
      <w:proofErr w:type="spellEnd"/>
      <w:r>
        <w:t xml:space="preserve"> </w:t>
      </w:r>
      <w:proofErr w:type="spellStart"/>
      <w:r>
        <w:t>begrieffen</w:t>
      </w:r>
      <w:proofErr w:type="spellEnd"/>
      <w:r>
        <w:t xml:space="preserve">? </w:t>
      </w:r>
    </w:p>
    <w:p w14:paraId="64777327" w14:textId="77777777" w:rsidR="00EB3C2B" w:rsidRDefault="00EB3C2B" w:rsidP="00EB3C2B">
      <w:pPr>
        <w:pStyle w:val="StandardWeb"/>
      </w:pPr>
      <w:r>
        <w:t xml:space="preserve">A. Weil der Apostel spricht: Wer </w:t>
      </w:r>
      <w:proofErr w:type="spellStart"/>
      <w:r>
        <w:t>gestolen</w:t>
      </w:r>
      <w:proofErr w:type="spellEnd"/>
      <w:r>
        <w:t xml:space="preserve"> hat / der stehle nicht mehr: er arbeite aber viel mehr mit den </w:t>
      </w:r>
      <w:proofErr w:type="spellStart"/>
      <w:r>
        <w:t>händen</w:t>
      </w:r>
      <w:proofErr w:type="spellEnd"/>
      <w:r>
        <w:t xml:space="preserve"> / welches ehrlich ist / </w:t>
      </w:r>
      <w:proofErr w:type="spellStart"/>
      <w:r>
        <w:t>auff</w:t>
      </w:r>
      <w:proofErr w:type="spellEnd"/>
      <w:r>
        <w:t xml:space="preserve"> </w:t>
      </w:r>
      <w:proofErr w:type="spellStart"/>
      <w:r>
        <w:t>dz</w:t>
      </w:r>
      <w:proofErr w:type="spellEnd"/>
      <w:r>
        <w:t xml:space="preserve"> er auch hab den </w:t>
      </w:r>
      <w:proofErr w:type="spellStart"/>
      <w:r>
        <w:t>dürfftigen</w:t>
      </w:r>
      <w:proofErr w:type="spellEnd"/>
      <w:r>
        <w:t xml:space="preserve"> mit zu theilen: So verstehen wir / daß in diesem Gesetz </w:t>
      </w:r>
      <w:proofErr w:type="spellStart"/>
      <w:r>
        <w:t>verbotten</w:t>
      </w:r>
      <w:proofErr w:type="spellEnd"/>
      <w:r>
        <w:t xml:space="preserve"> </w:t>
      </w:r>
      <w:proofErr w:type="spellStart"/>
      <w:r>
        <w:t>wirdt</w:t>
      </w:r>
      <w:proofErr w:type="spellEnd"/>
      <w:r>
        <w:t xml:space="preserve"> </w:t>
      </w:r>
      <w:proofErr w:type="spellStart"/>
      <w:r>
        <w:t>faulheit</w:t>
      </w:r>
      <w:proofErr w:type="spellEnd"/>
      <w:r>
        <w:t xml:space="preserve"> </w:t>
      </w:r>
      <w:proofErr w:type="spellStart"/>
      <w:r>
        <w:t>vnd</w:t>
      </w:r>
      <w:proofErr w:type="spellEnd"/>
      <w:r>
        <w:t xml:space="preserve"> </w:t>
      </w:r>
      <w:proofErr w:type="spellStart"/>
      <w:r>
        <w:t>müssigang</w:t>
      </w:r>
      <w:proofErr w:type="spellEnd"/>
      <w:r>
        <w:t xml:space="preserve"> / </w:t>
      </w:r>
      <w:proofErr w:type="spellStart"/>
      <w:r>
        <w:t>vnnöthige</w:t>
      </w:r>
      <w:proofErr w:type="spellEnd"/>
      <w:r>
        <w:t xml:space="preserve"> </w:t>
      </w:r>
      <w:proofErr w:type="spellStart"/>
      <w:r>
        <w:t>vnd</w:t>
      </w:r>
      <w:proofErr w:type="spellEnd"/>
      <w:r>
        <w:t xml:space="preserve"> mutwillige </w:t>
      </w:r>
      <w:proofErr w:type="spellStart"/>
      <w:r>
        <w:t>verschwendung</w:t>
      </w:r>
      <w:proofErr w:type="spellEnd"/>
      <w:r>
        <w:t xml:space="preserve"> der </w:t>
      </w:r>
      <w:proofErr w:type="spellStart"/>
      <w:r>
        <w:t>gütern</w:t>
      </w:r>
      <w:proofErr w:type="spellEnd"/>
      <w:r>
        <w:t xml:space="preserve"> / </w:t>
      </w:r>
      <w:proofErr w:type="spellStart"/>
      <w:r>
        <w:t>vnd</w:t>
      </w:r>
      <w:proofErr w:type="spellEnd"/>
      <w:r>
        <w:t xml:space="preserve"> </w:t>
      </w:r>
      <w:proofErr w:type="spellStart"/>
      <w:r>
        <w:t>geitz</w:t>
      </w:r>
      <w:proofErr w:type="spellEnd"/>
      <w:r>
        <w:t xml:space="preserve">. Denn die </w:t>
      </w:r>
      <w:proofErr w:type="spellStart"/>
      <w:r>
        <w:t>dz</w:t>
      </w:r>
      <w:proofErr w:type="spellEnd"/>
      <w:r>
        <w:t xml:space="preserve"> </w:t>
      </w:r>
      <w:proofErr w:type="spellStart"/>
      <w:r>
        <w:t>jhren</w:t>
      </w:r>
      <w:proofErr w:type="spellEnd"/>
      <w:r>
        <w:t xml:space="preserve"> </w:t>
      </w:r>
      <w:proofErr w:type="spellStart"/>
      <w:r>
        <w:t>verschwendt</w:t>
      </w:r>
      <w:proofErr w:type="spellEnd"/>
      <w:r>
        <w:t xml:space="preserve"> haben / die gelüstet bald nach </w:t>
      </w:r>
      <w:proofErr w:type="spellStart"/>
      <w:r>
        <w:t>frömbdem</w:t>
      </w:r>
      <w:proofErr w:type="spellEnd"/>
      <w:r>
        <w:t xml:space="preserve"> gut / </w:t>
      </w:r>
      <w:proofErr w:type="spellStart"/>
      <w:r>
        <w:t>vnd</w:t>
      </w:r>
      <w:proofErr w:type="spellEnd"/>
      <w:r>
        <w:t xml:space="preserve"> die mit </w:t>
      </w:r>
      <w:proofErr w:type="spellStart"/>
      <w:r>
        <w:t>geitz</w:t>
      </w:r>
      <w:proofErr w:type="spellEnd"/>
      <w:r>
        <w:t xml:space="preserve"> durchrieben sind / nennen den betrug </w:t>
      </w:r>
      <w:proofErr w:type="spellStart"/>
      <w:r>
        <w:t>vnd</w:t>
      </w:r>
      <w:proofErr w:type="spellEnd"/>
      <w:r>
        <w:t xml:space="preserve"> den </w:t>
      </w:r>
      <w:proofErr w:type="spellStart"/>
      <w:r>
        <w:t>diebstal</w:t>
      </w:r>
      <w:proofErr w:type="spellEnd"/>
      <w:r>
        <w:t xml:space="preserve"> geschwinde </w:t>
      </w:r>
      <w:proofErr w:type="spellStart"/>
      <w:r>
        <w:t>künst</w:t>
      </w:r>
      <w:proofErr w:type="spellEnd"/>
      <w:r>
        <w:t xml:space="preserve"> / hab </w:t>
      </w:r>
      <w:proofErr w:type="spellStart"/>
      <w:r>
        <w:t>vnd</w:t>
      </w:r>
      <w:proofErr w:type="spellEnd"/>
      <w:r>
        <w:t xml:space="preserve"> gut </w:t>
      </w:r>
      <w:proofErr w:type="spellStart"/>
      <w:r>
        <w:t>zugewünnen</w:t>
      </w:r>
      <w:proofErr w:type="spellEnd"/>
      <w:r>
        <w:t xml:space="preserve">. </w:t>
      </w:r>
      <w:proofErr w:type="spellStart"/>
      <w:r>
        <w:t>Darumb</w:t>
      </w:r>
      <w:proofErr w:type="spellEnd"/>
      <w:r>
        <w:t xml:space="preserve"> </w:t>
      </w:r>
      <w:proofErr w:type="spellStart"/>
      <w:r>
        <w:t>wirdt</w:t>
      </w:r>
      <w:proofErr w:type="spellEnd"/>
      <w:r>
        <w:t xml:space="preserve"> in diesem </w:t>
      </w:r>
      <w:proofErr w:type="spellStart"/>
      <w:r>
        <w:t>gebott</w:t>
      </w:r>
      <w:proofErr w:type="spellEnd"/>
      <w:r>
        <w:t xml:space="preserve"> befohlen ehrliche </w:t>
      </w:r>
      <w:proofErr w:type="spellStart"/>
      <w:r>
        <w:t>vnd</w:t>
      </w:r>
      <w:proofErr w:type="spellEnd"/>
      <w:r>
        <w:t xml:space="preserve"> </w:t>
      </w:r>
      <w:proofErr w:type="spellStart"/>
      <w:r>
        <w:t>nutzliche</w:t>
      </w:r>
      <w:proofErr w:type="spellEnd"/>
      <w:r>
        <w:t xml:space="preserve"> </w:t>
      </w:r>
      <w:proofErr w:type="spellStart"/>
      <w:r>
        <w:t>arbeit</w:t>
      </w:r>
      <w:proofErr w:type="spellEnd"/>
      <w:r>
        <w:t xml:space="preserve"> / </w:t>
      </w:r>
      <w:proofErr w:type="spellStart"/>
      <w:r>
        <w:t>sparsamkeit</w:t>
      </w:r>
      <w:proofErr w:type="spellEnd"/>
      <w:r>
        <w:t xml:space="preserve"> / </w:t>
      </w:r>
      <w:proofErr w:type="spellStart"/>
      <w:r>
        <w:t>gutthätigkeit</w:t>
      </w:r>
      <w:proofErr w:type="spellEnd"/>
      <w:r>
        <w:t xml:space="preserve"> / </w:t>
      </w:r>
      <w:proofErr w:type="spellStart"/>
      <w:r>
        <w:t>vnd</w:t>
      </w:r>
      <w:proofErr w:type="spellEnd"/>
      <w:r>
        <w:t xml:space="preserve"> ein solche </w:t>
      </w:r>
      <w:proofErr w:type="spellStart"/>
      <w:r>
        <w:t>gutthätigkeit</w:t>
      </w:r>
      <w:proofErr w:type="spellEnd"/>
      <w:r>
        <w:t xml:space="preserve"> die von dem </w:t>
      </w:r>
      <w:proofErr w:type="spellStart"/>
      <w:r>
        <w:t>jhren</w:t>
      </w:r>
      <w:proofErr w:type="spellEnd"/>
      <w:r>
        <w:t xml:space="preserve"> </w:t>
      </w:r>
      <w:proofErr w:type="spellStart"/>
      <w:r>
        <w:t>freygeb</w:t>
      </w:r>
      <w:proofErr w:type="spellEnd"/>
      <w:r>
        <w:t xml:space="preserve"> sey / </w:t>
      </w:r>
      <w:proofErr w:type="spellStart"/>
      <w:r>
        <w:t>vermög</w:t>
      </w:r>
      <w:proofErr w:type="spellEnd"/>
      <w:r>
        <w:t xml:space="preserve"> dieses weisen </w:t>
      </w:r>
      <w:proofErr w:type="spellStart"/>
      <w:r>
        <w:t>spruchs</w:t>
      </w:r>
      <w:proofErr w:type="spellEnd"/>
      <w:r>
        <w:t xml:space="preserve">: Ehre den Herrn von deiner hab / </w:t>
      </w:r>
      <w:proofErr w:type="spellStart"/>
      <w:r>
        <w:t>vnd</w:t>
      </w:r>
      <w:proofErr w:type="spellEnd"/>
      <w:r>
        <w:t xml:space="preserve"> gib den armen von den </w:t>
      </w:r>
      <w:proofErr w:type="spellStart"/>
      <w:r>
        <w:t>erstlingen</w:t>
      </w:r>
      <w:proofErr w:type="spellEnd"/>
      <w:r>
        <w:t xml:space="preserve"> deiner </w:t>
      </w:r>
      <w:proofErr w:type="spellStart"/>
      <w:r>
        <w:t>früchten</w:t>
      </w:r>
      <w:proofErr w:type="spellEnd"/>
      <w:r>
        <w:t xml:space="preserve"> / </w:t>
      </w:r>
      <w:proofErr w:type="spellStart"/>
      <w:r>
        <w:t>vnd</w:t>
      </w:r>
      <w:proofErr w:type="spellEnd"/>
      <w:r>
        <w:t xml:space="preserve"> deine </w:t>
      </w:r>
      <w:proofErr w:type="spellStart"/>
      <w:r>
        <w:t>schewren</w:t>
      </w:r>
      <w:proofErr w:type="spellEnd"/>
      <w:r>
        <w:t xml:space="preserve"> werden satt </w:t>
      </w:r>
      <w:proofErr w:type="spellStart"/>
      <w:r>
        <w:t>vnd</w:t>
      </w:r>
      <w:proofErr w:type="spellEnd"/>
      <w:r>
        <w:t xml:space="preserve"> voll werden / </w:t>
      </w:r>
      <w:proofErr w:type="spellStart"/>
      <w:r>
        <w:t>vnd</w:t>
      </w:r>
      <w:proofErr w:type="spellEnd"/>
      <w:r>
        <w:t xml:space="preserve"> deine kälter werden </w:t>
      </w:r>
      <w:proofErr w:type="spellStart"/>
      <w:r>
        <w:t>vberlauffen</w:t>
      </w:r>
      <w:proofErr w:type="spellEnd"/>
      <w:r>
        <w:t xml:space="preserve"> von wein. </w:t>
      </w:r>
      <w:proofErr w:type="spellStart"/>
      <w:r>
        <w:t>Hargegen</w:t>
      </w:r>
      <w:proofErr w:type="spellEnd"/>
      <w:r>
        <w:t xml:space="preserve"> spricht der weiß </w:t>
      </w:r>
      <w:proofErr w:type="spellStart"/>
      <w:r>
        <w:t>mann</w:t>
      </w:r>
      <w:proofErr w:type="spellEnd"/>
      <w:r>
        <w:t xml:space="preserve">: Wer sein </w:t>
      </w:r>
      <w:proofErr w:type="spellStart"/>
      <w:r>
        <w:t>ohr</w:t>
      </w:r>
      <w:proofErr w:type="spellEnd"/>
      <w:r>
        <w:t xml:space="preserve"> </w:t>
      </w:r>
      <w:proofErr w:type="spellStart"/>
      <w:r>
        <w:t>verstopfft</w:t>
      </w:r>
      <w:proofErr w:type="spellEnd"/>
      <w:r>
        <w:t xml:space="preserve"> vor dem </w:t>
      </w:r>
      <w:proofErr w:type="spellStart"/>
      <w:r>
        <w:t>geschrey</w:t>
      </w:r>
      <w:proofErr w:type="spellEnd"/>
      <w:r>
        <w:t xml:space="preserve"> deß armen / der </w:t>
      </w:r>
      <w:proofErr w:type="spellStart"/>
      <w:r>
        <w:t>wirdt</w:t>
      </w:r>
      <w:proofErr w:type="spellEnd"/>
      <w:r>
        <w:t xml:space="preserve"> auch </w:t>
      </w:r>
      <w:proofErr w:type="spellStart"/>
      <w:r>
        <w:t>schreyen</w:t>
      </w:r>
      <w:proofErr w:type="spellEnd"/>
      <w:r>
        <w:t xml:space="preserve"> / </w:t>
      </w:r>
      <w:proofErr w:type="spellStart"/>
      <w:r>
        <w:t>vnd</w:t>
      </w:r>
      <w:proofErr w:type="spellEnd"/>
      <w:r>
        <w:t xml:space="preserve"> </w:t>
      </w:r>
      <w:proofErr w:type="spellStart"/>
      <w:r>
        <w:t>wirdt</w:t>
      </w:r>
      <w:proofErr w:type="spellEnd"/>
      <w:r>
        <w:t xml:space="preserve"> vom Herren nicht erhört werden. Derhalben wie die Gottseligen </w:t>
      </w:r>
      <w:proofErr w:type="spellStart"/>
      <w:r>
        <w:t>guts</w:t>
      </w:r>
      <w:proofErr w:type="spellEnd"/>
      <w:r>
        <w:t xml:space="preserve"> thun </w:t>
      </w:r>
      <w:proofErr w:type="spellStart"/>
      <w:r>
        <w:t>vnd</w:t>
      </w:r>
      <w:proofErr w:type="spellEnd"/>
      <w:r>
        <w:t xml:space="preserve"> </w:t>
      </w:r>
      <w:proofErr w:type="spellStart"/>
      <w:r>
        <w:t>freygeb</w:t>
      </w:r>
      <w:proofErr w:type="spellEnd"/>
      <w:r>
        <w:t xml:space="preserve"> </w:t>
      </w:r>
      <w:proofErr w:type="spellStart"/>
      <w:r>
        <w:t>seind</w:t>
      </w:r>
      <w:proofErr w:type="spellEnd"/>
      <w:r>
        <w:t xml:space="preserve"> gegen den armen / also hüten sie sich mit allem </w:t>
      </w:r>
      <w:proofErr w:type="spellStart"/>
      <w:r>
        <w:t>fleiß</w:t>
      </w:r>
      <w:proofErr w:type="spellEnd"/>
      <w:r>
        <w:t xml:space="preserve"> vor dem </w:t>
      </w:r>
      <w:proofErr w:type="spellStart"/>
      <w:r>
        <w:t>geitz</w:t>
      </w:r>
      <w:proofErr w:type="spellEnd"/>
      <w:r>
        <w:t xml:space="preserve">. </w:t>
      </w:r>
      <w:proofErr w:type="spellStart"/>
      <w:r>
        <w:t>Darumb</w:t>
      </w:r>
      <w:proofErr w:type="spellEnd"/>
      <w:r>
        <w:t xml:space="preserve"> sollen alle </w:t>
      </w:r>
      <w:proofErr w:type="spellStart"/>
      <w:r>
        <w:t>vnd</w:t>
      </w:r>
      <w:proofErr w:type="spellEnd"/>
      <w:r>
        <w:t xml:space="preserve"> jede </w:t>
      </w:r>
      <w:proofErr w:type="spellStart"/>
      <w:r>
        <w:t>menschen</w:t>
      </w:r>
      <w:proofErr w:type="spellEnd"/>
      <w:r>
        <w:t xml:space="preserve"> in frischer </w:t>
      </w:r>
      <w:proofErr w:type="spellStart"/>
      <w:r>
        <w:t>gedechtnuß</w:t>
      </w:r>
      <w:proofErr w:type="spellEnd"/>
      <w:r>
        <w:t xml:space="preserve"> behalten deß Apostels </w:t>
      </w:r>
      <w:proofErr w:type="spellStart"/>
      <w:r>
        <w:t>erinnerung</w:t>
      </w:r>
      <w:proofErr w:type="spellEnd"/>
      <w:r>
        <w:t xml:space="preserve">: Wir haben nichts in die </w:t>
      </w:r>
      <w:proofErr w:type="spellStart"/>
      <w:r>
        <w:t>welt</w:t>
      </w:r>
      <w:proofErr w:type="spellEnd"/>
      <w:r>
        <w:t xml:space="preserve"> gebracht / so werden wir auch nichts </w:t>
      </w:r>
      <w:proofErr w:type="spellStart"/>
      <w:r>
        <w:t>darauß</w:t>
      </w:r>
      <w:proofErr w:type="spellEnd"/>
      <w:r>
        <w:t xml:space="preserve"> tragen können. Aber so wir haben / das wir essen </w:t>
      </w:r>
      <w:proofErr w:type="spellStart"/>
      <w:r>
        <w:t>vnnd</w:t>
      </w:r>
      <w:proofErr w:type="spellEnd"/>
      <w:r>
        <w:t xml:space="preserve"> damit wir </w:t>
      </w:r>
      <w:proofErr w:type="spellStart"/>
      <w:r>
        <w:t>vns</w:t>
      </w:r>
      <w:proofErr w:type="spellEnd"/>
      <w:r>
        <w:t xml:space="preserve"> decken / so lassen wir </w:t>
      </w:r>
      <w:proofErr w:type="spellStart"/>
      <w:r>
        <w:t>vns</w:t>
      </w:r>
      <w:proofErr w:type="spellEnd"/>
      <w:r>
        <w:t xml:space="preserve"> genügen. Die aber wöllen reich werden / die fallen in </w:t>
      </w:r>
      <w:proofErr w:type="spellStart"/>
      <w:r>
        <w:t>versuchung</w:t>
      </w:r>
      <w:proofErr w:type="spellEnd"/>
      <w:r>
        <w:t xml:space="preserve"> / </w:t>
      </w:r>
      <w:proofErr w:type="spellStart"/>
      <w:r>
        <w:t>vnd</w:t>
      </w:r>
      <w:proofErr w:type="spellEnd"/>
      <w:r>
        <w:t xml:space="preserve"> strick / </w:t>
      </w:r>
      <w:proofErr w:type="spellStart"/>
      <w:r>
        <w:t>vnd</w:t>
      </w:r>
      <w:proofErr w:type="spellEnd"/>
      <w:r>
        <w:t xml:space="preserve"> viel </w:t>
      </w:r>
      <w:proofErr w:type="spellStart"/>
      <w:r>
        <w:t>törechte</w:t>
      </w:r>
      <w:proofErr w:type="spellEnd"/>
      <w:r>
        <w:t xml:space="preserve"> </w:t>
      </w:r>
      <w:proofErr w:type="spellStart"/>
      <w:r>
        <w:t>vnd</w:t>
      </w:r>
      <w:proofErr w:type="spellEnd"/>
      <w:r>
        <w:t xml:space="preserve"> schädliche </w:t>
      </w:r>
      <w:proofErr w:type="spellStart"/>
      <w:r>
        <w:t>lüste</w:t>
      </w:r>
      <w:proofErr w:type="spellEnd"/>
      <w:r>
        <w:t xml:space="preserve"> / welche die </w:t>
      </w:r>
      <w:proofErr w:type="spellStart"/>
      <w:r>
        <w:t>leute</w:t>
      </w:r>
      <w:proofErr w:type="spellEnd"/>
      <w:r>
        <w:t xml:space="preserve"> </w:t>
      </w:r>
      <w:proofErr w:type="spellStart"/>
      <w:r>
        <w:t>versencken</w:t>
      </w:r>
      <w:proofErr w:type="spellEnd"/>
      <w:r>
        <w:t xml:space="preserve"> in </w:t>
      </w:r>
      <w:proofErr w:type="spellStart"/>
      <w:r>
        <w:t>dz</w:t>
      </w:r>
      <w:proofErr w:type="spellEnd"/>
      <w:r>
        <w:t xml:space="preserve"> verderben: denn der </w:t>
      </w:r>
      <w:proofErr w:type="spellStart"/>
      <w:r>
        <w:t>geitz</w:t>
      </w:r>
      <w:proofErr w:type="spellEnd"/>
      <w:r>
        <w:t xml:space="preserve"> ist ein </w:t>
      </w:r>
      <w:proofErr w:type="spellStart"/>
      <w:r>
        <w:t>wurtzel</w:t>
      </w:r>
      <w:proofErr w:type="spellEnd"/>
      <w:r>
        <w:t xml:space="preserve"> alles bösen. </w:t>
      </w:r>
      <w:proofErr w:type="spellStart"/>
      <w:r>
        <w:t>Vnd</w:t>
      </w:r>
      <w:proofErr w:type="spellEnd"/>
      <w:r>
        <w:t xml:space="preserve"> Cicero hat </w:t>
      </w:r>
      <w:proofErr w:type="spellStart"/>
      <w:r>
        <w:t>wol</w:t>
      </w:r>
      <w:proofErr w:type="spellEnd"/>
      <w:r>
        <w:t xml:space="preserve"> </w:t>
      </w:r>
      <w:proofErr w:type="spellStart"/>
      <w:r>
        <w:t>geredt</w:t>
      </w:r>
      <w:proofErr w:type="spellEnd"/>
      <w:r>
        <w:t xml:space="preserve">: Es ist kein </w:t>
      </w:r>
      <w:proofErr w:type="spellStart"/>
      <w:r>
        <w:t>abschewlicher</w:t>
      </w:r>
      <w:proofErr w:type="spellEnd"/>
      <w:r>
        <w:t xml:space="preserve"> </w:t>
      </w:r>
      <w:proofErr w:type="spellStart"/>
      <w:r>
        <w:t>laster</w:t>
      </w:r>
      <w:proofErr w:type="spellEnd"/>
      <w:r>
        <w:t xml:space="preserve"> als der </w:t>
      </w:r>
      <w:proofErr w:type="spellStart"/>
      <w:r>
        <w:t>geitz</w:t>
      </w:r>
      <w:proofErr w:type="spellEnd"/>
      <w:r>
        <w:t xml:space="preserve">. </w:t>
      </w:r>
    </w:p>
    <w:p w14:paraId="55899448" w14:textId="77777777" w:rsidR="00EB3C2B" w:rsidRDefault="00EB3C2B" w:rsidP="00EB3C2B">
      <w:pPr>
        <w:pStyle w:val="StandardWeb"/>
      </w:pPr>
      <w:r>
        <w:t xml:space="preserve">F. Was </w:t>
      </w:r>
      <w:proofErr w:type="spellStart"/>
      <w:r>
        <w:t>wirdt</w:t>
      </w:r>
      <w:proofErr w:type="spellEnd"/>
      <w:r>
        <w:t xml:space="preserve"> im </w:t>
      </w:r>
      <w:proofErr w:type="spellStart"/>
      <w:r>
        <w:t>fünfften</w:t>
      </w:r>
      <w:proofErr w:type="spellEnd"/>
      <w:r>
        <w:t xml:space="preserve"> </w:t>
      </w:r>
      <w:proofErr w:type="spellStart"/>
      <w:r>
        <w:t>gebott</w:t>
      </w:r>
      <w:proofErr w:type="spellEnd"/>
      <w:r>
        <w:t xml:space="preserve"> der andern Tafel / welches in der </w:t>
      </w:r>
      <w:proofErr w:type="spellStart"/>
      <w:r>
        <w:t>ordnung</w:t>
      </w:r>
      <w:proofErr w:type="spellEnd"/>
      <w:r>
        <w:t xml:space="preserve"> das </w:t>
      </w:r>
      <w:proofErr w:type="spellStart"/>
      <w:r>
        <w:t>neundt</w:t>
      </w:r>
      <w:proofErr w:type="spellEnd"/>
      <w:r>
        <w:t xml:space="preserve"> ist / </w:t>
      </w:r>
      <w:proofErr w:type="spellStart"/>
      <w:r>
        <w:t>gebotten</w:t>
      </w:r>
      <w:proofErr w:type="spellEnd"/>
      <w:r>
        <w:t xml:space="preserve">? </w:t>
      </w:r>
    </w:p>
    <w:p w14:paraId="1A0A6454" w14:textId="77777777" w:rsidR="00EB3C2B" w:rsidRDefault="00EB3C2B" w:rsidP="00EB3C2B">
      <w:pPr>
        <w:pStyle w:val="StandardWeb"/>
      </w:pPr>
      <w:r>
        <w:t xml:space="preserve">A. Daß wir kein falsche </w:t>
      </w:r>
      <w:proofErr w:type="spellStart"/>
      <w:r>
        <w:t>zeugnuß</w:t>
      </w:r>
      <w:proofErr w:type="spellEnd"/>
      <w:r>
        <w:t xml:space="preserve"> reden wider </w:t>
      </w:r>
      <w:proofErr w:type="spellStart"/>
      <w:r>
        <w:t>vnsern</w:t>
      </w:r>
      <w:proofErr w:type="spellEnd"/>
      <w:r>
        <w:t xml:space="preserve"> </w:t>
      </w:r>
      <w:proofErr w:type="spellStart"/>
      <w:r>
        <w:t>nechsten</w:t>
      </w:r>
      <w:proofErr w:type="spellEnd"/>
      <w:r>
        <w:t xml:space="preserve">. </w:t>
      </w:r>
    </w:p>
    <w:p w14:paraId="1BB799A6" w14:textId="77777777" w:rsidR="00EB3C2B" w:rsidRDefault="00EB3C2B" w:rsidP="00EB3C2B">
      <w:pPr>
        <w:pStyle w:val="StandardWeb"/>
      </w:pPr>
      <w:r>
        <w:t xml:space="preserve">F. Was ist dies? </w:t>
      </w:r>
    </w:p>
    <w:p w14:paraId="6D8E3272" w14:textId="77777777" w:rsidR="00EB3C2B" w:rsidRDefault="00EB3C2B" w:rsidP="00EB3C2B">
      <w:pPr>
        <w:pStyle w:val="StandardWeb"/>
      </w:pPr>
      <w:r>
        <w:t xml:space="preserve">A. Hie </w:t>
      </w:r>
      <w:proofErr w:type="spellStart"/>
      <w:r>
        <w:t>wirdt</w:t>
      </w:r>
      <w:proofErr w:type="spellEnd"/>
      <w:r>
        <w:t xml:space="preserve"> befohlen </w:t>
      </w:r>
      <w:proofErr w:type="spellStart"/>
      <w:r>
        <w:t>trew</w:t>
      </w:r>
      <w:proofErr w:type="spellEnd"/>
      <w:r>
        <w:t xml:space="preserve"> </w:t>
      </w:r>
      <w:proofErr w:type="spellStart"/>
      <w:r>
        <w:t>vnd</w:t>
      </w:r>
      <w:proofErr w:type="spellEnd"/>
      <w:r>
        <w:t xml:space="preserve"> glauben in </w:t>
      </w:r>
      <w:proofErr w:type="spellStart"/>
      <w:r>
        <w:t>verträgen</w:t>
      </w:r>
      <w:proofErr w:type="spellEnd"/>
      <w:r>
        <w:t xml:space="preserve"> / </w:t>
      </w:r>
      <w:proofErr w:type="spellStart"/>
      <w:r>
        <w:t>kauffen</w:t>
      </w:r>
      <w:proofErr w:type="spellEnd"/>
      <w:r>
        <w:t xml:space="preserve"> </w:t>
      </w:r>
      <w:proofErr w:type="spellStart"/>
      <w:r>
        <w:t>vnd</w:t>
      </w:r>
      <w:proofErr w:type="spellEnd"/>
      <w:r>
        <w:t xml:space="preserve"> </w:t>
      </w:r>
      <w:proofErr w:type="spellStart"/>
      <w:r>
        <w:t>verkauffen</w:t>
      </w:r>
      <w:proofErr w:type="spellEnd"/>
      <w:r>
        <w:t xml:space="preserve"> / </w:t>
      </w:r>
      <w:proofErr w:type="spellStart"/>
      <w:r>
        <w:t>vnd</w:t>
      </w:r>
      <w:proofErr w:type="spellEnd"/>
      <w:r>
        <w:t xml:space="preserve"> </w:t>
      </w:r>
      <w:proofErr w:type="spellStart"/>
      <w:r>
        <w:t>wirdt</w:t>
      </w:r>
      <w:proofErr w:type="spellEnd"/>
      <w:r>
        <w:t xml:space="preserve"> die </w:t>
      </w:r>
      <w:proofErr w:type="spellStart"/>
      <w:r>
        <w:t>warheit</w:t>
      </w:r>
      <w:proofErr w:type="spellEnd"/>
      <w:r>
        <w:t xml:space="preserve"> / </w:t>
      </w:r>
      <w:proofErr w:type="spellStart"/>
      <w:r>
        <w:t>vnd</w:t>
      </w:r>
      <w:proofErr w:type="spellEnd"/>
      <w:r>
        <w:t xml:space="preserve"> </w:t>
      </w:r>
      <w:proofErr w:type="spellStart"/>
      <w:r>
        <w:t>auffrichtigkeit</w:t>
      </w:r>
      <w:proofErr w:type="spellEnd"/>
      <w:r>
        <w:t xml:space="preserve"> in worten </w:t>
      </w:r>
      <w:proofErr w:type="spellStart"/>
      <w:r>
        <w:t>vnd</w:t>
      </w:r>
      <w:proofErr w:type="spellEnd"/>
      <w:r>
        <w:t xml:space="preserve"> </w:t>
      </w:r>
      <w:proofErr w:type="spellStart"/>
      <w:r>
        <w:t>wercken</w:t>
      </w:r>
      <w:proofErr w:type="spellEnd"/>
      <w:r>
        <w:t xml:space="preserve"> erfordert. </w:t>
      </w:r>
      <w:proofErr w:type="spellStart"/>
      <w:r>
        <w:t>Hargegen</w:t>
      </w:r>
      <w:proofErr w:type="spellEnd"/>
      <w:r>
        <w:t xml:space="preserve"> werden </w:t>
      </w:r>
      <w:proofErr w:type="spellStart"/>
      <w:r>
        <w:t>verbotten</w:t>
      </w:r>
      <w:proofErr w:type="spellEnd"/>
      <w:r>
        <w:t xml:space="preserve"> / das liegen / </w:t>
      </w:r>
      <w:proofErr w:type="spellStart"/>
      <w:r>
        <w:t>verlesteren</w:t>
      </w:r>
      <w:proofErr w:type="spellEnd"/>
      <w:r>
        <w:t xml:space="preserve"> / </w:t>
      </w:r>
      <w:proofErr w:type="spellStart"/>
      <w:r>
        <w:t>hinderreden</w:t>
      </w:r>
      <w:proofErr w:type="spellEnd"/>
      <w:r>
        <w:t xml:space="preserve"> </w:t>
      </w:r>
      <w:proofErr w:type="spellStart"/>
      <w:r>
        <w:t>vnd</w:t>
      </w:r>
      <w:proofErr w:type="spellEnd"/>
      <w:r>
        <w:t xml:space="preserve"> </w:t>
      </w:r>
      <w:proofErr w:type="spellStart"/>
      <w:r>
        <w:t>schmeichlen</w:t>
      </w:r>
      <w:proofErr w:type="spellEnd"/>
      <w:r>
        <w:t xml:space="preserve">. </w:t>
      </w:r>
      <w:proofErr w:type="spellStart"/>
      <w:r>
        <w:t>Jn</w:t>
      </w:r>
      <w:proofErr w:type="spellEnd"/>
      <w:r>
        <w:t xml:space="preserve"> summa hie </w:t>
      </w:r>
      <w:proofErr w:type="spellStart"/>
      <w:r>
        <w:t>wirt</w:t>
      </w:r>
      <w:proofErr w:type="spellEnd"/>
      <w:r>
        <w:t xml:space="preserve"> </w:t>
      </w:r>
      <w:proofErr w:type="spellStart"/>
      <w:r>
        <w:t>gebotten</w:t>
      </w:r>
      <w:proofErr w:type="spellEnd"/>
      <w:r>
        <w:t xml:space="preserve"> / daß wir </w:t>
      </w:r>
      <w:proofErr w:type="spellStart"/>
      <w:r>
        <w:t>vnsere</w:t>
      </w:r>
      <w:proofErr w:type="spellEnd"/>
      <w:r>
        <w:t xml:space="preserve"> </w:t>
      </w:r>
      <w:proofErr w:type="spellStart"/>
      <w:r>
        <w:t>zungen</w:t>
      </w:r>
      <w:proofErr w:type="spellEnd"/>
      <w:r>
        <w:t xml:space="preserve"> recht gebrauchen / also daß wir weder heimlich noch </w:t>
      </w:r>
      <w:proofErr w:type="spellStart"/>
      <w:r>
        <w:t>offentlich</w:t>
      </w:r>
      <w:proofErr w:type="spellEnd"/>
      <w:r>
        <w:t xml:space="preserve"> mit reden oder schreiben / oder </w:t>
      </w:r>
      <w:proofErr w:type="spellStart"/>
      <w:r>
        <w:t>gemehlte</w:t>
      </w:r>
      <w:proofErr w:type="spellEnd"/>
      <w:r>
        <w:t xml:space="preserve"> oder </w:t>
      </w:r>
      <w:proofErr w:type="spellStart"/>
      <w:r>
        <w:t>auff</w:t>
      </w:r>
      <w:proofErr w:type="spellEnd"/>
      <w:r>
        <w:t xml:space="preserve"> andere weise dem leben / guten </w:t>
      </w:r>
      <w:proofErr w:type="spellStart"/>
      <w:r>
        <w:t>namen</w:t>
      </w:r>
      <w:proofErr w:type="spellEnd"/>
      <w:r>
        <w:t xml:space="preserve"> / habe </w:t>
      </w:r>
      <w:proofErr w:type="spellStart"/>
      <w:r>
        <w:t>vnnd</w:t>
      </w:r>
      <w:proofErr w:type="spellEnd"/>
      <w:r>
        <w:t xml:space="preserve"> </w:t>
      </w:r>
      <w:proofErr w:type="spellStart"/>
      <w:r>
        <w:t>gütern</w:t>
      </w:r>
      <w:proofErr w:type="spellEnd"/>
      <w:r>
        <w:t xml:space="preserve"> deß </w:t>
      </w:r>
      <w:proofErr w:type="spellStart"/>
      <w:r>
        <w:t>nechsten</w:t>
      </w:r>
      <w:proofErr w:type="spellEnd"/>
      <w:r>
        <w:t xml:space="preserve"> schaden zufügen. </w:t>
      </w:r>
      <w:proofErr w:type="spellStart"/>
      <w:r>
        <w:t>Vnd</w:t>
      </w:r>
      <w:proofErr w:type="spellEnd"/>
      <w:r>
        <w:t xml:space="preserve"> allweg </w:t>
      </w:r>
      <w:proofErr w:type="spellStart"/>
      <w:r>
        <w:t>eingedenck</w:t>
      </w:r>
      <w:proofErr w:type="spellEnd"/>
      <w:r>
        <w:t xml:space="preserve"> seyen deß </w:t>
      </w:r>
      <w:proofErr w:type="spellStart"/>
      <w:r>
        <w:t>spruchs</w:t>
      </w:r>
      <w:proofErr w:type="spellEnd"/>
      <w:r>
        <w:t xml:space="preserve"> Christi: </w:t>
      </w:r>
      <w:proofErr w:type="spellStart"/>
      <w:r>
        <w:t>Jch</w:t>
      </w:r>
      <w:proofErr w:type="spellEnd"/>
      <w:r>
        <w:t xml:space="preserve"> sage euch / daß die </w:t>
      </w:r>
      <w:proofErr w:type="spellStart"/>
      <w:r>
        <w:t>menschen</w:t>
      </w:r>
      <w:proofErr w:type="spellEnd"/>
      <w:r>
        <w:t xml:space="preserve"> müssen von einem jeden </w:t>
      </w:r>
      <w:proofErr w:type="spellStart"/>
      <w:r>
        <w:t>vnnützen</w:t>
      </w:r>
      <w:proofErr w:type="spellEnd"/>
      <w:r>
        <w:t xml:space="preserve"> </w:t>
      </w:r>
      <w:proofErr w:type="spellStart"/>
      <w:r>
        <w:t>wort</w:t>
      </w:r>
      <w:proofErr w:type="spellEnd"/>
      <w:r>
        <w:t xml:space="preserve"> rechenschafft geben am Jüngsten tage. </w:t>
      </w:r>
    </w:p>
    <w:p w14:paraId="033221A6" w14:textId="77777777" w:rsidR="00EB3C2B" w:rsidRDefault="00EB3C2B" w:rsidP="00EB3C2B">
      <w:pPr>
        <w:pStyle w:val="StandardWeb"/>
      </w:pPr>
      <w:r>
        <w:t xml:space="preserve">F. </w:t>
      </w:r>
      <w:proofErr w:type="spellStart"/>
      <w:r>
        <w:t>Darff</w:t>
      </w:r>
      <w:proofErr w:type="spellEnd"/>
      <w:r>
        <w:t xml:space="preserve"> </w:t>
      </w:r>
      <w:proofErr w:type="spellStart"/>
      <w:r>
        <w:t>mann</w:t>
      </w:r>
      <w:proofErr w:type="spellEnd"/>
      <w:r>
        <w:t xml:space="preserve"> aber fürohin nicht mehr / </w:t>
      </w:r>
      <w:proofErr w:type="spellStart"/>
      <w:r>
        <w:t>fürnemlich</w:t>
      </w:r>
      <w:proofErr w:type="spellEnd"/>
      <w:r>
        <w:t xml:space="preserve"> wenn es die Oberkeit erfordert / am </w:t>
      </w:r>
      <w:proofErr w:type="spellStart"/>
      <w:r>
        <w:t>gericht</w:t>
      </w:r>
      <w:proofErr w:type="spellEnd"/>
      <w:r>
        <w:t xml:space="preserve"> </w:t>
      </w:r>
      <w:proofErr w:type="spellStart"/>
      <w:r>
        <w:t>zeugnuß</w:t>
      </w:r>
      <w:proofErr w:type="spellEnd"/>
      <w:r>
        <w:t xml:space="preserve"> geben? </w:t>
      </w:r>
    </w:p>
    <w:p w14:paraId="354195E0" w14:textId="77777777" w:rsidR="00EB3C2B" w:rsidRDefault="00EB3C2B" w:rsidP="00EB3C2B">
      <w:pPr>
        <w:pStyle w:val="StandardWeb"/>
      </w:pPr>
      <w:r>
        <w:t xml:space="preserve">A. Es ist nicht allein zugelassen / sondern es </w:t>
      </w:r>
      <w:proofErr w:type="spellStart"/>
      <w:r>
        <w:t>wirdt</w:t>
      </w:r>
      <w:proofErr w:type="spellEnd"/>
      <w:r>
        <w:t xml:space="preserve"> auch </w:t>
      </w:r>
      <w:proofErr w:type="spellStart"/>
      <w:r>
        <w:t>gebotten</w:t>
      </w:r>
      <w:proofErr w:type="spellEnd"/>
      <w:r>
        <w:t xml:space="preserve"> / daß wir der Oberkeit gehorchen. So </w:t>
      </w:r>
      <w:proofErr w:type="spellStart"/>
      <w:r>
        <w:t>wirdt</w:t>
      </w:r>
      <w:proofErr w:type="spellEnd"/>
      <w:r>
        <w:t xml:space="preserve"> auch in diesem </w:t>
      </w:r>
      <w:proofErr w:type="spellStart"/>
      <w:r>
        <w:t>gebott</w:t>
      </w:r>
      <w:proofErr w:type="spellEnd"/>
      <w:r>
        <w:t xml:space="preserve"> nicht einfältig </w:t>
      </w:r>
      <w:proofErr w:type="spellStart"/>
      <w:r>
        <w:t>verbotten</w:t>
      </w:r>
      <w:proofErr w:type="spellEnd"/>
      <w:r>
        <w:t xml:space="preserve"> </w:t>
      </w:r>
      <w:proofErr w:type="spellStart"/>
      <w:r>
        <w:t>zeugnuß</w:t>
      </w:r>
      <w:proofErr w:type="spellEnd"/>
      <w:r>
        <w:t xml:space="preserve"> zu geben / </w:t>
      </w:r>
      <w:proofErr w:type="spellStart"/>
      <w:r>
        <w:t>sonder</w:t>
      </w:r>
      <w:proofErr w:type="spellEnd"/>
      <w:r>
        <w:t xml:space="preserve"> falsche </w:t>
      </w:r>
      <w:proofErr w:type="spellStart"/>
      <w:r>
        <w:t>zeugnuß</w:t>
      </w:r>
      <w:proofErr w:type="spellEnd"/>
      <w:r>
        <w:t xml:space="preserve"> zu geben wider </w:t>
      </w:r>
      <w:proofErr w:type="spellStart"/>
      <w:r>
        <w:t>vnsere</w:t>
      </w:r>
      <w:proofErr w:type="spellEnd"/>
      <w:r>
        <w:t xml:space="preserve"> </w:t>
      </w:r>
      <w:proofErr w:type="spellStart"/>
      <w:r>
        <w:t>brüder</w:t>
      </w:r>
      <w:proofErr w:type="spellEnd"/>
      <w:r>
        <w:t xml:space="preserve">. Derhalben </w:t>
      </w:r>
      <w:proofErr w:type="spellStart"/>
      <w:r>
        <w:t>sol</w:t>
      </w:r>
      <w:proofErr w:type="spellEnd"/>
      <w:r>
        <w:t xml:space="preserve"> </w:t>
      </w:r>
      <w:proofErr w:type="spellStart"/>
      <w:r>
        <w:t>mann</w:t>
      </w:r>
      <w:proofErr w:type="spellEnd"/>
      <w:r>
        <w:t xml:space="preserve"> </w:t>
      </w:r>
      <w:proofErr w:type="spellStart"/>
      <w:r>
        <w:t>zeugnuß</w:t>
      </w:r>
      <w:proofErr w:type="spellEnd"/>
      <w:r>
        <w:t xml:space="preserve"> geben. Aber hie </w:t>
      </w:r>
      <w:proofErr w:type="spellStart"/>
      <w:r>
        <w:t>wirdt</w:t>
      </w:r>
      <w:proofErr w:type="spellEnd"/>
      <w:r>
        <w:t xml:space="preserve"> </w:t>
      </w:r>
      <w:proofErr w:type="spellStart"/>
      <w:r>
        <w:t>vns</w:t>
      </w:r>
      <w:proofErr w:type="spellEnd"/>
      <w:r>
        <w:t xml:space="preserve"> befohlen / daß wir </w:t>
      </w:r>
      <w:proofErr w:type="spellStart"/>
      <w:r>
        <w:t>auffrichtig</w:t>
      </w:r>
      <w:proofErr w:type="spellEnd"/>
      <w:r>
        <w:t xml:space="preserve"> handeln / nichts zur oder von der </w:t>
      </w:r>
      <w:proofErr w:type="spellStart"/>
      <w:r>
        <w:t>sach</w:t>
      </w:r>
      <w:proofErr w:type="spellEnd"/>
      <w:r>
        <w:t xml:space="preserve"> </w:t>
      </w:r>
      <w:proofErr w:type="spellStart"/>
      <w:r>
        <w:t>thüen</w:t>
      </w:r>
      <w:proofErr w:type="spellEnd"/>
      <w:r>
        <w:t xml:space="preserve"> / oder etwas verkehren / </w:t>
      </w:r>
      <w:proofErr w:type="spellStart"/>
      <w:r>
        <w:t>sonder</w:t>
      </w:r>
      <w:proofErr w:type="spellEnd"/>
      <w:r>
        <w:t xml:space="preserve"> </w:t>
      </w:r>
      <w:proofErr w:type="spellStart"/>
      <w:r>
        <w:t>getrewlich</w:t>
      </w:r>
      <w:proofErr w:type="spellEnd"/>
      <w:r>
        <w:t xml:space="preserve"> die </w:t>
      </w:r>
      <w:proofErr w:type="spellStart"/>
      <w:r>
        <w:t>sach</w:t>
      </w:r>
      <w:proofErr w:type="spellEnd"/>
      <w:r>
        <w:t xml:space="preserve"> / wie sie </w:t>
      </w:r>
      <w:proofErr w:type="spellStart"/>
      <w:r>
        <w:t>geredt</w:t>
      </w:r>
      <w:proofErr w:type="spellEnd"/>
      <w:r>
        <w:t xml:space="preserve"> oder ergangen / darthun. Sonst stehet im Gesetz: Du </w:t>
      </w:r>
      <w:proofErr w:type="spellStart"/>
      <w:r>
        <w:t>solt</w:t>
      </w:r>
      <w:proofErr w:type="spellEnd"/>
      <w:r>
        <w:t xml:space="preserve"> falschen </w:t>
      </w:r>
      <w:proofErr w:type="spellStart"/>
      <w:r>
        <w:t>geschrey</w:t>
      </w:r>
      <w:proofErr w:type="spellEnd"/>
      <w:r>
        <w:t xml:space="preserve"> nicht glauben / </w:t>
      </w:r>
      <w:proofErr w:type="spellStart"/>
      <w:r>
        <w:t>vnnd</w:t>
      </w:r>
      <w:proofErr w:type="spellEnd"/>
      <w:r>
        <w:t xml:space="preserve"> </w:t>
      </w:r>
      <w:proofErr w:type="spellStart"/>
      <w:r>
        <w:t>solt</w:t>
      </w:r>
      <w:proofErr w:type="spellEnd"/>
      <w:r>
        <w:t xml:space="preserve"> einem Gottlosen nicht recht sprechen / </w:t>
      </w:r>
      <w:proofErr w:type="spellStart"/>
      <w:r>
        <w:t>auff</w:t>
      </w:r>
      <w:proofErr w:type="spellEnd"/>
      <w:r>
        <w:t xml:space="preserve"> daß du kein falscher zeug seyest. </w:t>
      </w:r>
      <w:proofErr w:type="spellStart"/>
      <w:r>
        <w:t>Vnd</w:t>
      </w:r>
      <w:proofErr w:type="spellEnd"/>
      <w:r>
        <w:t xml:space="preserve"> Salomon spricht: Ein falschen zeugen hasset der Herr. </w:t>
      </w:r>
      <w:proofErr w:type="spellStart"/>
      <w:r>
        <w:t>Jtem</w:t>
      </w:r>
      <w:proofErr w:type="spellEnd"/>
      <w:r>
        <w:t xml:space="preserve">: Ein falscher zeuge bleibt nicht </w:t>
      </w:r>
      <w:proofErr w:type="spellStart"/>
      <w:r>
        <w:t>vngestrafft</w:t>
      </w:r>
      <w:proofErr w:type="spellEnd"/>
      <w:r>
        <w:t xml:space="preserve">. </w:t>
      </w:r>
      <w:proofErr w:type="spellStart"/>
      <w:r>
        <w:t>Jtem</w:t>
      </w:r>
      <w:proofErr w:type="spellEnd"/>
      <w:r>
        <w:t xml:space="preserve"> </w:t>
      </w:r>
      <w:proofErr w:type="spellStart"/>
      <w:r>
        <w:t>Dauid</w:t>
      </w:r>
      <w:proofErr w:type="spellEnd"/>
      <w:r>
        <w:t xml:space="preserve">: Du wirst </w:t>
      </w:r>
      <w:proofErr w:type="spellStart"/>
      <w:r>
        <w:t>vmbbringen</w:t>
      </w:r>
      <w:proofErr w:type="spellEnd"/>
      <w:r>
        <w:t xml:space="preserve"> alle / die da lügen reden. </w:t>
      </w:r>
      <w:proofErr w:type="spellStart"/>
      <w:r>
        <w:t>Jtem</w:t>
      </w:r>
      <w:proofErr w:type="spellEnd"/>
      <w:r>
        <w:t xml:space="preserve"> der Herr im </w:t>
      </w:r>
      <w:proofErr w:type="spellStart"/>
      <w:r>
        <w:t>Euangelio</w:t>
      </w:r>
      <w:proofErr w:type="spellEnd"/>
      <w:r>
        <w:t xml:space="preserve">: Der </w:t>
      </w:r>
      <w:proofErr w:type="spellStart"/>
      <w:r>
        <w:t>Teuffel</w:t>
      </w:r>
      <w:proofErr w:type="spellEnd"/>
      <w:r>
        <w:t xml:space="preserve"> ist ein </w:t>
      </w:r>
      <w:proofErr w:type="spellStart"/>
      <w:r>
        <w:t>lügner</w:t>
      </w:r>
      <w:proofErr w:type="spellEnd"/>
      <w:r>
        <w:t xml:space="preserve"> / </w:t>
      </w:r>
      <w:proofErr w:type="spellStart"/>
      <w:r>
        <w:t>vnd</w:t>
      </w:r>
      <w:proofErr w:type="spellEnd"/>
      <w:r>
        <w:t xml:space="preserve"> ein </w:t>
      </w:r>
      <w:proofErr w:type="spellStart"/>
      <w:r>
        <w:t>vatter</w:t>
      </w:r>
      <w:proofErr w:type="spellEnd"/>
      <w:r>
        <w:t xml:space="preserve"> der lügen. Pythagoras / der ein </w:t>
      </w:r>
      <w:proofErr w:type="spellStart"/>
      <w:r>
        <w:t>heyd</w:t>
      </w:r>
      <w:proofErr w:type="spellEnd"/>
      <w:r>
        <w:t xml:space="preserve"> gewesen / als </w:t>
      </w:r>
      <w:proofErr w:type="spellStart"/>
      <w:r>
        <w:t>mann</w:t>
      </w:r>
      <w:proofErr w:type="spellEnd"/>
      <w:r>
        <w:t xml:space="preserve"> </w:t>
      </w:r>
      <w:proofErr w:type="spellStart"/>
      <w:r>
        <w:t>jhn</w:t>
      </w:r>
      <w:proofErr w:type="spellEnd"/>
      <w:r>
        <w:t xml:space="preserve"> fraget / </w:t>
      </w:r>
      <w:proofErr w:type="spellStart"/>
      <w:r>
        <w:t>wamit</w:t>
      </w:r>
      <w:proofErr w:type="spellEnd"/>
      <w:r>
        <w:t xml:space="preserve"> die </w:t>
      </w:r>
      <w:proofErr w:type="spellStart"/>
      <w:r>
        <w:t>menschen</w:t>
      </w:r>
      <w:proofErr w:type="spellEnd"/>
      <w:r>
        <w:t xml:space="preserve"> Gott gleich würden / hat er </w:t>
      </w:r>
      <w:proofErr w:type="spellStart"/>
      <w:r>
        <w:t>geantwort</w:t>
      </w:r>
      <w:proofErr w:type="spellEnd"/>
      <w:r>
        <w:t xml:space="preserve">: Wenn sie die </w:t>
      </w:r>
      <w:proofErr w:type="spellStart"/>
      <w:r>
        <w:t>warheit</w:t>
      </w:r>
      <w:proofErr w:type="spellEnd"/>
      <w:r>
        <w:t xml:space="preserve"> reden. </w:t>
      </w:r>
    </w:p>
    <w:p w14:paraId="301F918A" w14:textId="77777777" w:rsidR="00EB3C2B" w:rsidRDefault="00EB3C2B" w:rsidP="00EB3C2B">
      <w:pPr>
        <w:pStyle w:val="StandardWeb"/>
      </w:pPr>
      <w:r>
        <w:t xml:space="preserve">F. Da aber die Oberkeit erfordert / daß </w:t>
      </w:r>
      <w:proofErr w:type="spellStart"/>
      <w:r>
        <w:t>mann</w:t>
      </w:r>
      <w:proofErr w:type="spellEnd"/>
      <w:r>
        <w:t xml:space="preserve"> das </w:t>
      </w:r>
      <w:proofErr w:type="spellStart"/>
      <w:r>
        <w:t>zeugnuß</w:t>
      </w:r>
      <w:proofErr w:type="spellEnd"/>
      <w:r>
        <w:t xml:space="preserve"> mit dem </w:t>
      </w:r>
      <w:proofErr w:type="spellStart"/>
      <w:r>
        <w:t>eyd</w:t>
      </w:r>
      <w:proofErr w:type="spellEnd"/>
      <w:r>
        <w:t xml:space="preserve"> </w:t>
      </w:r>
      <w:proofErr w:type="spellStart"/>
      <w:r>
        <w:t>bestettige</w:t>
      </w:r>
      <w:proofErr w:type="spellEnd"/>
      <w:r>
        <w:t xml:space="preserve"> / </w:t>
      </w:r>
      <w:proofErr w:type="spellStart"/>
      <w:r>
        <w:t>wirdt</w:t>
      </w:r>
      <w:proofErr w:type="spellEnd"/>
      <w:r>
        <w:t xml:space="preserve"> </w:t>
      </w:r>
      <w:proofErr w:type="spellStart"/>
      <w:r>
        <w:t>mann</w:t>
      </w:r>
      <w:proofErr w:type="spellEnd"/>
      <w:r>
        <w:t xml:space="preserve"> solches thun </w:t>
      </w:r>
      <w:proofErr w:type="spellStart"/>
      <w:r>
        <w:t>dörffen</w:t>
      </w:r>
      <w:proofErr w:type="spellEnd"/>
      <w:r>
        <w:t xml:space="preserve">? </w:t>
      </w:r>
    </w:p>
    <w:p w14:paraId="461F1979" w14:textId="77777777" w:rsidR="00EB3C2B" w:rsidRDefault="00EB3C2B" w:rsidP="00EB3C2B">
      <w:pPr>
        <w:pStyle w:val="StandardWeb"/>
      </w:pPr>
      <w:r>
        <w:t xml:space="preserve">A. Es ist nicht allein zugelassen / sondern </w:t>
      </w:r>
      <w:proofErr w:type="spellStart"/>
      <w:r>
        <w:t>gebüret</w:t>
      </w:r>
      <w:proofErr w:type="spellEnd"/>
      <w:r>
        <w:t xml:space="preserve"> auch einem jeden Christen / daß er der Oberkeit gehorsam sey. </w:t>
      </w:r>
    </w:p>
    <w:p w14:paraId="32211598" w14:textId="77777777" w:rsidR="00EB3C2B" w:rsidRDefault="00EB3C2B" w:rsidP="00EB3C2B">
      <w:pPr>
        <w:pStyle w:val="StandardWeb"/>
      </w:pPr>
      <w:r>
        <w:t xml:space="preserve">F. </w:t>
      </w:r>
      <w:proofErr w:type="spellStart"/>
      <w:r>
        <w:t>Warumb</w:t>
      </w:r>
      <w:proofErr w:type="spellEnd"/>
      <w:r>
        <w:t xml:space="preserve"> hat denn der Herr im </w:t>
      </w:r>
      <w:proofErr w:type="spellStart"/>
      <w:r>
        <w:t>Euangelio</w:t>
      </w:r>
      <w:proofErr w:type="spellEnd"/>
      <w:r>
        <w:t xml:space="preserve"> gesprochen: </w:t>
      </w:r>
      <w:proofErr w:type="spellStart"/>
      <w:r>
        <w:t>Jch</w:t>
      </w:r>
      <w:proofErr w:type="spellEnd"/>
      <w:r>
        <w:t xml:space="preserve"> aber sage euch / </w:t>
      </w:r>
      <w:proofErr w:type="spellStart"/>
      <w:r>
        <w:t>Jhr</w:t>
      </w:r>
      <w:proofErr w:type="spellEnd"/>
      <w:r>
        <w:t xml:space="preserve"> </w:t>
      </w:r>
      <w:proofErr w:type="spellStart"/>
      <w:r>
        <w:t>solt</w:t>
      </w:r>
      <w:proofErr w:type="spellEnd"/>
      <w:r>
        <w:t xml:space="preserve"> gar nicht schweren? </w:t>
      </w:r>
    </w:p>
    <w:p w14:paraId="3A462B81" w14:textId="77777777" w:rsidR="00EB3C2B" w:rsidRDefault="00EB3C2B" w:rsidP="00EB3C2B">
      <w:pPr>
        <w:pStyle w:val="StandardWeb"/>
      </w:pPr>
      <w:r>
        <w:t xml:space="preserve">A. Der Herr </w:t>
      </w:r>
      <w:proofErr w:type="spellStart"/>
      <w:r>
        <w:t>redt</w:t>
      </w:r>
      <w:proofErr w:type="spellEnd"/>
      <w:r>
        <w:t xml:space="preserve"> da von dem leichtfertigen </w:t>
      </w:r>
      <w:proofErr w:type="spellStart"/>
      <w:r>
        <w:t>vnnd</w:t>
      </w:r>
      <w:proofErr w:type="spellEnd"/>
      <w:r>
        <w:t xml:space="preserve"> täglichen schweren. Es ist aber ein grosser </w:t>
      </w:r>
      <w:proofErr w:type="spellStart"/>
      <w:r>
        <w:t>vnderscheid</w:t>
      </w:r>
      <w:proofErr w:type="spellEnd"/>
      <w:r>
        <w:t xml:space="preserve"> zwischen einem </w:t>
      </w:r>
      <w:proofErr w:type="spellStart"/>
      <w:r>
        <w:t>eyd</w:t>
      </w:r>
      <w:proofErr w:type="spellEnd"/>
      <w:r>
        <w:t xml:space="preserve"> / den die Oberkeit erfordert / </w:t>
      </w:r>
      <w:proofErr w:type="spellStart"/>
      <w:r>
        <w:t>vnnd</w:t>
      </w:r>
      <w:proofErr w:type="spellEnd"/>
      <w:r>
        <w:t xml:space="preserve"> zwischen dem leichtfertigen täglichen schweren. Denn der </w:t>
      </w:r>
      <w:proofErr w:type="spellStart"/>
      <w:r>
        <w:t>eyd</w:t>
      </w:r>
      <w:proofErr w:type="spellEnd"/>
      <w:r>
        <w:t xml:space="preserve"> ist ein </w:t>
      </w:r>
      <w:proofErr w:type="spellStart"/>
      <w:r>
        <w:t>anrüffung</w:t>
      </w:r>
      <w:proofErr w:type="spellEnd"/>
      <w:r>
        <w:t xml:space="preserve"> </w:t>
      </w:r>
      <w:proofErr w:type="spellStart"/>
      <w:r>
        <w:t>vnd</w:t>
      </w:r>
      <w:proofErr w:type="spellEnd"/>
      <w:r>
        <w:t xml:space="preserve"> </w:t>
      </w:r>
      <w:proofErr w:type="spellStart"/>
      <w:r>
        <w:t>bezeugung</w:t>
      </w:r>
      <w:proofErr w:type="spellEnd"/>
      <w:r>
        <w:t xml:space="preserve"> deß namens Gottes zu </w:t>
      </w:r>
      <w:proofErr w:type="spellStart"/>
      <w:r>
        <w:t>bestettigen</w:t>
      </w:r>
      <w:proofErr w:type="spellEnd"/>
      <w:r>
        <w:t xml:space="preserve"> / daß es wahr sey / oder daß wir gewiß thun werden / was wir reden oder verheissen. Darvon stehet geschrieben: Du </w:t>
      </w:r>
      <w:proofErr w:type="spellStart"/>
      <w:r>
        <w:t>solt</w:t>
      </w:r>
      <w:proofErr w:type="spellEnd"/>
      <w:r>
        <w:t xml:space="preserve"> Gott deinen Herrn </w:t>
      </w:r>
      <w:proofErr w:type="spellStart"/>
      <w:r>
        <w:t>förchten</w:t>
      </w:r>
      <w:proofErr w:type="spellEnd"/>
      <w:r>
        <w:t xml:space="preserve"> / </w:t>
      </w:r>
      <w:proofErr w:type="spellStart"/>
      <w:r>
        <w:t>jhm</w:t>
      </w:r>
      <w:proofErr w:type="spellEnd"/>
      <w:r>
        <w:t xml:space="preserve"> dienen </w:t>
      </w:r>
      <w:proofErr w:type="spellStart"/>
      <w:r>
        <w:t>vnnd</w:t>
      </w:r>
      <w:proofErr w:type="spellEnd"/>
      <w:r>
        <w:t xml:space="preserve"> anhangen: </w:t>
      </w:r>
      <w:proofErr w:type="spellStart"/>
      <w:r>
        <w:t>vnnd</w:t>
      </w:r>
      <w:proofErr w:type="spellEnd"/>
      <w:r>
        <w:t xml:space="preserve"> </w:t>
      </w:r>
      <w:proofErr w:type="spellStart"/>
      <w:r>
        <w:t>solt</w:t>
      </w:r>
      <w:proofErr w:type="spellEnd"/>
      <w:r>
        <w:t xml:space="preserve"> bey seinem </w:t>
      </w:r>
      <w:proofErr w:type="spellStart"/>
      <w:r>
        <w:t>namen</w:t>
      </w:r>
      <w:proofErr w:type="spellEnd"/>
      <w:r>
        <w:t xml:space="preserve"> schweren. </w:t>
      </w:r>
      <w:proofErr w:type="spellStart"/>
      <w:r>
        <w:t>Jtem</w:t>
      </w:r>
      <w:proofErr w:type="spellEnd"/>
      <w:r>
        <w:t xml:space="preserve">: </w:t>
      </w:r>
      <w:proofErr w:type="spellStart"/>
      <w:r>
        <w:t>Sehlig</w:t>
      </w:r>
      <w:proofErr w:type="spellEnd"/>
      <w:r>
        <w:t xml:space="preserve"> sind die bey </w:t>
      </w:r>
      <w:proofErr w:type="spellStart"/>
      <w:r>
        <w:t>jhm</w:t>
      </w:r>
      <w:proofErr w:type="spellEnd"/>
      <w:r>
        <w:t xml:space="preserve"> schweren. </w:t>
      </w:r>
      <w:proofErr w:type="spellStart"/>
      <w:r>
        <w:t>Vnnd</w:t>
      </w:r>
      <w:proofErr w:type="spellEnd"/>
      <w:r>
        <w:t xml:space="preserve"> bey dem Propheten Jeremia lesen wir: Also wirst du schweren / So wahr der Herr lebt in der </w:t>
      </w:r>
      <w:proofErr w:type="spellStart"/>
      <w:r>
        <w:t>warheit</w:t>
      </w:r>
      <w:proofErr w:type="spellEnd"/>
      <w:r>
        <w:t xml:space="preserve"> / in der </w:t>
      </w:r>
      <w:proofErr w:type="spellStart"/>
      <w:r>
        <w:t>gerechtigkeit</w:t>
      </w:r>
      <w:proofErr w:type="spellEnd"/>
      <w:r>
        <w:t xml:space="preserve"> / </w:t>
      </w:r>
      <w:proofErr w:type="spellStart"/>
      <w:r>
        <w:t>vnd</w:t>
      </w:r>
      <w:proofErr w:type="spellEnd"/>
      <w:r>
        <w:t xml:space="preserve"> in dem </w:t>
      </w:r>
      <w:proofErr w:type="spellStart"/>
      <w:r>
        <w:t>gerichte</w:t>
      </w:r>
      <w:proofErr w:type="spellEnd"/>
      <w:r>
        <w:t xml:space="preserve">. Aber mit dem gemeinen </w:t>
      </w:r>
      <w:proofErr w:type="spellStart"/>
      <w:r>
        <w:t>vnd</w:t>
      </w:r>
      <w:proofErr w:type="spellEnd"/>
      <w:r>
        <w:t xml:space="preserve"> leichtfertigen schweren mißbrauchen wir den </w:t>
      </w:r>
      <w:proofErr w:type="spellStart"/>
      <w:r>
        <w:t>namen</w:t>
      </w:r>
      <w:proofErr w:type="spellEnd"/>
      <w:r>
        <w:t xml:space="preserve"> Gottes / oder schweren </w:t>
      </w:r>
      <w:proofErr w:type="spellStart"/>
      <w:r>
        <w:t>vngebürlich</w:t>
      </w:r>
      <w:proofErr w:type="spellEnd"/>
      <w:r>
        <w:t xml:space="preserve"> bey den Creaturen / </w:t>
      </w:r>
      <w:proofErr w:type="spellStart"/>
      <w:r>
        <w:t>vnd</w:t>
      </w:r>
      <w:proofErr w:type="spellEnd"/>
      <w:r>
        <w:t xml:space="preserve"> fluchen </w:t>
      </w:r>
      <w:proofErr w:type="spellStart"/>
      <w:r>
        <w:t>vnserm</w:t>
      </w:r>
      <w:proofErr w:type="spellEnd"/>
      <w:r>
        <w:t xml:space="preserve"> </w:t>
      </w:r>
      <w:proofErr w:type="spellStart"/>
      <w:r>
        <w:t>nechsten</w:t>
      </w:r>
      <w:proofErr w:type="spellEnd"/>
      <w:r>
        <w:t xml:space="preserve">. Welches alles </w:t>
      </w:r>
      <w:proofErr w:type="spellStart"/>
      <w:r>
        <w:t>böß</w:t>
      </w:r>
      <w:proofErr w:type="spellEnd"/>
      <w:r>
        <w:t xml:space="preserve"> ist / </w:t>
      </w:r>
      <w:proofErr w:type="spellStart"/>
      <w:r>
        <w:t>vnd</w:t>
      </w:r>
      <w:proofErr w:type="spellEnd"/>
      <w:r>
        <w:t xml:space="preserve"> im Gesetz Gottes verbotten. Darvon ich im dritten </w:t>
      </w:r>
      <w:proofErr w:type="spellStart"/>
      <w:r>
        <w:t>gebott</w:t>
      </w:r>
      <w:proofErr w:type="spellEnd"/>
      <w:r>
        <w:t xml:space="preserve"> der ersten </w:t>
      </w:r>
      <w:proofErr w:type="spellStart"/>
      <w:r>
        <w:t>tafel</w:t>
      </w:r>
      <w:proofErr w:type="spellEnd"/>
      <w:r>
        <w:t xml:space="preserve"> </w:t>
      </w:r>
      <w:proofErr w:type="spellStart"/>
      <w:r>
        <w:t>geredt</w:t>
      </w:r>
      <w:proofErr w:type="spellEnd"/>
      <w:r>
        <w:t xml:space="preserve"> hab. </w:t>
      </w:r>
    </w:p>
    <w:p w14:paraId="30FFD20D" w14:textId="77777777" w:rsidR="00EB3C2B" w:rsidRDefault="00EB3C2B" w:rsidP="00EB3C2B">
      <w:pPr>
        <w:pStyle w:val="StandardWeb"/>
      </w:pPr>
      <w:r>
        <w:t xml:space="preserve">F. Wenn </w:t>
      </w:r>
      <w:proofErr w:type="spellStart"/>
      <w:r>
        <w:t>mann</w:t>
      </w:r>
      <w:proofErr w:type="spellEnd"/>
      <w:r>
        <w:t xml:space="preserve"> aber dir zumuthet ein </w:t>
      </w:r>
      <w:proofErr w:type="spellStart"/>
      <w:r>
        <w:t>eyde</w:t>
      </w:r>
      <w:proofErr w:type="spellEnd"/>
      <w:r>
        <w:t xml:space="preserve"> bey den </w:t>
      </w:r>
      <w:proofErr w:type="spellStart"/>
      <w:r>
        <w:t>Heyligen</w:t>
      </w:r>
      <w:proofErr w:type="spellEnd"/>
      <w:r>
        <w:t xml:space="preserve"> </w:t>
      </w:r>
      <w:proofErr w:type="spellStart"/>
      <w:r>
        <w:t>zuschweren</w:t>
      </w:r>
      <w:proofErr w:type="spellEnd"/>
      <w:r>
        <w:t xml:space="preserve"> / ist er dir </w:t>
      </w:r>
      <w:proofErr w:type="spellStart"/>
      <w:r>
        <w:t>zuschweren</w:t>
      </w:r>
      <w:proofErr w:type="spellEnd"/>
      <w:r>
        <w:t xml:space="preserve"> nachgelassen? </w:t>
      </w:r>
    </w:p>
    <w:p w14:paraId="6129FC8F" w14:textId="77777777" w:rsidR="00EB3C2B" w:rsidRDefault="00EB3C2B" w:rsidP="00EB3C2B">
      <w:pPr>
        <w:pStyle w:val="StandardWeb"/>
      </w:pPr>
      <w:r>
        <w:t xml:space="preserve">A. Nein: Denn man </w:t>
      </w:r>
      <w:proofErr w:type="spellStart"/>
      <w:r>
        <w:t>sol</w:t>
      </w:r>
      <w:proofErr w:type="spellEnd"/>
      <w:r>
        <w:t xml:space="preserve"> bey dem höchsten </w:t>
      </w:r>
      <w:proofErr w:type="spellStart"/>
      <w:r>
        <w:t>namen</w:t>
      </w:r>
      <w:proofErr w:type="spellEnd"/>
      <w:r>
        <w:t xml:space="preserve"> deß ewigen GOttes schweren: So </w:t>
      </w:r>
      <w:proofErr w:type="spellStart"/>
      <w:r>
        <w:t>gebüret</w:t>
      </w:r>
      <w:proofErr w:type="spellEnd"/>
      <w:r>
        <w:t xml:space="preserve"> es sich auch </w:t>
      </w:r>
      <w:proofErr w:type="spellStart"/>
      <w:r>
        <w:t>nit</w:t>
      </w:r>
      <w:proofErr w:type="spellEnd"/>
      <w:r>
        <w:t xml:space="preserve"> dem </w:t>
      </w:r>
      <w:proofErr w:type="spellStart"/>
      <w:r>
        <w:t>Schöpffer</w:t>
      </w:r>
      <w:proofErr w:type="spellEnd"/>
      <w:r>
        <w:t xml:space="preserve"> </w:t>
      </w:r>
      <w:proofErr w:type="spellStart"/>
      <w:r>
        <w:t>vnd</w:t>
      </w:r>
      <w:proofErr w:type="spellEnd"/>
      <w:r>
        <w:t xml:space="preserve"> höchsten Gott </w:t>
      </w:r>
      <w:proofErr w:type="spellStart"/>
      <w:r>
        <w:t>einiche</w:t>
      </w:r>
      <w:proofErr w:type="spellEnd"/>
      <w:r>
        <w:t xml:space="preserve"> Creaturen / wie </w:t>
      </w:r>
      <w:proofErr w:type="spellStart"/>
      <w:r>
        <w:t>heylig</w:t>
      </w:r>
      <w:proofErr w:type="spellEnd"/>
      <w:r>
        <w:t xml:space="preserve"> sie ja seyen / an die </w:t>
      </w:r>
      <w:proofErr w:type="spellStart"/>
      <w:r>
        <w:t>seiten</w:t>
      </w:r>
      <w:proofErr w:type="spellEnd"/>
      <w:r>
        <w:t xml:space="preserve"> zusetzen. Daher sagt der Prophet Jeremias: Deine </w:t>
      </w:r>
      <w:proofErr w:type="spellStart"/>
      <w:r>
        <w:t>kinder</w:t>
      </w:r>
      <w:proofErr w:type="spellEnd"/>
      <w:r>
        <w:t xml:space="preserve"> haben mich verlassen / </w:t>
      </w:r>
      <w:proofErr w:type="spellStart"/>
      <w:r>
        <w:t>vnd</w:t>
      </w:r>
      <w:proofErr w:type="spellEnd"/>
      <w:r>
        <w:t xml:space="preserve"> haben bey denen geschworen / die nicht Götter </w:t>
      </w:r>
      <w:proofErr w:type="spellStart"/>
      <w:r>
        <w:t>seind</w:t>
      </w:r>
      <w:proofErr w:type="spellEnd"/>
      <w:r>
        <w:t xml:space="preserve">. </w:t>
      </w:r>
      <w:proofErr w:type="spellStart"/>
      <w:r>
        <w:t>Vnd</w:t>
      </w:r>
      <w:proofErr w:type="spellEnd"/>
      <w:r>
        <w:t xml:space="preserve"> </w:t>
      </w:r>
      <w:proofErr w:type="spellStart"/>
      <w:r>
        <w:t>Sophonias</w:t>
      </w:r>
      <w:proofErr w:type="spellEnd"/>
      <w:r>
        <w:t xml:space="preserve">: </w:t>
      </w:r>
      <w:proofErr w:type="spellStart"/>
      <w:r>
        <w:t>Jch</w:t>
      </w:r>
      <w:proofErr w:type="spellEnd"/>
      <w:r>
        <w:t xml:space="preserve"> </w:t>
      </w:r>
      <w:proofErr w:type="spellStart"/>
      <w:r>
        <w:t>wil</w:t>
      </w:r>
      <w:proofErr w:type="spellEnd"/>
      <w:r>
        <w:t xml:space="preserve"> die </w:t>
      </w:r>
      <w:proofErr w:type="spellStart"/>
      <w:r>
        <w:t>vmbbringen</w:t>
      </w:r>
      <w:proofErr w:type="spellEnd"/>
      <w:r>
        <w:t xml:space="preserve"> / die </w:t>
      </w:r>
      <w:proofErr w:type="spellStart"/>
      <w:r>
        <w:t>anbetten</w:t>
      </w:r>
      <w:proofErr w:type="spellEnd"/>
      <w:r>
        <w:t xml:space="preserve"> </w:t>
      </w:r>
      <w:proofErr w:type="spellStart"/>
      <w:r>
        <w:t>vnnd</w:t>
      </w:r>
      <w:proofErr w:type="spellEnd"/>
      <w:r>
        <w:t xml:space="preserve"> schweren bey dem Herrn / </w:t>
      </w:r>
      <w:proofErr w:type="spellStart"/>
      <w:r>
        <w:t>vnd</w:t>
      </w:r>
      <w:proofErr w:type="spellEnd"/>
      <w:r>
        <w:t xml:space="preserve"> bey dem </w:t>
      </w:r>
      <w:proofErr w:type="spellStart"/>
      <w:r>
        <w:t>Malchom</w:t>
      </w:r>
      <w:proofErr w:type="spellEnd"/>
      <w:r>
        <w:t xml:space="preserve">. </w:t>
      </w:r>
    </w:p>
    <w:p w14:paraId="22CAF0DD" w14:textId="77777777" w:rsidR="00EB3C2B" w:rsidRDefault="00EB3C2B" w:rsidP="00EB3C2B">
      <w:pPr>
        <w:pStyle w:val="StandardWeb"/>
      </w:pPr>
      <w:r>
        <w:t xml:space="preserve">F. Was </w:t>
      </w:r>
      <w:proofErr w:type="spellStart"/>
      <w:r>
        <w:t>begreifft</w:t>
      </w:r>
      <w:proofErr w:type="spellEnd"/>
      <w:r>
        <w:t xml:space="preserve"> das sechst </w:t>
      </w:r>
      <w:proofErr w:type="spellStart"/>
      <w:r>
        <w:t>gebott</w:t>
      </w:r>
      <w:proofErr w:type="spellEnd"/>
      <w:r>
        <w:t xml:space="preserve"> der andern Tafel / das in der </w:t>
      </w:r>
      <w:proofErr w:type="spellStart"/>
      <w:r>
        <w:t>ordnung</w:t>
      </w:r>
      <w:proofErr w:type="spellEnd"/>
      <w:r>
        <w:t xml:space="preserve"> das </w:t>
      </w:r>
      <w:proofErr w:type="spellStart"/>
      <w:r>
        <w:t>zehend</w:t>
      </w:r>
      <w:proofErr w:type="spellEnd"/>
      <w:r>
        <w:t xml:space="preserve"> </w:t>
      </w:r>
      <w:proofErr w:type="spellStart"/>
      <w:r>
        <w:t>vnd</w:t>
      </w:r>
      <w:proofErr w:type="spellEnd"/>
      <w:r>
        <w:t xml:space="preserve"> </w:t>
      </w:r>
      <w:proofErr w:type="spellStart"/>
      <w:r>
        <w:t>letzt</w:t>
      </w:r>
      <w:proofErr w:type="spellEnd"/>
      <w:r>
        <w:t xml:space="preserve"> ist? </w:t>
      </w:r>
    </w:p>
    <w:p w14:paraId="5E870BE0" w14:textId="77777777" w:rsidR="00EB3C2B" w:rsidRDefault="00EB3C2B" w:rsidP="00EB3C2B">
      <w:pPr>
        <w:pStyle w:val="StandardWeb"/>
      </w:pPr>
      <w:r>
        <w:t xml:space="preserve">A. Erstlich gebeut es in gemein / daß </w:t>
      </w:r>
      <w:proofErr w:type="spellStart"/>
      <w:r>
        <w:t>vnser</w:t>
      </w:r>
      <w:proofErr w:type="spellEnd"/>
      <w:r>
        <w:t xml:space="preserve"> keiner sich lasse gelüsten: Demnach erklärt es </w:t>
      </w:r>
      <w:proofErr w:type="spellStart"/>
      <w:r>
        <w:t>stucksweise</w:t>
      </w:r>
      <w:proofErr w:type="spellEnd"/>
      <w:r>
        <w:t xml:space="preserve"> / die ding / deren wir </w:t>
      </w:r>
      <w:proofErr w:type="spellStart"/>
      <w:r>
        <w:t>vns</w:t>
      </w:r>
      <w:proofErr w:type="spellEnd"/>
      <w:r>
        <w:t xml:space="preserve"> nicht sollen gelüsten lassen / als deß </w:t>
      </w:r>
      <w:proofErr w:type="spellStart"/>
      <w:r>
        <w:t>hauses</w:t>
      </w:r>
      <w:proofErr w:type="spellEnd"/>
      <w:r>
        <w:t xml:space="preserve"> / </w:t>
      </w:r>
      <w:proofErr w:type="spellStart"/>
      <w:r>
        <w:t>weibs</w:t>
      </w:r>
      <w:proofErr w:type="spellEnd"/>
      <w:r>
        <w:t xml:space="preserve"> / usw. </w:t>
      </w:r>
    </w:p>
    <w:p w14:paraId="7DDF760D" w14:textId="77777777" w:rsidR="00EB3C2B" w:rsidRDefault="00EB3C2B" w:rsidP="00EB3C2B">
      <w:pPr>
        <w:pStyle w:val="StandardWeb"/>
      </w:pPr>
      <w:r>
        <w:t xml:space="preserve">F. </w:t>
      </w:r>
      <w:proofErr w:type="spellStart"/>
      <w:r>
        <w:t>Warumb</w:t>
      </w:r>
      <w:proofErr w:type="spellEnd"/>
      <w:r>
        <w:t xml:space="preserve"> </w:t>
      </w:r>
      <w:proofErr w:type="spellStart"/>
      <w:r>
        <w:t>theylest</w:t>
      </w:r>
      <w:proofErr w:type="spellEnd"/>
      <w:r>
        <w:t xml:space="preserve"> </w:t>
      </w:r>
      <w:proofErr w:type="spellStart"/>
      <w:r>
        <w:t>diß</w:t>
      </w:r>
      <w:proofErr w:type="spellEnd"/>
      <w:r>
        <w:t xml:space="preserve"> </w:t>
      </w:r>
      <w:proofErr w:type="spellStart"/>
      <w:r>
        <w:t>gebott</w:t>
      </w:r>
      <w:proofErr w:type="spellEnd"/>
      <w:r>
        <w:t xml:space="preserve"> nicht in zwey </w:t>
      </w:r>
      <w:proofErr w:type="spellStart"/>
      <w:r>
        <w:t>gebott</w:t>
      </w:r>
      <w:proofErr w:type="spellEnd"/>
      <w:r>
        <w:t xml:space="preserve">? </w:t>
      </w:r>
    </w:p>
    <w:p w14:paraId="00C0BD39" w14:textId="77777777" w:rsidR="00EB3C2B" w:rsidRDefault="00EB3C2B" w:rsidP="00EB3C2B">
      <w:pPr>
        <w:pStyle w:val="StandardWeb"/>
      </w:pPr>
      <w:r>
        <w:t xml:space="preserve">A. Die </w:t>
      </w:r>
      <w:proofErr w:type="spellStart"/>
      <w:r>
        <w:t>sachen</w:t>
      </w:r>
      <w:proofErr w:type="spellEnd"/>
      <w:r>
        <w:t xml:space="preserve"> </w:t>
      </w:r>
      <w:proofErr w:type="spellStart"/>
      <w:r>
        <w:t>seind</w:t>
      </w:r>
      <w:proofErr w:type="spellEnd"/>
      <w:r>
        <w:t xml:space="preserve"> also durch einander verbunden / daß mans </w:t>
      </w:r>
      <w:proofErr w:type="spellStart"/>
      <w:r>
        <w:t>durchauß</w:t>
      </w:r>
      <w:proofErr w:type="spellEnd"/>
      <w:r>
        <w:t xml:space="preserve"> nicht </w:t>
      </w:r>
      <w:proofErr w:type="spellStart"/>
      <w:r>
        <w:t>kan</w:t>
      </w:r>
      <w:proofErr w:type="spellEnd"/>
      <w:r>
        <w:t xml:space="preserve"> in zwey </w:t>
      </w:r>
      <w:proofErr w:type="spellStart"/>
      <w:r>
        <w:t>gebott</w:t>
      </w:r>
      <w:proofErr w:type="spellEnd"/>
      <w:r>
        <w:t xml:space="preserve"> abtheilen: du wöllest denn so viel </w:t>
      </w:r>
      <w:proofErr w:type="spellStart"/>
      <w:r>
        <w:t>gebott</w:t>
      </w:r>
      <w:proofErr w:type="spellEnd"/>
      <w:r>
        <w:t xml:space="preserve"> </w:t>
      </w:r>
      <w:proofErr w:type="spellStart"/>
      <w:r>
        <w:t>zehlen</w:t>
      </w:r>
      <w:proofErr w:type="spellEnd"/>
      <w:r>
        <w:t xml:space="preserve"> / als viel ding / deren man sich nicht </w:t>
      </w:r>
      <w:proofErr w:type="spellStart"/>
      <w:r>
        <w:t>sol</w:t>
      </w:r>
      <w:proofErr w:type="spellEnd"/>
      <w:r>
        <w:t xml:space="preserve"> </w:t>
      </w:r>
      <w:proofErr w:type="spellStart"/>
      <w:r>
        <w:t>gelusten</w:t>
      </w:r>
      <w:proofErr w:type="spellEnd"/>
      <w:r>
        <w:t xml:space="preserve"> lassen / </w:t>
      </w:r>
      <w:proofErr w:type="spellStart"/>
      <w:r>
        <w:t>erzehlt</w:t>
      </w:r>
      <w:proofErr w:type="spellEnd"/>
      <w:r>
        <w:t xml:space="preserve"> werden. Es </w:t>
      </w:r>
      <w:proofErr w:type="spellStart"/>
      <w:r>
        <w:t>wirdt</w:t>
      </w:r>
      <w:proofErr w:type="spellEnd"/>
      <w:r>
        <w:t xml:space="preserve"> aber in diesen stucken allen nichts anders denn die einige </w:t>
      </w:r>
      <w:proofErr w:type="spellStart"/>
      <w:r>
        <w:t>lust</w:t>
      </w:r>
      <w:proofErr w:type="spellEnd"/>
      <w:r>
        <w:t xml:space="preserve"> </w:t>
      </w:r>
      <w:proofErr w:type="spellStart"/>
      <w:r>
        <w:t>verbotten</w:t>
      </w:r>
      <w:proofErr w:type="spellEnd"/>
      <w:r>
        <w:t xml:space="preserve">: wie denn auch die aller </w:t>
      </w:r>
      <w:proofErr w:type="spellStart"/>
      <w:r>
        <w:t>eltesten</w:t>
      </w:r>
      <w:proofErr w:type="spellEnd"/>
      <w:r>
        <w:t xml:space="preserve"> </w:t>
      </w:r>
      <w:proofErr w:type="spellStart"/>
      <w:r>
        <w:t>vnd</w:t>
      </w:r>
      <w:proofErr w:type="spellEnd"/>
      <w:r>
        <w:t xml:space="preserve"> besten </w:t>
      </w:r>
      <w:proofErr w:type="spellStart"/>
      <w:r>
        <w:t>Schribenten</w:t>
      </w:r>
      <w:proofErr w:type="spellEnd"/>
      <w:r>
        <w:t xml:space="preserve"> dies </w:t>
      </w:r>
      <w:proofErr w:type="spellStart"/>
      <w:r>
        <w:t>gebott</w:t>
      </w:r>
      <w:proofErr w:type="spellEnd"/>
      <w:r>
        <w:t xml:space="preserve"> / als ein </w:t>
      </w:r>
      <w:proofErr w:type="spellStart"/>
      <w:r>
        <w:t>einigs</w:t>
      </w:r>
      <w:proofErr w:type="spellEnd"/>
      <w:r>
        <w:t xml:space="preserve"> </w:t>
      </w:r>
      <w:proofErr w:type="spellStart"/>
      <w:r>
        <w:t>gebott</w:t>
      </w:r>
      <w:proofErr w:type="spellEnd"/>
      <w:r>
        <w:t xml:space="preserve"> / in zwey </w:t>
      </w:r>
      <w:proofErr w:type="spellStart"/>
      <w:r>
        <w:t>gebott</w:t>
      </w:r>
      <w:proofErr w:type="spellEnd"/>
      <w:r>
        <w:t xml:space="preserve"> nicht abgetheilt </w:t>
      </w:r>
      <w:proofErr w:type="spellStart"/>
      <w:r>
        <w:t>vnd</w:t>
      </w:r>
      <w:proofErr w:type="spellEnd"/>
      <w:r>
        <w:t xml:space="preserve"> erklärt haben. </w:t>
      </w:r>
    </w:p>
    <w:p w14:paraId="7D27E7C7" w14:textId="77777777" w:rsidR="00EB3C2B" w:rsidRDefault="00EB3C2B" w:rsidP="00EB3C2B">
      <w:pPr>
        <w:pStyle w:val="StandardWeb"/>
      </w:pPr>
      <w:r>
        <w:t xml:space="preserve">F. Was </w:t>
      </w:r>
      <w:proofErr w:type="spellStart"/>
      <w:r>
        <w:t>wirdt</w:t>
      </w:r>
      <w:proofErr w:type="spellEnd"/>
      <w:r>
        <w:t xml:space="preserve"> </w:t>
      </w:r>
      <w:proofErr w:type="spellStart"/>
      <w:r>
        <w:t>darinn</w:t>
      </w:r>
      <w:proofErr w:type="spellEnd"/>
      <w:r>
        <w:t xml:space="preserve"> </w:t>
      </w:r>
      <w:proofErr w:type="spellStart"/>
      <w:r>
        <w:t>verbotten</w:t>
      </w:r>
      <w:proofErr w:type="spellEnd"/>
      <w:r>
        <w:t xml:space="preserve">? </w:t>
      </w:r>
    </w:p>
    <w:p w14:paraId="7EF3C6B6" w14:textId="77777777" w:rsidR="00EB3C2B" w:rsidRDefault="00EB3C2B" w:rsidP="00EB3C2B">
      <w:pPr>
        <w:pStyle w:val="StandardWeb"/>
      </w:pPr>
      <w:r>
        <w:t xml:space="preserve">A. Es </w:t>
      </w:r>
      <w:proofErr w:type="spellStart"/>
      <w:r>
        <w:t>wirt</w:t>
      </w:r>
      <w:proofErr w:type="spellEnd"/>
      <w:r>
        <w:t xml:space="preserve"> </w:t>
      </w:r>
      <w:proofErr w:type="spellStart"/>
      <w:r>
        <w:t>verbotten</w:t>
      </w:r>
      <w:proofErr w:type="spellEnd"/>
      <w:r>
        <w:t xml:space="preserve"> die </w:t>
      </w:r>
      <w:proofErr w:type="spellStart"/>
      <w:r>
        <w:t>lüst</w:t>
      </w:r>
      <w:proofErr w:type="spellEnd"/>
      <w:r>
        <w:t xml:space="preserve"> / </w:t>
      </w:r>
      <w:proofErr w:type="spellStart"/>
      <w:r>
        <w:t>vnd</w:t>
      </w:r>
      <w:proofErr w:type="spellEnd"/>
      <w:r>
        <w:t xml:space="preserve"> zwar die </w:t>
      </w:r>
      <w:proofErr w:type="spellStart"/>
      <w:r>
        <w:t>böß</w:t>
      </w:r>
      <w:proofErr w:type="spellEnd"/>
      <w:r>
        <w:t xml:space="preserve"> </w:t>
      </w:r>
      <w:proofErr w:type="spellStart"/>
      <w:r>
        <w:t>vnd</w:t>
      </w:r>
      <w:proofErr w:type="spellEnd"/>
      <w:r>
        <w:t xml:space="preserve"> schädlich </w:t>
      </w:r>
      <w:proofErr w:type="spellStart"/>
      <w:r>
        <w:t>lüst</w:t>
      </w:r>
      <w:proofErr w:type="spellEnd"/>
      <w:r>
        <w:t xml:space="preserve">. Es </w:t>
      </w:r>
      <w:proofErr w:type="spellStart"/>
      <w:r>
        <w:t>wirdt</w:t>
      </w:r>
      <w:proofErr w:type="spellEnd"/>
      <w:r>
        <w:t xml:space="preserve"> eben in diesem Gesetz verbotten nicht allein die </w:t>
      </w:r>
      <w:proofErr w:type="spellStart"/>
      <w:r>
        <w:t>vnmessig</w:t>
      </w:r>
      <w:proofErr w:type="spellEnd"/>
      <w:r>
        <w:t xml:space="preserve"> </w:t>
      </w:r>
      <w:proofErr w:type="spellStart"/>
      <w:r>
        <w:t>lüst</w:t>
      </w:r>
      <w:proofErr w:type="spellEnd"/>
      <w:r>
        <w:t xml:space="preserve"> deß willens / </w:t>
      </w:r>
      <w:proofErr w:type="spellStart"/>
      <w:r>
        <w:t>sonder</w:t>
      </w:r>
      <w:proofErr w:type="spellEnd"/>
      <w:r>
        <w:t xml:space="preserve"> auch die natürlich </w:t>
      </w:r>
      <w:proofErr w:type="spellStart"/>
      <w:r>
        <w:t>verderbnuß</w:t>
      </w:r>
      <w:proofErr w:type="spellEnd"/>
      <w:r>
        <w:t xml:space="preserve"> deß </w:t>
      </w:r>
      <w:proofErr w:type="spellStart"/>
      <w:r>
        <w:t>menschen</w:t>
      </w:r>
      <w:proofErr w:type="spellEnd"/>
      <w:r>
        <w:t xml:space="preserve">. Es werden auch </w:t>
      </w:r>
      <w:proofErr w:type="spellStart"/>
      <w:r>
        <w:t>verdampt</w:t>
      </w:r>
      <w:proofErr w:type="spellEnd"/>
      <w:r>
        <w:t xml:space="preserve"> die </w:t>
      </w:r>
      <w:proofErr w:type="spellStart"/>
      <w:r>
        <w:t>bewegunge</w:t>
      </w:r>
      <w:proofErr w:type="spellEnd"/>
      <w:r>
        <w:t xml:space="preserve"> deß </w:t>
      </w:r>
      <w:proofErr w:type="spellStart"/>
      <w:r>
        <w:t>gemüts</w:t>
      </w:r>
      <w:proofErr w:type="spellEnd"/>
      <w:r>
        <w:t xml:space="preserve"> / welche </w:t>
      </w:r>
      <w:proofErr w:type="spellStart"/>
      <w:r>
        <w:t>mann</w:t>
      </w:r>
      <w:proofErr w:type="spellEnd"/>
      <w:r>
        <w:t xml:space="preserve"> die ersten nennet / </w:t>
      </w:r>
      <w:proofErr w:type="spellStart"/>
      <w:r>
        <w:t>vnnd</w:t>
      </w:r>
      <w:proofErr w:type="spellEnd"/>
      <w:r>
        <w:t xml:space="preserve"> alle </w:t>
      </w:r>
      <w:proofErr w:type="spellStart"/>
      <w:r>
        <w:t>neigungen</w:t>
      </w:r>
      <w:proofErr w:type="spellEnd"/>
      <w:r>
        <w:t xml:space="preserve"> im </w:t>
      </w:r>
      <w:proofErr w:type="spellStart"/>
      <w:r>
        <w:t>menschen</w:t>
      </w:r>
      <w:proofErr w:type="spellEnd"/>
      <w:r>
        <w:t xml:space="preserve"> / welche sich regen </w:t>
      </w:r>
      <w:proofErr w:type="spellStart"/>
      <w:r>
        <w:t>vnnd</w:t>
      </w:r>
      <w:proofErr w:type="spellEnd"/>
      <w:r>
        <w:t xml:space="preserve"> erzeigen wider das Gesetz Gottes. Derhalben erfordert der </w:t>
      </w:r>
      <w:proofErr w:type="spellStart"/>
      <w:r>
        <w:t>Heylig</w:t>
      </w:r>
      <w:proofErr w:type="spellEnd"/>
      <w:r>
        <w:t xml:space="preserve"> Gott vom </w:t>
      </w:r>
      <w:proofErr w:type="spellStart"/>
      <w:r>
        <w:t>menschen</w:t>
      </w:r>
      <w:proofErr w:type="spellEnd"/>
      <w:r>
        <w:t xml:space="preserve"> nicht allein ein </w:t>
      </w:r>
      <w:proofErr w:type="spellStart"/>
      <w:r>
        <w:t>eusserlichen</w:t>
      </w:r>
      <w:proofErr w:type="spellEnd"/>
      <w:r>
        <w:t xml:space="preserve"> schein deß </w:t>
      </w:r>
      <w:proofErr w:type="spellStart"/>
      <w:r>
        <w:t>wercks</w:t>
      </w:r>
      <w:proofErr w:type="spellEnd"/>
      <w:r>
        <w:t xml:space="preserve"> / sondern auch die aller </w:t>
      </w:r>
      <w:proofErr w:type="spellStart"/>
      <w:r>
        <w:t>heimlichest</w:t>
      </w:r>
      <w:proofErr w:type="spellEnd"/>
      <w:r>
        <w:t xml:space="preserve"> </w:t>
      </w:r>
      <w:proofErr w:type="spellStart"/>
      <w:r>
        <w:t>bewegung</w:t>
      </w:r>
      <w:proofErr w:type="spellEnd"/>
      <w:r>
        <w:t xml:space="preserve"> deß </w:t>
      </w:r>
      <w:proofErr w:type="spellStart"/>
      <w:r>
        <w:t>gemüts</w:t>
      </w:r>
      <w:proofErr w:type="spellEnd"/>
      <w:r>
        <w:t xml:space="preserve"> / </w:t>
      </w:r>
      <w:proofErr w:type="spellStart"/>
      <w:r>
        <w:t>vnd</w:t>
      </w:r>
      <w:proofErr w:type="spellEnd"/>
      <w:r>
        <w:t xml:space="preserve"> aber die </w:t>
      </w:r>
      <w:proofErr w:type="spellStart"/>
      <w:r>
        <w:t>auffrichtigkeit</w:t>
      </w:r>
      <w:proofErr w:type="spellEnd"/>
      <w:r>
        <w:t xml:space="preserve"> </w:t>
      </w:r>
      <w:proofErr w:type="spellStart"/>
      <w:r>
        <w:t>vnd</w:t>
      </w:r>
      <w:proofErr w:type="spellEnd"/>
      <w:r>
        <w:t xml:space="preserve"> </w:t>
      </w:r>
      <w:proofErr w:type="spellStart"/>
      <w:r>
        <w:t>vollkommenheit</w:t>
      </w:r>
      <w:proofErr w:type="spellEnd"/>
      <w:r>
        <w:t xml:space="preserve"> deß </w:t>
      </w:r>
      <w:proofErr w:type="spellStart"/>
      <w:r>
        <w:t>gemüts</w:t>
      </w:r>
      <w:proofErr w:type="spellEnd"/>
      <w:r>
        <w:t xml:space="preserve"> / daß wir im </w:t>
      </w:r>
      <w:proofErr w:type="spellStart"/>
      <w:r>
        <w:t>hertzen</w:t>
      </w:r>
      <w:proofErr w:type="spellEnd"/>
      <w:r>
        <w:t xml:space="preserve"> seyen heilig / </w:t>
      </w:r>
      <w:proofErr w:type="spellStart"/>
      <w:r>
        <w:t>vnbefleckt</w:t>
      </w:r>
      <w:proofErr w:type="spellEnd"/>
      <w:r>
        <w:t xml:space="preserve"> / </w:t>
      </w:r>
      <w:proofErr w:type="spellStart"/>
      <w:r>
        <w:t>vnnd</w:t>
      </w:r>
      <w:proofErr w:type="spellEnd"/>
      <w:r>
        <w:t xml:space="preserve"> </w:t>
      </w:r>
      <w:proofErr w:type="spellStart"/>
      <w:r>
        <w:t>auffrichtig</w:t>
      </w:r>
      <w:proofErr w:type="spellEnd"/>
      <w:r>
        <w:t xml:space="preserve">. Aber weil wir also nicht </w:t>
      </w:r>
      <w:proofErr w:type="spellStart"/>
      <w:r>
        <w:t>gethon</w:t>
      </w:r>
      <w:proofErr w:type="spellEnd"/>
      <w:r>
        <w:t xml:space="preserve"> sind / so </w:t>
      </w:r>
      <w:proofErr w:type="spellStart"/>
      <w:r>
        <w:t>vberzeuget</w:t>
      </w:r>
      <w:proofErr w:type="spellEnd"/>
      <w:r>
        <w:t xml:space="preserve"> dies </w:t>
      </w:r>
      <w:proofErr w:type="spellStart"/>
      <w:r>
        <w:t>gebott</w:t>
      </w:r>
      <w:proofErr w:type="spellEnd"/>
      <w:r>
        <w:t xml:space="preserve"> alle </w:t>
      </w:r>
      <w:proofErr w:type="spellStart"/>
      <w:r>
        <w:t>menschen</w:t>
      </w:r>
      <w:proofErr w:type="spellEnd"/>
      <w:r>
        <w:t xml:space="preserve"> / daß sie </w:t>
      </w:r>
      <w:proofErr w:type="spellStart"/>
      <w:r>
        <w:t>sünder</w:t>
      </w:r>
      <w:proofErr w:type="spellEnd"/>
      <w:r>
        <w:t xml:space="preserve"> seyen. Wie denn der H. Apostel an die Römer </w:t>
      </w:r>
      <w:proofErr w:type="spellStart"/>
      <w:r>
        <w:t>cap</w:t>
      </w:r>
      <w:proofErr w:type="spellEnd"/>
      <w:r>
        <w:t xml:space="preserve">. 7. dieses </w:t>
      </w:r>
      <w:proofErr w:type="spellStart"/>
      <w:r>
        <w:t>gebott</w:t>
      </w:r>
      <w:proofErr w:type="spellEnd"/>
      <w:r>
        <w:t xml:space="preserve"> der </w:t>
      </w:r>
      <w:proofErr w:type="spellStart"/>
      <w:r>
        <w:t>meinung</w:t>
      </w:r>
      <w:proofErr w:type="spellEnd"/>
      <w:r>
        <w:t xml:space="preserve"> </w:t>
      </w:r>
      <w:proofErr w:type="spellStart"/>
      <w:r>
        <w:t>anzeucht</w:t>
      </w:r>
      <w:proofErr w:type="spellEnd"/>
      <w:r>
        <w:t xml:space="preserve">. </w:t>
      </w:r>
    </w:p>
    <w:p w14:paraId="691B1E70" w14:textId="77777777" w:rsidR="00EB3C2B" w:rsidRDefault="00EB3C2B" w:rsidP="00EB3C2B">
      <w:pPr>
        <w:pStyle w:val="StandardWeb"/>
      </w:pPr>
      <w:r>
        <w:t xml:space="preserve">F. Du hast ordentlich die </w:t>
      </w:r>
      <w:proofErr w:type="spellStart"/>
      <w:r>
        <w:t>gebott</w:t>
      </w:r>
      <w:proofErr w:type="spellEnd"/>
      <w:r>
        <w:t xml:space="preserve"> beider Tafel </w:t>
      </w:r>
      <w:proofErr w:type="spellStart"/>
      <w:r>
        <w:t>erzehlt</w:t>
      </w:r>
      <w:proofErr w:type="spellEnd"/>
      <w:r>
        <w:t xml:space="preserve">: sag mir jetzt / wie sie </w:t>
      </w:r>
      <w:proofErr w:type="spellStart"/>
      <w:r>
        <w:t>gemeinlich</w:t>
      </w:r>
      <w:proofErr w:type="spellEnd"/>
      <w:r>
        <w:t xml:space="preserve"> </w:t>
      </w:r>
      <w:proofErr w:type="spellStart"/>
      <w:r>
        <w:t>genennt</w:t>
      </w:r>
      <w:proofErr w:type="spellEnd"/>
      <w:r>
        <w:t xml:space="preserve"> werden? </w:t>
      </w:r>
    </w:p>
    <w:p w14:paraId="506BA54C" w14:textId="77777777" w:rsidR="00EB3C2B" w:rsidRDefault="00EB3C2B" w:rsidP="00EB3C2B">
      <w:pPr>
        <w:pStyle w:val="StandardWeb"/>
      </w:pPr>
      <w:r>
        <w:t xml:space="preserve">A. Sittliche </w:t>
      </w:r>
      <w:proofErr w:type="spellStart"/>
      <w:r>
        <w:t>gesetz</w:t>
      </w:r>
      <w:proofErr w:type="spellEnd"/>
      <w:r>
        <w:t xml:space="preserve">. </w:t>
      </w:r>
    </w:p>
    <w:p w14:paraId="4CB1430E" w14:textId="77777777" w:rsidR="00EB3C2B" w:rsidRDefault="00EB3C2B" w:rsidP="00EB3C2B">
      <w:pPr>
        <w:pStyle w:val="StandardWeb"/>
      </w:pPr>
      <w:r>
        <w:t xml:space="preserve">F. </w:t>
      </w:r>
      <w:proofErr w:type="spellStart"/>
      <w:r>
        <w:t>Warumb</w:t>
      </w:r>
      <w:proofErr w:type="spellEnd"/>
      <w:r>
        <w:t xml:space="preserve">? </w:t>
      </w:r>
    </w:p>
    <w:p w14:paraId="47663FE2" w14:textId="77777777" w:rsidR="00EB3C2B" w:rsidRDefault="00EB3C2B" w:rsidP="00EB3C2B">
      <w:pPr>
        <w:pStyle w:val="StandardWeb"/>
      </w:pPr>
      <w:r>
        <w:t xml:space="preserve">A. Weil sie die </w:t>
      </w:r>
      <w:proofErr w:type="spellStart"/>
      <w:r>
        <w:t>sitten</w:t>
      </w:r>
      <w:proofErr w:type="spellEnd"/>
      <w:r>
        <w:t xml:space="preserve"> </w:t>
      </w:r>
      <w:proofErr w:type="spellStart"/>
      <w:r>
        <w:t>vnd</w:t>
      </w:r>
      <w:proofErr w:type="spellEnd"/>
      <w:r>
        <w:t xml:space="preserve"> geberden der </w:t>
      </w:r>
      <w:proofErr w:type="spellStart"/>
      <w:r>
        <w:t>menschen</w:t>
      </w:r>
      <w:proofErr w:type="spellEnd"/>
      <w:r>
        <w:t xml:space="preserve"> formieren / </w:t>
      </w:r>
      <w:proofErr w:type="spellStart"/>
      <w:r>
        <w:t>vnd</w:t>
      </w:r>
      <w:proofErr w:type="spellEnd"/>
      <w:r>
        <w:t xml:space="preserve"> </w:t>
      </w:r>
      <w:proofErr w:type="spellStart"/>
      <w:r>
        <w:t>vollkomlich</w:t>
      </w:r>
      <w:proofErr w:type="spellEnd"/>
      <w:r>
        <w:t xml:space="preserve"> lehren / was der </w:t>
      </w:r>
      <w:proofErr w:type="spellStart"/>
      <w:r>
        <w:t>mensch</w:t>
      </w:r>
      <w:proofErr w:type="spellEnd"/>
      <w:r>
        <w:t xml:space="preserve"> erstlich Gott / demnach auch seinem </w:t>
      </w:r>
      <w:proofErr w:type="spellStart"/>
      <w:r>
        <w:t>nechsten</w:t>
      </w:r>
      <w:proofErr w:type="spellEnd"/>
      <w:r>
        <w:t xml:space="preserve"> schuldig sey. </w:t>
      </w:r>
    </w:p>
    <w:p w14:paraId="38ADAC1A" w14:textId="77777777" w:rsidR="00EB3C2B" w:rsidRDefault="00EB3C2B" w:rsidP="00EB3C2B">
      <w:pPr>
        <w:pStyle w:val="StandardWeb"/>
      </w:pPr>
      <w:r>
        <w:t xml:space="preserve">F. Sind kein andere </w:t>
      </w:r>
      <w:proofErr w:type="spellStart"/>
      <w:r>
        <w:t>gesetze</w:t>
      </w:r>
      <w:proofErr w:type="spellEnd"/>
      <w:r>
        <w:t xml:space="preserve"> mehr in der H. </w:t>
      </w:r>
      <w:proofErr w:type="spellStart"/>
      <w:r>
        <w:t>Schrifft</w:t>
      </w:r>
      <w:proofErr w:type="spellEnd"/>
      <w:r>
        <w:t xml:space="preserve">? </w:t>
      </w:r>
    </w:p>
    <w:p w14:paraId="79B0239B" w14:textId="77777777" w:rsidR="00EB3C2B" w:rsidRDefault="00EB3C2B" w:rsidP="00EB3C2B">
      <w:pPr>
        <w:pStyle w:val="StandardWeb"/>
      </w:pPr>
      <w:r>
        <w:t xml:space="preserve">A. Es kommen noch viel </w:t>
      </w:r>
      <w:proofErr w:type="spellStart"/>
      <w:r>
        <w:t>vnd</w:t>
      </w:r>
      <w:proofErr w:type="spellEnd"/>
      <w:r>
        <w:t xml:space="preserve"> mancherley </w:t>
      </w:r>
      <w:proofErr w:type="spellStart"/>
      <w:r>
        <w:t>gesetz</w:t>
      </w:r>
      <w:proofErr w:type="spellEnd"/>
      <w:r>
        <w:t xml:space="preserve"> zu den H. Zehen </w:t>
      </w:r>
      <w:proofErr w:type="spellStart"/>
      <w:r>
        <w:t>gebotten</w:t>
      </w:r>
      <w:proofErr w:type="spellEnd"/>
      <w:r>
        <w:t xml:space="preserve">: welche doch all </w:t>
      </w:r>
      <w:proofErr w:type="spellStart"/>
      <w:r>
        <w:t>auff</w:t>
      </w:r>
      <w:proofErr w:type="spellEnd"/>
      <w:r>
        <w:t xml:space="preserve"> die </w:t>
      </w:r>
      <w:proofErr w:type="spellStart"/>
      <w:r>
        <w:t>zehen</w:t>
      </w:r>
      <w:proofErr w:type="spellEnd"/>
      <w:r>
        <w:t xml:space="preserve"> </w:t>
      </w:r>
      <w:proofErr w:type="spellStart"/>
      <w:r>
        <w:t>gebott</w:t>
      </w:r>
      <w:proofErr w:type="spellEnd"/>
      <w:r>
        <w:t xml:space="preserve"> können gezogen werden / </w:t>
      </w:r>
      <w:proofErr w:type="spellStart"/>
      <w:r>
        <w:t>vnd</w:t>
      </w:r>
      <w:proofErr w:type="spellEnd"/>
      <w:r>
        <w:t xml:space="preserve"> sie </w:t>
      </w:r>
      <w:proofErr w:type="spellStart"/>
      <w:r>
        <w:t>weitleuffiger</w:t>
      </w:r>
      <w:proofErr w:type="spellEnd"/>
      <w:r>
        <w:t xml:space="preserve"> erklären. Es sind </w:t>
      </w:r>
      <w:proofErr w:type="spellStart"/>
      <w:r>
        <w:t>vber</w:t>
      </w:r>
      <w:proofErr w:type="spellEnd"/>
      <w:r>
        <w:t xml:space="preserve"> dies auch </w:t>
      </w:r>
      <w:proofErr w:type="spellStart"/>
      <w:r>
        <w:t>Ceremonialische</w:t>
      </w:r>
      <w:proofErr w:type="spellEnd"/>
      <w:r>
        <w:t xml:space="preserve"> </w:t>
      </w:r>
      <w:proofErr w:type="spellStart"/>
      <w:r>
        <w:t>vnd</w:t>
      </w:r>
      <w:proofErr w:type="spellEnd"/>
      <w:r>
        <w:t xml:space="preserve"> rechtliche </w:t>
      </w:r>
      <w:proofErr w:type="spellStart"/>
      <w:r>
        <w:t>gesetze</w:t>
      </w:r>
      <w:proofErr w:type="spellEnd"/>
      <w:r>
        <w:t xml:space="preserve">. </w:t>
      </w:r>
    </w:p>
    <w:p w14:paraId="7552DA0E" w14:textId="77777777" w:rsidR="00EB3C2B" w:rsidRDefault="00EB3C2B" w:rsidP="00EB3C2B">
      <w:pPr>
        <w:pStyle w:val="StandardWeb"/>
      </w:pPr>
      <w:r>
        <w:t xml:space="preserve">F. Was nennest du </w:t>
      </w:r>
      <w:proofErr w:type="spellStart"/>
      <w:r>
        <w:t>Ceremonialische</w:t>
      </w:r>
      <w:proofErr w:type="spellEnd"/>
      <w:r>
        <w:t xml:space="preserve"> </w:t>
      </w:r>
      <w:proofErr w:type="spellStart"/>
      <w:r>
        <w:t>gesetze</w:t>
      </w:r>
      <w:proofErr w:type="spellEnd"/>
      <w:r>
        <w:t xml:space="preserve">? </w:t>
      </w:r>
    </w:p>
    <w:p w14:paraId="068448E5" w14:textId="77777777" w:rsidR="00EB3C2B" w:rsidRDefault="00EB3C2B" w:rsidP="00EB3C2B">
      <w:pPr>
        <w:pStyle w:val="StandardWeb"/>
      </w:pPr>
      <w:r>
        <w:t xml:space="preserve">A. Die Gott selbst durch Mosen von den Ceremonien </w:t>
      </w:r>
      <w:proofErr w:type="spellStart"/>
      <w:r>
        <w:t>vnd</w:t>
      </w:r>
      <w:proofErr w:type="spellEnd"/>
      <w:r>
        <w:t xml:space="preserve"> </w:t>
      </w:r>
      <w:proofErr w:type="spellStart"/>
      <w:r>
        <w:t>heyligen</w:t>
      </w:r>
      <w:proofErr w:type="spellEnd"/>
      <w:r>
        <w:t xml:space="preserve"> </w:t>
      </w:r>
      <w:proofErr w:type="spellStart"/>
      <w:r>
        <w:t>gebreuchen</w:t>
      </w:r>
      <w:proofErr w:type="spellEnd"/>
      <w:r>
        <w:t xml:space="preserve"> angegeben hat / vom </w:t>
      </w:r>
      <w:proofErr w:type="spellStart"/>
      <w:r>
        <w:t>eusserlichen</w:t>
      </w:r>
      <w:proofErr w:type="spellEnd"/>
      <w:r>
        <w:t xml:space="preserve"> GOttes dienst / als vom </w:t>
      </w:r>
      <w:proofErr w:type="spellStart"/>
      <w:r>
        <w:t>Tabernacul</w:t>
      </w:r>
      <w:proofErr w:type="spellEnd"/>
      <w:r>
        <w:t xml:space="preserve"> / vom Altar / von geweichten </w:t>
      </w:r>
      <w:proofErr w:type="spellStart"/>
      <w:r>
        <w:t>instrumenten</w:t>
      </w:r>
      <w:proofErr w:type="spellEnd"/>
      <w:r>
        <w:t xml:space="preserve"> / von </w:t>
      </w:r>
      <w:proofErr w:type="spellStart"/>
      <w:r>
        <w:t>feyrtagen</w:t>
      </w:r>
      <w:proofErr w:type="spellEnd"/>
      <w:r>
        <w:t xml:space="preserve"> / von Priestern </w:t>
      </w:r>
      <w:proofErr w:type="spellStart"/>
      <w:r>
        <w:t>vnd</w:t>
      </w:r>
      <w:proofErr w:type="spellEnd"/>
      <w:r>
        <w:t xml:space="preserve"> </w:t>
      </w:r>
      <w:proofErr w:type="spellStart"/>
      <w:r>
        <w:t>opffern</w:t>
      </w:r>
      <w:proofErr w:type="spellEnd"/>
      <w:r>
        <w:t xml:space="preserve"> / </w:t>
      </w:r>
      <w:proofErr w:type="spellStart"/>
      <w:r>
        <w:t>vnd</w:t>
      </w:r>
      <w:proofErr w:type="spellEnd"/>
      <w:r>
        <w:t xml:space="preserve"> andern der gleichen dingen. Denn Gott </w:t>
      </w:r>
      <w:proofErr w:type="spellStart"/>
      <w:r>
        <w:t>wil</w:t>
      </w:r>
      <w:proofErr w:type="spellEnd"/>
      <w:r>
        <w:t xml:space="preserve"> nicht daß die </w:t>
      </w:r>
      <w:proofErr w:type="spellStart"/>
      <w:r>
        <w:t>menschen</w:t>
      </w:r>
      <w:proofErr w:type="spellEnd"/>
      <w:r>
        <w:t xml:space="preserve"> </w:t>
      </w:r>
      <w:proofErr w:type="spellStart"/>
      <w:r>
        <w:t>auß</w:t>
      </w:r>
      <w:proofErr w:type="spellEnd"/>
      <w:r>
        <w:t xml:space="preserve"> eignem </w:t>
      </w:r>
      <w:proofErr w:type="spellStart"/>
      <w:r>
        <w:t>gutduncken</w:t>
      </w:r>
      <w:proofErr w:type="spellEnd"/>
      <w:r>
        <w:t xml:space="preserve"> / </w:t>
      </w:r>
      <w:proofErr w:type="spellStart"/>
      <w:r>
        <w:t>jhnen</w:t>
      </w:r>
      <w:proofErr w:type="spellEnd"/>
      <w:r>
        <w:t xml:space="preserve"> selbst ein Gottesdienst </w:t>
      </w:r>
      <w:proofErr w:type="spellStart"/>
      <w:r>
        <w:t>auffwerffen</w:t>
      </w:r>
      <w:proofErr w:type="spellEnd"/>
      <w:r>
        <w:t xml:space="preserve"> oder dichten / mit dem sie Gott ehren: Weil er eben </w:t>
      </w:r>
      <w:proofErr w:type="spellStart"/>
      <w:r>
        <w:t>vnd</w:t>
      </w:r>
      <w:proofErr w:type="spellEnd"/>
      <w:r>
        <w:t xml:space="preserve"> allein </w:t>
      </w:r>
      <w:proofErr w:type="spellStart"/>
      <w:r>
        <w:t>auff</w:t>
      </w:r>
      <w:proofErr w:type="spellEnd"/>
      <w:r>
        <w:t xml:space="preserve"> die weise </w:t>
      </w:r>
      <w:proofErr w:type="spellStart"/>
      <w:r>
        <w:t>wil</w:t>
      </w:r>
      <w:proofErr w:type="spellEnd"/>
      <w:r>
        <w:t xml:space="preserve"> verehrt werden / die er selbst hat </w:t>
      </w:r>
      <w:proofErr w:type="spellStart"/>
      <w:r>
        <w:t>fürgeschrieben</w:t>
      </w:r>
      <w:proofErr w:type="spellEnd"/>
      <w:r>
        <w:t xml:space="preserve">: den selbst </w:t>
      </w:r>
      <w:proofErr w:type="spellStart"/>
      <w:r>
        <w:t>erwehlten</w:t>
      </w:r>
      <w:proofErr w:type="spellEnd"/>
      <w:r>
        <w:t xml:space="preserve"> </w:t>
      </w:r>
      <w:proofErr w:type="spellStart"/>
      <w:r>
        <w:t>vnd</w:t>
      </w:r>
      <w:proofErr w:type="spellEnd"/>
      <w:r>
        <w:t xml:space="preserve"> von </w:t>
      </w:r>
      <w:proofErr w:type="spellStart"/>
      <w:r>
        <w:t>menschen</w:t>
      </w:r>
      <w:proofErr w:type="spellEnd"/>
      <w:r>
        <w:t xml:space="preserve"> erdichteten Gottesdienst </w:t>
      </w:r>
      <w:proofErr w:type="spellStart"/>
      <w:r>
        <w:t>verwirfft</w:t>
      </w:r>
      <w:proofErr w:type="spellEnd"/>
      <w:r>
        <w:t xml:space="preserve"> er </w:t>
      </w:r>
      <w:proofErr w:type="spellStart"/>
      <w:r>
        <w:t>gantz</w:t>
      </w:r>
      <w:proofErr w:type="spellEnd"/>
      <w:r>
        <w:t xml:space="preserve"> </w:t>
      </w:r>
      <w:proofErr w:type="spellStart"/>
      <w:r>
        <w:t>vnd</w:t>
      </w:r>
      <w:proofErr w:type="spellEnd"/>
      <w:r>
        <w:t xml:space="preserve"> gar. </w:t>
      </w:r>
    </w:p>
    <w:p w14:paraId="1BED2BC5" w14:textId="77777777" w:rsidR="00EB3C2B" w:rsidRDefault="00EB3C2B" w:rsidP="00EB3C2B">
      <w:pPr>
        <w:pStyle w:val="StandardWeb"/>
      </w:pPr>
      <w:r>
        <w:t xml:space="preserve">F. Sind aber die </w:t>
      </w:r>
      <w:proofErr w:type="spellStart"/>
      <w:r>
        <w:t>Ceremonialischen</w:t>
      </w:r>
      <w:proofErr w:type="spellEnd"/>
      <w:r>
        <w:t xml:space="preserve"> </w:t>
      </w:r>
      <w:proofErr w:type="spellStart"/>
      <w:r>
        <w:t>gesetz</w:t>
      </w:r>
      <w:proofErr w:type="spellEnd"/>
      <w:r>
        <w:t xml:space="preserve"> noch in </w:t>
      </w:r>
      <w:proofErr w:type="spellStart"/>
      <w:r>
        <w:t>jhrem</w:t>
      </w:r>
      <w:proofErr w:type="spellEnd"/>
      <w:r>
        <w:t xml:space="preserve"> </w:t>
      </w:r>
      <w:proofErr w:type="spellStart"/>
      <w:r>
        <w:t>werd</w:t>
      </w:r>
      <w:proofErr w:type="spellEnd"/>
      <w:r>
        <w:t xml:space="preserve"> / oder binden sie die Christen auch </w:t>
      </w:r>
      <w:proofErr w:type="spellStart"/>
      <w:r>
        <w:t>auff</w:t>
      </w:r>
      <w:proofErr w:type="spellEnd"/>
      <w:r>
        <w:t xml:space="preserve"> den heutigen tag? </w:t>
      </w:r>
    </w:p>
    <w:p w14:paraId="74B4EF58" w14:textId="77777777" w:rsidR="00EB3C2B" w:rsidRDefault="00EB3C2B" w:rsidP="00EB3C2B">
      <w:pPr>
        <w:pStyle w:val="StandardWeb"/>
      </w:pPr>
      <w:r>
        <w:t xml:space="preserve">A. Nein. Denn sie sind </w:t>
      </w:r>
      <w:proofErr w:type="spellStart"/>
      <w:r>
        <w:t>abgethon</w:t>
      </w:r>
      <w:proofErr w:type="spellEnd"/>
      <w:r>
        <w:t xml:space="preserve"> </w:t>
      </w:r>
      <w:proofErr w:type="spellStart"/>
      <w:r>
        <w:t>vnd</w:t>
      </w:r>
      <w:proofErr w:type="spellEnd"/>
      <w:r>
        <w:t xml:space="preserve"> erfüllt durch Christum: welcher seiner </w:t>
      </w:r>
      <w:proofErr w:type="spellStart"/>
      <w:r>
        <w:t>kirchen</w:t>
      </w:r>
      <w:proofErr w:type="spellEnd"/>
      <w:r>
        <w:t xml:space="preserve"> die predig seines </w:t>
      </w:r>
      <w:proofErr w:type="spellStart"/>
      <w:r>
        <w:t>worts</w:t>
      </w:r>
      <w:proofErr w:type="spellEnd"/>
      <w:r>
        <w:t xml:space="preserve"> / etliche wenig Sacrament / das </w:t>
      </w:r>
      <w:proofErr w:type="spellStart"/>
      <w:r>
        <w:t>gebett</w:t>
      </w:r>
      <w:proofErr w:type="spellEnd"/>
      <w:r>
        <w:t xml:space="preserve"> / </w:t>
      </w:r>
      <w:proofErr w:type="spellStart"/>
      <w:r>
        <w:t>vnd</w:t>
      </w:r>
      <w:proofErr w:type="spellEnd"/>
      <w:r>
        <w:t xml:space="preserve"> </w:t>
      </w:r>
      <w:proofErr w:type="spellStart"/>
      <w:r>
        <w:t>freygebe</w:t>
      </w:r>
      <w:proofErr w:type="spellEnd"/>
      <w:r>
        <w:t xml:space="preserve"> gegen den armen befohlen </w:t>
      </w:r>
      <w:proofErr w:type="spellStart"/>
      <w:r>
        <w:t>vnd</w:t>
      </w:r>
      <w:proofErr w:type="spellEnd"/>
      <w:r>
        <w:t xml:space="preserve"> verordnet hat / daß sie sollen getrieben </w:t>
      </w:r>
      <w:proofErr w:type="spellStart"/>
      <w:r>
        <w:t>vnd</w:t>
      </w:r>
      <w:proofErr w:type="spellEnd"/>
      <w:r>
        <w:t xml:space="preserve"> geübt werden in den heiligen </w:t>
      </w:r>
      <w:proofErr w:type="spellStart"/>
      <w:r>
        <w:t>versamlungen</w:t>
      </w:r>
      <w:proofErr w:type="spellEnd"/>
      <w:r>
        <w:t xml:space="preserve"> / in denen nicht viel Ceremonien behalten werden. </w:t>
      </w:r>
    </w:p>
    <w:p w14:paraId="5C4EE772" w14:textId="77777777" w:rsidR="00EB3C2B" w:rsidRDefault="00EB3C2B" w:rsidP="00EB3C2B">
      <w:pPr>
        <w:pStyle w:val="StandardWeb"/>
      </w:pPr>
      <w:r>
        <w:t xml:space="preserve">F. Welches sind die rechtliche </w:t>
      </w:r>
      <w:proofErr w:type="spellStart"/>
      <w:r>
        <w:t>gesetz</w:t>
      </w:r>
      <w:proofErr w:type="spellEnd"/>
      <w:r>
        <w:t xml:space="preserve">? </w:t>
      </w:r>
    </w:p>
    <w:p w14:paraId="5A11F095" w14:textId="77777777" w:rsidR="00EB3C2B" w:rsidRDefault="00EB3C2B" w:rsidP="00EB3C2B">
      <w:pPr>
        <w:pStyle w:val="StandardWeb"/>
      </w:pPr>
      <w:r>
        <w:t xml:space="preserve">A. Die GOtt durch Mosen hat angegeben von </w:t>
      </w:r>
      <w:proofErr w:type="spellStart"/>
      <w:r>
        <w:t>gericht</w:t>
      </w:r>
      <w:proofErr w:type="spellEnd"/>
      <w:r>
        <w:t xml:space="preserve"> </w:t>
      </w:r>
      <w:proofErr w:type="spellStart"/>
      <w:r>
        <w:t>vnd</w:t>
      </w:r>
      <w:proofErr w:type="spellEnd"/>
      <w:r>
        <w:t xml:space="preserve"> rechten / </w:t>
      </w:r>
      <w:proofErr w:type="spellStart"/>
      <w:r>
        <w:t>vnnd</w:t>
      </w:r>
      <w:proofErr w:type="spellEnd"/>
      <w:r>
        <w:t xml:space="preserve"> von </w:t>
      </w:r>
      <w:proofErr w:type="spellStart"/>
      <w:r>
        <w:t>verwaltung</w:t>
      </w:r>
      <w:proofErr w:type="spellEnd"/>
      <w:r>
        <w:t xml:space="preserve"> deß weltlichen Regiments: als da sind die </w:t>
      </w:r>
      <w:proofErr w:type="spellStart"/>
      <w:r>
        <w:t>gesetze</w:t>
      </w:r>
      <w:proofErr w:type="spellEnd"/>
      <w:r>
        <w:t xml:space="preserve"> von </w:t>
      </w:r>
      <w:proofErr w:type="spellStart"/>
      <w:r>
        <w:t>erwehlung</w:t>
      </w:r>
      <w:proofErr w:type="spellEnd"/>
      <w:r>
        <w:t xml:space="preserve"> der </w:t>
      </w:r>
      <w:proofErr w:type="spellStart"/>
      <w:r>
        <w:t>oberkeit</w:t>
      </w:r>
      <w:proofErr w:type="spellEnd"/>
      <w:r>
        <w:t xml:space="preserve"> / vom </w:t>
      </w:r>
      <w:proofErr w:type="spellStart"/>
      <w:r>
        <w:t>gericht</w:t>
      </w:r>
      <w:proofErr w:type="spellEnd"/>
      <w:r>
        <w:t xml:space="preserve"> </w:t>
      </w:r>
      <w:proofErr w:type="spellStart"/>
      <w:r>
        <w:t>vnd</w:t>
      </w:r>
      <w:proofErr w:type="spellEnd"/>
      <w:r>
        <w:t xml:space="preserve"> </w:t>
      </w:r>
      <w:proofErr w:type="spellStart"/>
      <w:r>
        <w:t>gerechtigkeit</w:t>
      </w:r>
      <w:proofErr w:type="spellEnd"/>
      <w:r>
        <w:t xml:space="preserve"> / vom </w:t>
      </w:r>
      <w:proofErr w:type="spellStart"/>
      <w:r>
        <w:t>kauffen</w:t>
      </w:r>
      <w:proofErr w:type="spellEnd"/>
      <w:r>
        <w:t xml:space="preserve"> </w:t>
      </w:r>
      <w:proofErr w:type="spellStart"/>
      <w:r>
        <w:t>vnd</w:t>
      </w:r>
      <w:proofErr w:type="spellEnd"/>
      <w:r>
        <w:t xml:space="preserve"> </w:t>
      </w:r>
      <w:proofErr w:type="spellStart"/>
      <w:r>
        <w:t>verkauffen</w:t>
      </w:r>
      <w:proofErr w:type="spellEnd"/>
      <w:r>
        <w:t xml:space="preserve"> / von tauschen / von straff der </w:t>
      </w:r>
      <w:proofErr w:type="spellStart"/>
      <w:r>
        <w:t>vbelthätern</w:t>
      </w:r>
      <w:proofErr w:type="spellEnd"/>
      <w:r>
        <w:t xml:space="preserve"> / </w:t>
      </w:r>
      <w:proofErr w:type="spellStart"/>
      <w:r>
        <w:t>vnd</w:t>
      </w:r>
      <w:proofErr w:type="spellEnd"/>
      <w:r>
        <w:t xml:space="preserve"> andern der gleichen. </w:t>
      </w:r>
      <w:proofErr w:type="spellStart"/>
      <w:r>
        <w:t>Vnd</w:t>
      </w:r>
      <w:proofErr w:type="spellEnd"/>
      <w:r>
        <w:t xml:space="preserve"> diese </w:t>
      </w:r>
      <w:proofErr w:type="spellStart"/>
      <w:r>
        <w:t>gesetze</w:t>
      </w:r>
      <w:proofErr w:type="spellEnd"/>
      <w:r>
        <w:t xml:space="preserve"> / wie auch die </w:t>
      </w:r>
      <w:proofErr w:type="spellStart"/>
      <w:r>
        <w:t>Ceremonialische</w:t>
      </w:r>
      <w:proofErr w:type="spellEnd"/>
      <w:r>
        <w:t xml:space="preserve"> / </w:t>
      </w:r>
      <w:proofErr w:type="spellStart"/>
      <w:r>
        <w:t>solten</w:t>
      </w:r>
      <w:proofErr w:type="spellEnd"/>
      <w:r>
        <w:t xml:space="preserve"> dahin dienen / daß die </w:t>
      </w:r>
      <w:proofErr w:type="spellStart"/>
      <w:r>
        <w:t>zehen</w:t>
      </w:r>
      <w:proofErr w:type="spellEnd"/>
      <w:r>
        <w:t xml:space="preserve"> </w:t>
      </w:r>
      <w:proofErr w:type="spellStart"/>
      <w:r>
        <w:t>gebott</w:t>
      </w:r>
      <w:proofErr w:type="spellEnd"/>
      <w:r>
        <w:t xml:space="preserve"> erklärt </w:t>
      </w:r>
      <w:proofErr w:type="spellStart"/>
      <w:r>
        <w:t>vnd</w:t>
      </w:r>
      <w:proofErr w:type="spellEnd"/>
      <w:r>
        <w:t xml:space="preserve"> </w:t>
      </w:r>
      <w:proofErr w:type="spellStart"/>
      <w:r>
        <w:t>gehandhabet</w:t>
      </w:r>
      <w:proofErr w:type="spellEnd"/>
      <w:r>
        <w:t xml:space="preserve"> wurden. </w:t>
      </w:r>
    </w:p>
    <w:p w14:paraId="7D475ABE" w14:textId="77777777" w:rsidR="00EB3C2B" w:rsidRDefault="00EB3C2B" w:rsidP="00EB3C2B">
      <w:pPr>
        <w:pStyle w:val="StandardWeb"/>
      </w:pPr>
      <w:r>
        <w:t xml:space="preserve">F. Sind aber Christliche </w:t>
      </w:r>
      <w:proofErr w:type="spellStart"/>
      <w:r>
        <w:t>Oberkeiten</w:t>
      </w:r>
      <w:proofErr w:type="spellEnd"/>
      <w:r>
        <w:t xml:space="preserve"> an die rechte gebunden / die Gott dem </w:t>
      </w:r>
      <w:proofErr w:type="spellStart"/>
      <w:r>
        <w:t>volck</w:t>
      </w:r>
      <w:proofErr w:type="spellEnd"/>
      <w:r>
        <w:t xml:space="preserve"> </w:t>
      </w:r>
      <w:proofErr w:type="spellStart"/>
      <w:r>
        <w:t>Jsrael</w:t>
      </w:r>
      <w:proofErr w:type="spellEnd"/>
      <w:r>
        <w:t xml:space="preserve"> durch Mosen gegeben hat? </w:t>
      </w:r>
    </w:p>
    <w:p w14:paraId="35712A54" w14:textId="77777777" w:rsidR="00EB3C2B" w:rsidRDefault="00EB3C2B" w:rsidP="00EB3C2B">
      <w:pPr>
        <w:pStyle w:val="StandardWeb"/>
      </w:pPr>
      <w:r>
        <w:t xml:space="preserve">A. Es stehet </w:t>
      </w:r>
      <w:proofErr w:type="spellStart"/>
      <w:r>
        <w:t>jhnen</w:t>
      </w:r>
      <w:proofErr w:type="spellEnd"/>
      <w:r>
        <w:t xml:space="preserve"> frey diese </w:t>
      </w:r>
      <w:proofErr w:type="spellStart"/>
      <w:r>
        <w:t>gesetze</w:t>
      </w:r>
      <w:proofErr w:type="spellEnd"/>
      <w:r>
        <w:t xml:space="preserve"> </w:t>
      </w:r>
      <w:proofErr w:type="spellStart"/>
      <w:r>
        <w:t>zubrauchen</w:t>
      </w:r>
      <w:proofErr w:type="spellEnd"/>
      <w:r>
        <w:t xml:space="preserve"> noch eines jeden </w:t>
      </w:r>
      <w:proofErr w:type="spellStart"/>
      <w:r>
        <w:t>ortes</w:t>
      </w:r>
      <w:proofErr w:type="spellEnd"/>
      <w:r>
        <w:t xml:space="preserve"> / zeit </w:t>
      </w:r>
      <w:proofErr w:type="spellStart"/>
      <w:r>
        <w:t>vnd</w:t>
      </w:r>
      <w:proofErr w:type="spellEnd"/>
      <w:r>
        <w:t xml:space="preserve"> der </w:t>
      </w:r>
      <w:proofErr w:type="spellStart"/>
      <w:r>
        <w:t>leuten</w:t>
      </w:r>
      <w:proofErr w:type="spellEnd"/>
      <w:r>
        <w:t xml:space="preserve"> </w:t>
      </w:r>
      <w:proofErr w:type="spellStart"/>
      <w:r>
        <w:t>gelegenheit</w:t>
      </w:r>
      <w:proofErr w:type="spellEnd"/>
      <w:r>
        <w:t xml:space="preserve"> / allein daß sie </w:t>
      </w:r>
      <w:proofErr w:type="spellStart"/>
      <w:r>
        <w:t>darauff</w:t>
      </w:r>
      <w:proofErr w:type="spellEnd"/>
      <w:r>
        <w:t xml:space="preserve"> gerichtet werden daß die wahr Religion / gemeine </w:t>
      </w:r>
      <w:proofErr w:type="spellStart"/>
      <w:r>
        <w:t>ehrbarkeit</w:t>
      </w:r>
      <w:proofErr w:type="spellEnd"/>
      <w:r>
        <w:t xml:space="preserve"> / friede </w:t>
      </w:r>
      <w:proofErr w:type="spellStart"/>
      <w:r>
        <w:t>vnd</w:t>
      </w:r>
      <w:proofErr w:type="spellEnd"/>
      <w:r>
        <w:t xml:space="preserve"> ruhe / </w:t>
      </w:r>
      <w:proofErr w:type="spellStart"/>
      <w:r>
        <w:t>gericht</w:t>
      </w:r>
      <w:proofErr w:type="spellEnd"/>
      <w:r>
        <w:t xml:space="preserve"> </w:t>
      </w:r>
      <w:proofErr w:type="spellStart"/>
      <w:r>
        <w:t>vnd</w:t>
      </w:r>
      <w:proofErr w:type="spellEnd"/>
      <w:r>
        <w:t xml:space="preserve"> </w:t>
      </w:r>
      <w:proofErr w:type="spellStart"/>
      <w:r>
        <w:t>gerechtigkeit</w:t>
      </w:r>
      <w:proofErr w:type="spellEnd"/>
      <w:r>
        <w:t xml:space="preserve"> erhalten </w:t>
      </w:r>
      <w:proofErr w:type="spellStart"/>
      <w:r>
        <w:t>vnd</w:t>
      </w:r>
      <w:proofErr w:type="spellEnd"/>
      <w:r>
        <w:t xml:space="preserve"> gehandhabt werde. </w:t>
      </w:r>
    </w:p>
    <w:p w14:paraId="5171A35E" w14:textId="77777777" w:rsidR="00EB3C2B" w:rsidRDefault="00EB3C2B" w:rsidP="00EB3C2B">
      <w:pPr>
        <w:pStyle w:val="StandardWeb"/>
      </w:pPr>
      <w:r>
        <w:t xml:space="preserve">F. </w:t>
      </w:r>
      <w:proofErr w:type="spellStart"/>
      <w:r>
        <w:t>Erzehl</w:t>
      </w:r>
      <w:proofErr w:type="spellEnd"/>
      <w:r>
        <w:t xml:space="preserve"> mir </w:t>
      </w:r>
      <w:proofErr w:type="spellStart"/>
      <w:r>
        <w:t>kurtz</w:t>
      </w:r>
      <w:proofErr w:type="spellEnd"/>
      <w:r>
        <w:t xml:space="preserve"> den </w:t>
      </w:r>
      <w:proofErr w:type="spellStart"/>
      <w:r>
        <w:t>rechtenn</w:t>
      </w:r>
      <w:proofErr w:type="spellEnd"/>
      <w:r>
        <w:t xml:space="preserve"> gebrauch </w:t>
      </w:r>
      <w:proofErr w:type="spellStart"/>
      <w:r>
        <w:t>vnd</w:t>
      </w:r>
      <w:proofErr w:type="spellEnd"/>
      <w:r>
        <w:t xml:space="preserve"> nutz deß Göttlichen </w:t>
      </w:r>
      <w:proofErr w:type="spellStart"/>
      <w:r>
        <w:t>gesetzes</w:t>
      </w:r>
      <w:proofErr w:type="spellEnd"/>
      <w:r>
        <w:t xml:space="preserve">. </w:t>
      </w:r>
    </w:p>
    <w:p w14:paraId="0F953899" w14:textId="77777777" w:rsidR="00EB3C2B" w:rsidRDefault="00EB3C2B" w:rsidP="00EB3C2B">
      <w:pPr>
        <w:pStyle w:val="StandardWeb"/>
      </w:pPr>
      <w:r>
        <w:t xml:space="preserve">A. Der erst nutz </w:t>
      </w:r>
      <w:proofErr w:type="spellStart"/>
      <w:r>
        <w:t>vnd</w:t>
      </w:r>
      <w:proofErr w:type="spellEnd"/>
      <w:r>
        <w:t xml:space="preserve"> gebrauch deß </w:t>
      </w:r>
      <w:proofErr w:type="spellStart"/>
      <w:r>
        <w:t>gesatzes</w:t>
      </w:r>
      <w:proofErr w:type="spellEnd"/>
      <w:r>
        <w:t xml:space="preserve"> ist / daß er die </w:t>
      </w:r>
      <w:proofErr w:type="spellStart"/>
      <w:r>
        <w:t>leute</w:t>
      </w:r>
      <w:proofErr w:type="spellEnd"/>
      <w:r>
        <w:t xml:space="preserve"> / gleich als mit der </w:t>
      </w:r>
      <w:proofErr w:type="spellStart"/>
      <w:r>
        <w:t>hand</w:t>
      </w:r>
      <w:proofErr w:type="spellEnd"/>
      <w:r>
        <w:t xml:space="preserve"> / Christo zuführe / welches </w:t>
      </w:r>
      <w:proofErr w:type="spellStart"/>
      <w:r>
        <w:t>auff</w:t>
      </w:r>
      <w:proofErr w:type="spellEnd"/>
      <w:r>
        <w:t xml:space="preserve"> zween </w:t>
      </w:r>
      <w:proofErr w:type="spellStart"/>
      <w:r>
        <w:t>wege</w:t>
      </w:r>
      <w:proofErr w:type="spellEnd"/>
      <w:r>
        <w:t xml:space="preserve"> </w:t>
      </w:r>
      <w:proofErr w:type="spellStart"/>
      <w:r>
        <w:t>geschicht</w:t>
      </w:r>
      <w:proofErr w:type="spellEnd"/>
      <w:r>
        <w:t xml:space="preserve">. Erstlich da es </w:t>
      </w:r>
      <w:proofErr w:type="spellStart"/>
      <w:r>
        <w:t>vns</w:t>
      </w:r>
      <w:proofErr w:type="spellEnd"/>
      <w:r>
        <w:t xml:space="preserve"> alle </w:t>
      </w:r>
      <w:proofErr w:type="spellStart"/>
      <w:r>
        <w:t>vberzeuget</w:t>
      </w:r>
      <w:proofErr w:type="spellEnd"/>
      <w:r>
        <w:t xml:space="preserve"> / daß wir </w:t>
      </w:r>
      <w:proofErr w:type="spellStart"/>
      <w:r>
        <w:t>sünder</w:t>
      </w:r>
      <w:proofErr w:type="spellEnd"/>
      <w:r>
        <w:t xml:space="preserve"> sind / in dem es von </w:t>
      </w:r>
      <w:proofErr w:type="spellStart"/>
      <w:r>
        <w:t>vns</w:t>
      </w:r>
      <w:proofErr w:type="spellEnd"/>
      <w:r>
        <w:t xml:space="preserve"> erfordert / das wir von </w:t>
      </w:r>
      <w:proofErr w:type="spellStart"/>
      <w:r>
        <w:t>vns</w:t>
      </w:r>
      <w:proofErr w:type="spellEnd"/>
      <w:r>
        <w:t xml:space="preserve"> selbst nicht thun können. Denn also verstehen wir / </w:t>
      </w:r>
      <w:proofErr w:type="spellStart"/>
      <w:r>
        <w:t>dz</w:t>
      </w:r>
      <w:proofErr w:type="spellEnd"/>
      <w:r>
        <w:t xml:space="preserve"> wir die </w:t>
      </w:r>
      <w:proofErr w:type="spellStart"/>
      <w:r>
        <w:t>gerechtigkeit</w:t>
      </w:r>
      <w:proofErr w:type="spellEnd"/>
      <w:r>
        <w:t xml:space="preserve"> nicht bey </w:t>
      </w:r>
      <w:proofErr w:type="spellStart"/>
      <w:r>
        <w:t>vns</w:t>
      </w:r>
      <w:proofErr w:type="spellEnd"/>
      <w:r>
        <w:t xml:space="preserve"> selbst </w:t>
      </w:r>
      <w:proofErr w:type="spellStart"/>
      <w:r>
        <w:t>vnd</w:t>
      </w:r>
      <w:proofErr w:type="spellEnd"/>
      <w:r>
        <w:t xml:space="preserve"> </w:t>
      </w:r>
      <w:proofErr w:type="spellStart"/>
      <w:r>
        <w:t>vnsern</w:t>
      </w:r>
      <w:proofErr w:type="spellEnd"/>
      <w:r>
        <w:t xml:space="preserve"> </w:t>
      </w:r>
      <w:proofErr w:type="spellStart"/>
      <w:r>
        <w:t>kräfften</w:t>
      </w:r>
      <w:proofErr w:type="spellEnd"/>
      <w:r>
        <w:t xml:space="preserve"> / noch bey keinem </w:t>
      </w:r>
      <w:proofErr w:type="spellStart"/>
      <w:r>
        <w:t>menschen</w:t>
      </w:r>
      <w:proofErr w:type="spellEnd"/>
      <w:r>
        <w:t xml:space="preserve"> / sondern bey dem Mittler allein suchen sollen: Wie geschrieben stehet: Die </w:t>
      </w:r>
      <w:proofErr w:type="spellStart"/>
      <w:r>
        <w:t>Schrifft</w:t>
      </w:r>
      <w:proofErr w:type="spellEnd"/>
      <w:r>
        <w:t xml:space="preserve"> hat alles beschlossen </w:t>
      </w:r>
      <w:proofErr w:type="spellStart"/>
      <w:r>
        <w:t>vnder</w:t>
      </w:r>
      <w:proofErr w:type="spellEnd"/>
      <w:r>
        <w:t xml:space="preserve"> die </w:t>
      </w:r>
      <w:proofErr w:type="spellStart"/>
      <w:r>
        <w:t>sünde</w:t>
      </w:r>
      <w:proofErr w:type="spellEnd"/>
      <w:r>
        <w:t xml:space="preserve"> / </w:t>
      </w:r>
      <w:proofErr w:type="spellStart"/>
      <w:r>
        <w:t>auff</w:t>
      </w:r>
      <w:proofErr w:type="spellEnd"/>
      <w:r>
        <w:t xml:space="preserve"> </w:t>
      </w:r>
      <w:proofErr w:type="spellStart"/>
      <w:r>
        <w:t>dz</w:t>
      </w:r>
      <w:proofErr w:type="spellEnd"/>
      <w:r>
        <w:t xml:space="preserve"> die </w:t>
      </w:r>
      <w:proofErr w:type="spellStart"/>
      <w:r>
        <w:t>verheissung</w:t>
      </w:r>
      <w:proofErr w:type="spellEnd"/>
      <w:r>
        <w:t xml:space="preserve"> durch den glauben Jesu Christi gegeben würde denen / die da glauben. Demnach bildet das </w:t>
      </w:r>
      <w:proofErr w:type="spellStart"/>
      <w:r>
        <w:t>gesetz</w:t>
      </w:r>
      <w:proofErr w:type="spellEnd"/>
      <w:r>
        <w:t xml:space="preserve"> </w:t>
      </w:r>
      <w:proofErr w:type="spellStart"/>
      <w:r>
        <w:t>vns</w:t>
      </w:r>
      <w:proofErr w:type="spellEnd"/>
      <w:r>
        <w:t xml:space="preserve"> Christum an mit </w:t>
      </w:r>
      <w:proofErr w:type="spellStart"/>
      <w:r>
        <w:t>sampt</w:t>
      </w:r>
      <w:proofErr w:type="spellEnd"/>
      <w:r>
        <w:t xml:space="preserve"> seinen </w:t>
      </w:r>
      <w:proofErr w:type="spellStart"/>
      <w:r>
        <w:t>wolthaten</w:t>
      </w:r>
      <w:proofErr w:type="spellEnd"/>
      <w:r>
        <w:t xml:space="preserve"> / durch die </w:t>
      </w:r>
      <w:proofErr w:type="spellStart"/>
      <w:r>
        <w:t>figuren</w:t>
      </w:r>
      <w:proofErr w:type="spellEnd"/>
      <w:r>
        <w:t xml:space="preserve"> </w:t>
      </w:r>
      <w:proofErr w:type="spellStart"/>
      <w:r>
        <w:t>vnd</w:t>
      </w:r>
      <w:proofErr w:type="spellEnd"/>
      <w:r>
        <w:t xml:space="preserve"> </w:t>
      </w:r>
      <w:proofErr w:type="spellStart"/>
      <w:r>
        <w:t>opffer</w:t>
      </w:r>
      <w:proofErr w:type="spellEnd"/>
      <w:r>
        <w:t xml:space="preserve"> / </w:t>
      </w:r>
      <w:proofErr w:type="spellStart"/>
      <w:r>
        <w:t>vnd</w:t>
      </w:r>
      <w:proofErr w:type="spellEnd"/>
      <w:r>
        <w:t xml:space="preserve"> </w:t>
      </w:r>
      <w:proofErr w:type="spellStart"/>
      <w:r>
        <w:t>rüfft</w:t>
      </w:r>
      <w:proofErr w:type="spellEnd"/>
      <w:r>
        <w:t xml:space="preserve"> </w:t>
      </w:r>
      <w:proofErr w:type="spellStart"/>
      <w:r>
        <w:t>vns</w:t>
      </w:r>
      <w:proofErr w:type="spellEnd"/>
      <w:r>
        <w:t xml:space="preserve"> zum glauben an </w:t>
      </w:r>
      <w:proofErr w:type="spellStart"/>
      <w:r>
        <w:t>jhn</w:t>
      </w:r>
      <w:proofErr w:type="spellEnd"/>
      <w:r>
        <w:t xml:space="preserve"> / welcher deß </w:t>
      </w:r>
      <w:proofErr w:type="spellStart"/>
      <w:r>
        <w:t>gesetzes</w:t>
      </w:r>
      <w:proofErr w:type="spellEnd"/>
      <w:r>
        <w:t xml:space="preserve"> ende ist / der wahr Priester / daß einig </w:t>
      </w:r>
      <w:proofErr w:type="spellStart"/>
      <w:r>
        <w:t>vnd</w:t>
      </w:r>
      <w:proofErr w:type="spellEnd"/>
      <w:r>
        <w:t xml:space="preserve"> allzeit </w:t>
      </w:r>
      <w:proofErr w:type="spellStart"/>
      <w:r>
        <w:t>kräfftig</w:t>
      </w:r>
      <w:proofErr w:type="spellEnd"/>
      <w:r>
        <w:t xml:space="preserve"> </w:t>
      </w:r>
      <w:proofErr w:type="spellStart"/>
      <w:r>
        <w:t>opffer</w:t>
      </w:r>
      <w:proofErr w:type="spellEnd"/>
      <w:r>
        <w:t xml:space="preserve"> / </w:t>
      </w:r>
      <w:proofErr w:type="spellStart"/>
      <w:r>
        <w:t>vnd</w:t>
      </w:r>
      <w:proofErr w:type="spellEnd"/>
      <w:r>
        <w:t xml:space="preserve"> das ewige </w:t>
      </w:r>
      <w:proofErr w:type="spellStart"/>
      <w:r>
        <w:t>heyl</w:t>
      </w:r>
      <w:proofErr w:type="spellEnd"/>
      <w:r>
        <w:t xml:space="preserve">. Der ander nutz </w:t>
      </w:r>
      <w:proofErr w:type="spellStart"/>
      <w:r>
        <w:t>vnd</w:t>
      </w:r>
      <w:proofErr w:type="spellEnd"/>
      <w:r>
        <w:t xml:space="preserve"> gebrauch deß </w:t>
      </w:r>
      <w:proofErr w:type="spellStart"/>
      <w:r>
        <w:t>gesetzes</w:t>
      </w:r>
      <w:proofErr w:type="spellEnd"/>
      <w:r>
        <w:t xml:space="preserve"> ist / daß es deß </w:t>
      </w:r>
      <w:proofErr w:type="spellStart"/>
      <w:r>
        <w:t>menschen</w:t>
      </w:r>
      <w:proofErr w:type="spellEnd"/>
      <w:r>
        <w:t xml:space="preserve"> leben informiere / </w:t>
      </w:r>
      <w:proofErr w:type="spellStart"/>
      <w:r>
        <w:t>vnd</w:t>
      </w:r>
      <w:proofErr w:type="spellEnd"/>
      <w:r>
        <w:t xml:space="preserve"> ein </w:t>
      </w:r>
      <w:proofErr w:type="spellStart"/>
      <w:r>
        <w:t>muster</w:t>
      </w:r>
      <w:proofErr w:type="spellEnd"/>
      <w:r>
        <w:t xml:space="preserve"> guter </w:t>
      </w:r>
      <w:proofErr w:type="spellStart"/>
      <w:r>
        <w:t>wercken</w:t>
      </w:r>
      <w:proofErr w:type="spellEnd"/>
      <w:r>
        <w:t xml:space="preserve"> sey / in dem es lehrt / was wir thun oder lassen sollen. Wie </w:t>
      </w:r>
      <w:proofErr w:type="spellStart"/>
      <w:r>
        <w:t>Dauid</w:t>
      </w:r>
      <w:proofErr w:type="spellEnd"/>
      <w:r>
        <w:t xml:space="preserve"> spricht: Das </w:t>
      </w:r>
      <w:proofErr w:type="spellStart"/>
      <w:r>
        <w:t>gesetz</w:t>
      </w:r>
      <w:proofErr w:type="spellEnd"/>
      <w:r>
        <w:t xml:space="preserve"> deß Herren ist </w:t>
      </w:r>
      <w:proofErr w:type="spellStart"/>
      <w:r>
        <w:t>ohn</w:t>
      </w:r>
      <w:proofErr w:type="spellEnd"/>
      <w:r>
        <w:t xml:space="preserve"> </w:t>
      </w:r>
      <w:proofErr w:type="spellStart"/>
      <w:r>
        <w:t>wandel</w:t>
      </w:r>
      <w:proofErr w:type="spellEnd"/>
      <w:r>
        <w:t xml:space="preserve"> / es </w:t>
      </w:r>
      <w:proofErr w:type="spellStart"/>
      <w:r>
        <w:t>bekeert</w:t>
      </w:r>
      <w:proofErr w:type="spellEnd"/>
      <w:r>
        <w:t xml:space="preserve"> die </w:t>
      </w:r>
      <w:proofErr w:type="spellStart"/>
      <w:r>
        <w:t>seele</w:t>
      </w:r>
      <w:proofErr w:type="spellEnd"/>
      <w:r>
        <w:t xml:space="preserve"> / das </w:t>
      </w:r>
      <w:proofErr w:type="spellStart"/>
      <w:r>
        <w:t>zeugnuß</w:t>
      </w:r>
      <w:proofErr w:type="spellEnd"/>
      <w:r>
        <w:t xml:space="preserve"> deß Herrn ist </w:t>
      </w:r>
      <w:proofErr w:type="spellStart"/>
      <w:r>
        <w:t>warhafftig</w:t>
      </w:r>
      <w:proofErr w:type="spellEnd"/>
      <w:r>
        <w:t xml:space="preserve"> / </w:t>
      </w:r>
      <w:proofErr w:type="spellStart"/>
      <w:r>
        <w:t>vnnd</w:t>
      </w:r>
      <w:proofErr w:type="spellEnd"/>
      <w:r>
        <w:t xml:space="preserve"> macht die albern weise. </w:t>
      </w:r>
    </w:p>
    <w:p w14:paraId="6AA90B30" w14:textId="77777777" w:rsidR="00EB3C2B" w:rsidRDefault="00EB3C2B" w:rsidP="00EB3C2B">
      <w:pPr>
        <w:pStyle w:val="StandardWeb"/>
      </w:pPr>
      <w:r>
        <w:t xml:space="preserve">F. Können wir das </w:t>
      </w:r>
      <w:proofErr w:type="spellStart"/>
      <w:r>
        <w:t>gesetz</w:t>
      </w:r>
      <w:proofErr w:type="spellEnd"/>
      <w:r>
        <w:t xml:space="preserve"> halten? </w:t>
      </w:r>
    </w:p>
    <w:p w14:paraId="721F26D2" w14:textId="77777777" w:rsidR="00EB3C2B" w:rsidRDefault="00EB3C2B" w:rsidP="00EB3C2B">
      <w:pPr>
        <w:pStyle w:val="StandardWeb"/>
      </w:pPr>
      <w:r>
        <w:t xml:space="preserve">A. Mit </w:t>
      </w:r>
      <w:proofErr w:type="spellStart"/>
      <w:r>
        <w:t>vnsern</w:t>
      </w:r>
      <w:proofErr w:type="spellEnd"/>
      <w:r>
        <w:t xml:space="preserve"> </w:t>
      </w:r>
      <w:proofErr w:type="spellStart"/>
      <w:r>
        <w:t>kräfften</w:t>
      </w:r>
      <w:proofErr w:type="spellEnd"/>
      <w:r>
        <w:t xml:space="preserve"> können wirs nicht erfüllen. Wie der Apostel heiter lehrt an die Römer </w:t>
      </w:r>
      <w:proofErr w:type="spellStart"/>
      <w:r>
        <w:t>cap</w:t>
      </w:r>
      <w:proofErr w:type="spellEnd"/>
      <w:r>
        <w:t xml:space="preserve">. 8. </w:t>
      </w:r>
    </w:p>
    <w:p w14:paraId="30214631" w14:textId="77777777" w:rsidR="00EB3C2B" w:rsidRDefault="00EB3C2B" w:rsidP="00EB3C2B">
      <w:pPr>
        <w:pStyle w:val="StandardWeb"/>
      </w:pPr>
      <w:r>
        <w:t xml:space="preserve">F. Wie stehet denn von </w:t>
      </w:r>
      <w:proofErr w:type="spellStart"/>
      <w:r>
        <w:t>gebotten</w:t>
      </w:r>
      <w:proofErr w:type="spellEnd"/>
      <w:r>
        <w:t xml:space="preserve"> Gottes / daß sie </w:t>
      </w:r>
      <w:proofErr w:type="spellStart"/>
      <w:r>
        <w:t>leycht</w:t>
      </w:r>
      <w:proofErr w:type="spellEnd"/>
      <w:r>
        <w:t xml:space="preserve"> seyen zu halten? </w:t>
      </w:r>
    </w:p>
    <w:p w14:paraId="078EA20B" w14:textId="77777777" w:rsidR="00EB3C2B" w:rsidRDefault="00EB3C2B" w:rsidP="00EB3C2B">
      <w:pPr>
        <w:pStyle w:val="StandardWeb"/>
      </w:pPr>
      <w:r>
        <w:t xml:space="preserve">A. Denen die </w:t>
      </w:r>
      <w:proofErr w:type="spellStart"/>
      <w:r>
        <w:t>newgeboren</w:t>
      </w:r>
      <w:proofErr w:type="spellEnd"/>
      <w:r>
        <w:t xml:space="preserve"> </w:t>
      </w:r>
      <w:proofErr w:type="spellStart"/>
      <w:r>
        <w:t>vnd</w:t>
      </w:r>
      <w:proofErr w:type="spellEnd"/>
      <w:r>
        <w:t xml:space="preserve"> durch den Geist Gottes </w:t>
      </w:r>
      <w:proofErr w:type="spellStart"/>
      <w:r>
        <w:t>ernewert</w:t>
      </w:r>
      <w:proofErr w:type="spellEnd"/>
      <w:r>
        <w:t xml:space="preserve"> sind / sind sie </w:t>
      </w:r>
      <w:proofErr w:type="spellStart"/>
      <w:r>
        <w:t>leycht</w:t>
      </w:r>
      <w:proofErr w:type="spellEnd"/>
      <w:r>
        <w:t xml:space="preserve">: denen aber die nicht widergeboren sind / sind sie schwer. </w:t>
      </w:r>
      <w:proofErr w:type="spellStart"/>
      <w:r>
        <w:t>Endtlich</w:t>
      </w:r>
      <w:proofErr w:type="spellEnd"/>
      <w:r>
        <w:t xml:space="preserve"> hat allein Christus dem </w:t>
      </w:r>
      <w:proofErr w:type="spellStart"/>
      <w:r>
        <w:t>gesetz</w:t>
      </w:r>
      <w:proofErr w:type="spellEnd"/>
      <w:r>
        <w:t xml:space="preserve"> genug </w:t>
      </w:r>
      <w:proofErr w:type="spellStart"/>
      <w:r>
        <w:t>gethon</w:t>
      </w:r>
      <w:proofErr w:type="spellEnd"/>
      <w:r>
        <w:t xml:space="preserve"> / </w:t>
      </w:r>
      <w:proofErr w:type="spellStart"/>
      <w:r>
        <w:t>desse</w:t>
      </w:r>
      <w:proofErr w:type="spellEnd"/>
      <w:r>
        <w:t xml:space="preserve"> </w:t>
      </w:r>
      <w:proofErr w:type="spellStart"/>
      <w:r>
        <w:t>volkommenheit</w:t>
      </w:r>
      <w:proofErr w:type="spellEnd"/>
      <w:r>
        <w:t xml:space="preserve"> </w:t>
      </w:r>
      <w:proofErr w:type="spellStart"/>
      <w:r>
        <w:t>vns</w:t>
      </w:r>
      <w:proofErr w:type="spellEnd"/>
      <w:r>
        <w:t xml:space="preserve"> / die wir glauben / zugerechnet </w:t>
      </w:r>
      <w:proofErr w:type="spellStart"/>
      <w:r>
        <w:t>wirdt</w:t>
      </w:r>
      <w:proofErr w:type="spellEnd"/>
      <w:r>
        <w:t xml:space="preserve"> / </w:t>
      </w:r>
      <w:proofErr w:type="spellStart"/>
      <w:r>
        <w:t>vnd</w:t>
      </w:r>
      <w:proofErr w:type="spellEnd"/>
      <w:r>
        <w:t xml:space="preserve"> </w:t>
      </w:r>
      <w:proofErr w:type="spellStart"/>
      <w:r>
        <w:t>vmb</w:t>
      </w:r>
      <w:proofErr w:type="spellEnd"/>
      <w:r>
        <w:t xml:space="preserve"> deß </w:t>
      </w:r>
      <w:proofErr w:type="spellStart"/>
      <w:r>
        <w:t>glaubens</w:t>
      </w:r>
      <w:proofErr w:type="spellEnd"/>
      <w:r>
        <w:t xml:space="preserve"> </w:t>
      </w:r>
      <w:proofErr w:type="spellStart"/>
      <w:r>
        <w:t>vnd</w:t>
      </w:r>
      <w:proofErr w:type="spellEnd"/>
      <w:r>
        <w:t xml:space="preserve"> </w:t>
      </w:r>
      <w:proofErr w:type="spellStart"/>
      <w:r>
        <w:t>verbindung</w:t>
      </w:r>
      <w:proofErr w:type="spellEnd"/>
      <w:r>
        <w:t xml:space="preserve"> willen mit Christo </w:t>
      </w:r>
      <w:proofErr w:type="spellStart"/>
      <w:r>
        <w:t>gefellt</w:t>
      </w:r>
      <w:proofErr w:type="spellEnd"/>
      <w:r>
        <w:t xml:space="preserve"> Gott der gehorsam der Gottseligen / </w:t>
      </w:r>
      <w:proofErr w:type="spellStart"/>
      <w:r>
        <w:t>vnd</w:t>
      </w:r>
      <w:proofErr w:type="spellEnd"/>
      <w:r>
        <w:t xml:space="preserve"> die liebe zu seinem </w:t>
      </w:r>
      <w:proofErr w:type="spellStart"/>
      <w:r>
        <w:t>gesetze</w:t>
      </w:r>
      <w:proofErr w:type="spellEnd"/>
      <w:r>
        <w:t xml:space="preserve">: wie </w:t>
      </w:r>
      <w:proofErr w:type="spellStart"/>
      <w:r>
        <w:t>wol</w:t>
      </w:r>
      <w:proofErr w:type="spellEnd"/>
      <w:r>
        <w:t xml:space="preserve"> sie / von wegen der </w:t>
      </w:r>
      <w:proofErr w:type="spellStart"/>
      <w:r>
        <w:t>vberbliebnen</w:t>
      </w:r>
      <w:proofErr w:type="spellEnd"/>
      <w:r>
        <w:t xml:space="preserve"> </w:t>
      </w:r>
      <w:proofErr w:type="spellStart"/>
      <w:r>
        <w:t>schwachheiten</w:t>
      </w:r>
      <w:proofErr w:type="spellEnd"/>
      <w:r>
        <w:t xml:space="preserve"> deß </w:t>
      </w:r>
      <w:proofErr w:type="spellStart"/>
      <w:r>
        <w:t>fleisches</w:t>
      </w:r>
      <w:proofErr w:type="spellEnd"/>
      <w:r>
        <w:t xml:space="preserve"> / noch </w:t>
      </w:r>
      <w:proofErr w:type="spellStart"/>
      <w:r>
        <w:t>jmmerdar</w:t>
      </w:r>
      <w:proofErr w:type="spellEnd"/>
      <w:r>
        <w:t xml:space="preserve"> die </w:t>
      </w:r>
      <w:proofErr w:type="spellStart"/>
      <w:r>
        <w:t>gnade</w:t>
      </w:r>
      <w:proofErr w:type="spellEnd"/>
      <w:r>
        <w:t xml:space="preserve"> Gottes </w:t>
      </w:r>
      <w:proofErr w:type="spellStart"/>
      <w:r>
        <w:t>bedörffen</w:t>
      </w:r>
      <w:proofErr w:type="spellEnd"/>
      <w:r>
        <w:t xml:space="preserve">. </w:t>
      </w:r>
    </w:p>
    <w:p w14:paraId="05EB241E" w14:textId="77777777" w:rsidR="00EB3C2B" w:rsidRDefault="00EB3C2B" w:rsidP="00EB3C2B">
      <w:pPr>
        <w:pStyle w:val="StandardWeb"/>
      </w:pPr>
      <w:r>
        <w:t xml:space="preserve">F. Ob gleich die </w:t>
      </w:r>
      <w:proofErr w:type="spellStart"/>
      <w:r>
        <w:t>zehen</w:t>
      </w:r>
      <w:proofErr w:type="spellEnd"/>
      <w:r>
        <w:t xml:space="preserve"> </w:t>
      </w:r>
      <w:proofErr w:type="spellStart"/>
      <w:r>
        <w:t>gebott</w:t>
      </w:r>
      <w:proofErr w:type="spellEnd"/>
      <w:r>
        <w:t xml:space="preserve"> ein </w:t>
      </w:r>
      <w:proofErr w:type="spellStart"/>
      <w:r>
        <w:t>innhalt</w:t>
      </w:r>
      <w:proofErr w:type="spellEnd"/>
      <w:r>
        <w:t xml:space="preserve"> </w:t>
      </w:r>
      <w:proofErr w:type="spellStart"/>
      <w:r>
        <w:t>vnnd</w:t>
      </w:r>
      <w:proofErr w:type="spellEnd"/>
      <w:r>
        <w:t xml:space="preserve"> </w:t>
      </w:r>
      <w:proofErr w:type="spellStart"/>
      <w:r>
        <w:t>kurtzer</w:t>
      </w:r>
      <w:proofErr w:type="spellEnd"/>
      <w:r>
        <w:t xml:space="preserve"> begriff sind aller </w:t>
      </w:r>
      <w:proofErr w:type="spellStart"/>
      <w:r>
        <w:t>gesetzen</w:t>
      </w:r>
      <w:proofErr w:type="spellEnd"/>
      <w:r>
        <w:t xml:space="preserve"> Gottes / kannst du sie nicht noch in ein </w:t>
      </w:r>
      <w:proofErr w:type="spellStart"/>
      <w:r>
        <w:t>kürtzere</w:t>
      </w:r>
      <w:proofErr w:type="spellEnd"/>
      <w:r>
        <w:t xml:space="preserve"> summ </w:t>
      </w:r>
      <w:proofErr w:type="spellStart"/>
      <w:r>
        <w:t>zusamen</w:t>
      </w:r>
      <w:proofErr w:type="spellEnd"/>
      <w:r>
        <w:t xml:space="preserve"> ziehen? </w:t>
      </w:r>
    </w:p>
    <w:p w14:paraId="28D53524" w14:textId="77777777" w:rsidR="00EB3C2B" w:rsidRDefault="00EB3C2B" w:rsidP="00EB3C2B">
      <w:pPr>
        <w:pStyle w:val="StandardWeb"/>
      </w:pPr>
      <w:r>
        <w:t xml:space="preserve">A. Ja gar </w:t>
      </w:r>
      <w:proofErr w:type="spellStart"/>
      <w:r>
        <w:t>wol</w:t>
      </w:r>
      <w:proofErr w:type="spellEnd"/>
      <w:r>
        <w:t xml:space="preserve">. Denn S. Marcus der </w:t>
      </w:r>
      <w:proofErr w:type="spellStart"/>
      <w:r>
        <w:t>Euangelist</w:t>
      </w:r>
      <w:proofErr w:type="spellEnd"/>
      <w:r>
        <w:t xml:space="preserve"> hat solches gar fleissig </w:t>
      </w:r>
      <w:proofErr w:type="spellStart"/>
      <w:r>
        <w:t>gethon</w:t>
      </w:r>
      <w:proofErr w:type="spellEnd"/>
      <w:r>
        <w:t xml:space="preserve"> / der also schreibt: </w:t>
      </w:r>
      <w:proofErr w:type="spellStart"/>
      <w:r>
        <w:t>Vnd</w:t>
      </w:r>
      <w:proofErr w:type="spellEnd"/>
      <w:r>
        <w:t xml:space="preserve"> einer von den </w:t>
      </w:r>
      <w:proofErr w:type="spellStart"/>
      <w:r>
        <w:t>Schrifftgelehrten</w:t>
      </w:r>
      <w:proofErr w:type="spellEnd"/>
      <w:r>
        <w:t xml:space="preserve"> hatte den Herren gefraget / welches ist das </w:t>
      </w:r>
      <w:proofErr w:type="spellStart"/>
      <w:r>
        <w:t>fürnembste</w:t>
      </w:r>
      <w:proofErr w:type="spellEnd"/>
      <w:r>
        <w:t xml:space="preserve"> </w:t>
      </w:r>
      <w:proofErr w:type="spellStart"/>
      <w:r>
        <w:t>vnder</w:t>
      </w:r>
      <w:proofErr w:type="spellEnd"/>
      <w:r>
        <w:t xml:space="preserve"> allen </w:t>
      </w:r>
      <w:proofErr w:type="spellStart"/>
      <w:r>
        <w:t>gebotten</w:t>
      </w:r>
      <w:proofErr w:type="spellEnd"/>
      <w:r>
        <w:t xml:space="preserve">? Jesus aber hat </w:t>
      </w:r>
      <w:proofErr w:type="spellStart"/>
      <w:r>
        <w:t>jhm</w:t>
      </w:r>
      <w:proofErr w:type="spellEnd"/>
      <w:r>
        <w:t xml:space="preserve"> </w:t>
      </w:r>
      <w:proofErr w:type="spellStart"/>
      <w:r>
        <w:t>geantwort</w:t>
      </w:r>
      <w:proofErr w:type="spellEnd"/>
      <w:r>
        <w:t xml:space="preserve">: Das </w:t>
      </w:r>
      <w:proofErr w:type="spellStart"/>
      <w:r>
        <w:t>fürnembste</w:t>
      </w:r>
      <w:proofErr w:type="spellEnd"/>
      <w:r>
        <w:t xml:space="preserve"> </w:t>
      </w:r>
      <w:proofErr w:type="spellStart"/>
      <w:r>
        <w:t>vnder</w:t>
      </w:r>
      <w:proofErr w:type="spellEnd"/>
      <w:r>
        <w:t xml:space="preserve"> allen </w:t>
      </w:r>
      <w:proofErr w:type="spellStart"/>
      <w:r>
        <w:t>gebotten</w:t>
      </w:r>
      <w:proofErr w:type="spellEnd"/>
      <w:r>
        <w:t xml:space="preserve"> ist / Hör </w:t>
      </w:r>
      <w:proofErr w:type="spellStart"/>
      <w:r>
        <w:t>Jsrael</w:t>
      </w:r>
      <w:proofErr w:type="spellEnd"/>
      <w:r>
        <w:t xml:space="preserve"> / der Herr </w:t>
      </w:r>
      <w:proofErr w:type="spellStart"/>
      <w:r>
        <w:t>vnser</w:t>
      </w:r>
      <w:proofErr w:type="spellEnd"/>
      <w:r>
        <w:t xml:space="preserve"> Gott ist ein einiger Gott. </w:t>
      </w:r>
      <w:proofErr w:type="spellStart"/>
      <w:r>
        <w:t>Vnd</w:t>
      </w:r>
      <w:proofErr w:type="spellEnd"/>
      <w:r>
        <w:t xml:space="preserve"> du </w:t>
      </w:r>
      <w:proofErr w:type="spellStart"/>
      <w:r>
        <w:t>solt</w:t>
      </w:r>
      <w:proofErr w:type="spellEnd"/>
      <w:r>
        <w:t xml:space="preserve"> den Herren deinen Gott lieben von deinem </w:t>
      </w:r>
      <w:proofErr w:type="spellStart"/>
      <w:r>
        <w:t>gantzen</w:t>
      </w:r>
      <w:proofErr w:type="spellEnd"/>
      <w:r>
        <w:t xml:space="preserve"> </w:t>
      </w:r>
      <w:proofErr w:type="spellStart"/>
      <w:r>
        <w:t>hertzen</w:t>
      </w:r>
      <w:proofErr w:type="spellEnd"/>
      <w:r>
        <w:t xml:space="preserve"> / von deiner </w:t>
      </w:r>
      <w:proofErr w:type="spellStart"/>
      <w:r>
        <w:t>gantzen</w:t>
      </w:r>
      <w:proofErr w:type="spellEnd"/>
      <w:r>
        <w:t xml:space="preserve"> </w:t>
      </w:r>
      <w:proofErr w:type="spellStart"/>
      <w:r>
        <w:t>seel</w:t>
      </w:r>
      <w:proofErr w:type="spellEnd"/>
      <w:r>
        <w:t xml:space="preserve"> / von deinem </w:t>
      </w:r>
      <w:proofErr w:type="spellStart"/>
      <w:r>
        <w:t>gantzen</w:t>
      </w:r>
      <w:proofErr w:type="spellEnd"/>
      <w:r>
        <w:t xml:space="preserve"> </w:t>
      </w:r>
      <w:proofErr w:type="spellStart"/>
      <w:r>
        <w:t>gemüt</w:t>
      </w:r>
      <w:proofErr w:type="spellEnd"/>
      <w:r>
        <w:t xml:space="preserve"> / </w:t>
      </w:r>
      <w:proofErr w:type="spellStart"/>
      <w:r>
        <w:t>vnd</w:t>
      </w:r>
      <w:proofErr w:type="spellEnd"/>
      <w:r>
        <w:t xml:space="preserve"> von allen deinen </w:t>
      </w:r>
      <w:proofErr w:type="spellStart"/>
      <w:r>
        <w:t>krefften</w:t>
      </w:r>
      <w:proofErr w:type="spellEnd"/>
      <w:r>
        <w:t xml:space="preserve">. Dies ist das </w:t>
      </w:r>
      <w:proofErr w:type="spellStart"/>
      <w:r>
        <w:t>gröst</w:t>
      </w:r>
      <w:proofErr w:type="spellEnd"/>
      <w:r>
        <w:t xml:space="preserve"> </w:t>
      </w:r>
      <w:proofErr w:type="spellStart"/>
      <w:r>
        <w:t>vnnd</w:t>
      </w:r>
      <w:proofErr w:type="spellEnd"/>
      <w:r>
        <w:t xml:space="preserve"> erst </w:t>
      </w:r>
      <w:proofErr w:type="spellStart"/>
      <w:r>
        <w:t>gebott</w:t>
      </w:r>
      <w:proofErr w:type="spellEnd"/>
      <w:r>
        <w:t xml:space="preserve">. Das ander aber ist dem gleich. Du </w:t>
      </w:r>
      <w:proofErr w:type="spellStart"/>
      <w:r>
        <w:t>solt</w:t>
      </w:r>
      <w:proofErr w:type="spellEnd"/>
      <w:r>
        <w:t xml:space="preserve"> deinen </w:t>
      </w:r>
      <w:proofErr w:type="spellStart"/>
      <w:r>
        <w:t>nechsten</w:t>
      </w:r>
      <w:proofErr w:type="spellEnd"/>
      <w:r>
        <w:t xml:space="preserve"> lieben / als dich selbst. Es ist kein ander noch grösser </w:t>
      </w:r>
      <w:proofErr w:type="spellStart"/>
      <w:r>
        <w:t>gebott</w:t>
      </w:r>
      <w:proofErr w:type="spellEnd"/>
      <w:r>
        <w:t xml:space="preserve"> / denn dieses / </w:t>
      </w:r>
      <w:proofErr w:type="spellStart"/>
      <w:r>
        <w:t>vnd</w:t>
      </w:r>
      <w:proofErr w:type="spellEnd"/>
      <w:r>
        <w:t xml:space="preserve"> der </w:t>
      </w:r>
      <w:proofErr w:type="spellStart"/>
      <w:r>
        <w:t>Schrifft</w:t>
      </w:r>
      <w:proofErr w:type="spellEnd"/>
      <w:r>
        <w:t xml:space="preserve"> gelehrt hat zu </w:t>
      </w:r>
      <w:proofErr w:type="spellStart"/>
      <w:r>
        <w:t>jhm</w:t>
      </w:r>
      <w:proofErr w:type="spellEnd"/>
      <w:r>
        <w:t xml:space="preserve"> gesprochen: Meister du hast </w:t>
      </w:r>
      <w:proofErr w:type="spellStart"/>
      <w:r>
        <w:t>warlich</w:t>
      </w:r>
      <w:proofErr w:type="spellEnd"/>
      <w:r>
        <w:t xml:space="preserve"> recht </w:t>
      </w:r>
      <w:proofErr w:type="spellStart"/>
      <w:r>
        <w:t>geredt</w:t>
      </w:r>
      <w:proofErr w:type="spellEnd"/>
      <w:r>
        <w:t xml:space="preserve"> / denn es ist ein Gott / </w:t>
      </w:r>
      <w:proofErr w:type="spellStart"/>
      <w:r>
        <w:t>vnnd</w:t>
      </w:r>
      <w:proofErr w:type="spellEnd"/>
      <w:r>
        <w:t xml:space="preserve"> ist kein ander außer </w:t>
      </w:r>
      <w:proofErr w:type="spellStart"/>
      <w:r>
        <w:t>jhm</w:t>
      </w:r>
      <w:proofErr w:type="spellEnd"/>
      <w:r>
        <w:t xml:space="preserve"> / </w:t>
      </w:r>
      <w:proofErr w:type="spellStart"/>
      <w:r>
        <w:t>Vnd</w:t>
      </w:r>
      <w:proofErr w:type="spellEnd"/>
      <w:r>
        <w:t xml:space="preserve"> den selbigen lieben von </w:t>
      </w:r>
      <w:proofErr w:type="spellStart"/>
      <w:r>
        <w:t>gantzem</w:t>
      </w:r>
      <w:proofErr w:type="spellEnd"/>
      <w:r>
        <w:t xml:space="preserve"> </w:t>
      </w:r>
      <w:proofErr w:type="spellStart"/>
      <w:r>
        <w:t>hertzen</w:t>
      </w:r>
      <w:proofErr w:type="spellEnd"/>
      <w:r>
        <w:t xml:space="preserve"> / von </w:t>
      </w:r>
      <w:proofErr w:type="spellStart"/>
      <w:r>
        <w:t>gantzem</w:t>
      </w:r>
      <w:proofErr w:type="spellEnd"/>
      <w:r>
        <w:t xml:space="preserve"> </w:t>
      </w:r>
      <w:proofErr w:type="spellStart"/>
      <w:r>
        <w:t>gemüte</w:t>
      </w:r>
      <w:proofErr w:type="spellEnd"/>
      <w:r>
        <w:t xml:space="preserve"> </w:t>
      </w:r>
      <w:proofErr w:type="spellStart"/>
      <w:r>
        <w:t>vnd</w:t>
      </w:r>
      <w:proofErr w:type="spellEnd"/>
      <w:r>
        <w:t xml:space="preserve"> </w:t>
      </w:r>
      <w:proofErr w:type="spellStart"/>
      <w:r>
        <w:t>gantzer</w:t>
      </w:r>
      <w:proofErr w:type="spellEnd"/>
      <w:r>
        <w:t xml:space="preserve"> </w:t>
      </w:r>
      <w:proofErr w:type="spellStart"/>
      <w:r>
        <w:t>seele</w:t>
      </w:r>
      <w:proofErr w:type="spellEnd"/>
      <w:r>
        <w:t xml:space="preserve"> / </w:t>
      </w:r>
      <w:proofErr w:type="spellStart"/>
      <w:r>
        <w:t>vnd</w:t>
      </w:r>
      <w:proofErr w:type="spellEnd"/>
      <w:r>
        <w:t xml:space="preserve"> von allen </w:t>
      </w:r>
      <w:proofErr w:type="spellStart"/>
      <w:r>
        <w:t>kräfften</w:t>
      </w:r>
      <w:proofErr w:type="spellEnd"/>
      <w:r>
        <w:t xml:space="preserve"> / </w:t>
      </w:r>
      <w:proofErr w:type="spellStart"/>
      <w:r>
        <w:t>vnd</w:t>
      </w:r>
      <w:proofErr w:type="spellEnd"/>
      <w:r>
        <w:t xml:space="preserve"> lieben seinen </w:t>
      </w:r>
      <w:proofErr w:type="spellStart"/>
      <w:r>
        <w:t>nechsten</w:t>
      </w:r>
      <w:proofErr w:type="spellEnd"/>
      <w:r>
        <w:t xml:space="preserve"> / als sich selbst / das ist mehr denn alle </w:t>
      </w:r>
      <w:proofErr w:type="spellStart"/>
      <w:r>
        <w:t>opffer</w:t>
      </w:r>
      <w:proofErr w:type="spellEnd"/>
      <w:r>
        <w:t xml:space="preserve"> </w:t>
      </w:r>
      <w:proofErr w:type="spellStart"/>
      <w:r>
        <w:t>vnd</w:t>
      </w:r>
      <w:proofErr w:type="spellEnd"/>
      <w:r>
        <w:t xml:space="preserve"> </w:t>
      </w:r>
      <w:proofErr w:type="spellStart"/>
      <w:r>
        <w:t>brandopffer</w:t>
      </w:r>
      <w:proofErr w:type="spellEnd"/>
      <w:r>
        <w:t xml:space="preserve">. </w:t>
      </w:r>
      <w:proofErr w:type="spellStart"/>
      <w:r>
        <w:t>Jn</w:t>
      </w:r>
      <w:proofErr w:type="spellEnd"/>
      <w:r>
        <w:t xml:space="preserve"> diesen worten haben wir ein </w:t>
      </w:r>
      <w:proofErr w:type="spellStart"/>
      <w:r>
        <w:t>gantze</w:t>
      </w:r>
      <w:proofErr w:type="spellEnd"/>
      <w:r>
        <w:t xml:space="preserve"> </w:t>
      </w:r>
      <w:proofErr w:type="spellStart"/>
      <w:r>
        <w:t>kurtze</w:t>
      </w:r>
      <w:proofErr w:type="spellEnd"/>
      <w:r>
        <w:t xml:space="preserve"> aber doch </w:t>
      </w:r>
      <w:proofErr w:type="spellStart"/>
      <w:r>
        <w:t>volkommne</w:t>
      </w:r>
      <w:proofErr w:type="spellEnd"/>
      <w:r>
        <w:t xml:space="preserve"> summ aller </w:t>
      </w:r>
      <w:proofErr w:type="spellStart"/>
      <w:r>
        <w:t>gebotten</w:t>
      </w:r>
      <w:proofErr w:type="spellEnd"/>
      <w:r>
        <w:t xml:space="preserve"> / </w:t>
      </w:r>
      <w:proofErr w:type="spellStart"/>
      <w:r>
        <w:t>vnd</w:t>
      </w:r>
      <w:proofErr w:type="spellEnd"/>
      <w:r>
        <w:t xml:space="preserve"> die </w:t>
      </w:r>
      <w:proofErr w:type="spellStart"/>
      <w:r>
        <w:t>fürtreffenligkeit</w:t>
      </w:r>
      <w:proofErr w:type="spellEnd"/>
      <w:r>
        <w:t xml:space="preserve"> deß Göttlichen </w:t>
      </w:r>
      <w:proofErr w:type="spellStart"/>
      <w:r>
        <w:t>gesetzes</w:t>
      </w:r>
      <w:proofErr w:type="spellEnd"/>
      <w:r>
        <w:t xml:space="preserve">. </w:t>
      </w:r>
    </w:p>
    <w:p w14:paraId="1664804B" w14:textId="77777777" w:rsidR="00EB3C2B" w:rsidRDefault="00EB3C2B" w:rsidP="00EB3C2B">
      <w:pPr>
        <w:pStyle w:val="berschrift2"/>
      </w:pPr>
      <w:r>
        <w:t>Cap. VII.</w:t>
      </w:r>
    </w:p>
    <w:p w14:paraId="289A8B66" w14:textId="77777777" w:rsidR="00EB3C2B" w:rsidRDefault="00EB3C2B" w:rsidP="00EB3C2B">
      <w:pPr>
        <w:pStyle w:val="StandardWeb"/>
      </w:pPr>
      <w:r>
        <w:t xml:space="preserve">Vom Christlichen glauben / </w:t>
      </w:r>
      <w:proofErr w:type="spellStart"/>
      <w:r>
        <w:t>vnd</w:t>
      </w:r>
      <w:proofErr w:type="spellEnd"/>
      <w:r>
        <w:t xml:space="preserve"> der Apostolischen </w:t>
      </w:r>
      <w:proofErr w:type="spellStart"/>
      <w:r>
        <w:t>glaubens</w:t>
      </w:r>
      <w:proofErr w:type="spellEnd"/>
      <w:r>
        <w:t xml:space="preserve"> </w:t>
      </w:r>
      <w:proofErr w:type="spellStart"/>
      <w:r>
        <w:t>bekanntnuß</w:t>
      </w:r>
      <w:proofErr w:type="spellEnd"/>
      <w:r>
        <w:t xml:space="preserve">. </w:t>
      </w:r>
    </w:p>
    <w:p w14:paraId="4BE28CD7" w14:textId="77777777" w:rsidR="00EB3C2B" w:rsidRDefault="00EB3C2B" w:rsidP="00EB3C2B">
      <w:pPr>
        <w:pStyle w:val="StandardWeb"/>
      </w:pPr>
      <w:r>
        <w:t xml:space="preserve">F. Du hast in denen dingen / die du </w:t>
      </w:r>
      <w:proofErr w:type="spellStart"/>
      <w:r>
        <w:t>bißher</w:t>
      </w:r>
      <w:proofErr w:type="spellEnd"/>
      <w:r>
        <w:t xml:space="preserve"> </w:t>
      </w:r>
      <w:proofErr w:type="spellStart"/>
      <w:r>
        <w:t>fürgebracht</w:t>
      </w:r>
      <w:proofErr w:type="spellEnd"/>
      <w:r>
        <w:t xml:space="preserve"> hast / </w:t>
      </w:r>
      <w:proofErr w:type="spellStart"/>
      <w:r>
        <w:t>offt</w:t>
      </w:r>
      <w:proofErr w:type="spellEnd"/>
      <w:r>
        <w:t xml:space="preserve"> deß </w:t>
      </w:r>
      <w:proofErr w:type="spellStart"/>
      <w:r>
        <w:t>glaubens</w:t>
      </w:r>
      <w:proofErr w:type="spellEnd"/>
      <w:r>
        <w:t xml:space="preserve"> gedacht: </w:t>
      </w:r>
      <w:proofErr w:type="spellStart"/>
      <w:r>
        <w:t>darumb</w:t>
      </w:r>
      <w:proofErr w:type="spellEnd"/>
      <w:r>
        <w:t xml:space="preserve"> </w:t>
      </w:r>
      <w:proofErr w:type="spellStart"/>
      <w:r>
        <w:t>beger</w:t>
      </w:r>
      <w:proofErr w:type="spellEnd"/>
      <w:r>
        <w:t xml:space="preserve"> ich / du </w:t>
      </w:r>
      <w:proofErr w:type="spellStart"/>
      <w:r>
        <w:t>wöllist</w:t>
      </w:r>
      <w:proofErr w:type="spellEnd"/>
      <w:r>
        <w:t xml:space="preserve"> mir erklären von was glauben du redest / </w:t>
      </w:r>
      <w:proofErr w:type="spellStart"/>
      <w:r>
        <w:t>vnd</w:t>
      </w:r>
      <w:proofErr w:type="spellEnd"/>
      <w:r>
        <w:t xml:space="preserve"> was der selbig glaub sey? </w:t>
      </w:r>
    </w:p>
    <w:p w14:paraId="4D41E434" w14:textId="77777777" w:rsidR="00EB3C2B" w:rsidRDefault="00EB3C2B" w:rsidP="00EB3C2B">
      <w:pPr>
        <w:pStyle w:val="StandardWeb"/>
      </w:pPr>
      <w:r>
        <w:t xml:space="preserve">A. </w:t>
      </w:r>
      <w:proofErr w:type="spellStart"/>
      <w:r>
        <w:t>Jch</w:t>
      </w:r>
      <w:proofErr w:type="spellEnd"/>
      <w:r>
        <w:t xml:space="preserve"> rede vom Christlichen / nicht vom </w:t>
      </w:r>
      <w:proofErr w:type="spellStart"/>
      <w:r>
        <w:t>Judischen</w:t>
      </w:r>
      <w:proofErr w:type="spellEnd"/>
      <w:r>
        <w:t xml:space="preserve"> / oder </w:t>
      </w:r>
      <w:proofErr w:type="spellStart"/>
      <w:r>
        <w:t>Mahumetischen</w:t>
      </w:r>
      <w:proofErr w:type="spellEnd"/>
      <w:r>
        <w:t xml:space="preserve"> / </w:t>
      </w:r>
      <w:proofErr w:type="spellStart"/>
      <w:r>
        <w:t>Saracenischen</w:t>
      </w:r>
      <w:proofErr w:type="spellEnd"/>
      <w:r>
        <w:t xml:space="preserve"> </w:t>
      </w:r>
      <w:proofErr w:type="spellStart"/>
      <w:r>
        <w:t>vnnd</w:t>
      </w:r>
      <w:proofErr w:type="spellEnd"/>
      <w:r>
        <w:t xml:space="preserve"> </w:t>
      </w:r>
      <w:proofErr w:type="spellStart"/>
      <w:r>
        <w:t>Türckischen</w:t>
      </w:r>
      <w:proofErr w:type="spellEnd"/>
      <w:r>
        <w:t xml:space="preserve"> glauben / mit welchem der </w:t>
      </w:r>
      <w:proofErr w:type="spellStart"/>
      <w:r>
        <w:t>vnser</w:t>
      </w:r>
      <w:proofErr w:type="spellEnd"/>
      <w:r>
        <w:t xml:space="preserve"> keine </w:t>
      </w:r>
      <w:proofErr w:type="spellStart"/>
      <w:r>
        <w:t>vergleichung</w:t>
      </w:r>
      <w:proofErr w:type="spellEnd"/>
      <w:r>
        <w:t xml:space="preserve"> hat. Den Christlichen glauben aber nenne ich / erstlich </w:t>
      </w:r>
      <w:proofErr w:type="spellStart"/>
      <w:r>
        <w:t>zwahr</w:t>
      </w:r>
      <w:proofErr w:type="spellEnd"/>
      <w:r>
        <w:t xml:space="preserve"> die Christlich Religion / die da </w:t>
      </w:r>
      <w:proofErr w:type="spellStart"/>
      <w:r>
        <w:t>begreifft</w:t>
      </w:r>
      <w:proofErr w:type="spellEnd"/>
      <w:r>
        <w:t xml:space="preserve"> die Christlich lehr / </w:t>
      </w:r>
      <w:proofErr w:type="spellStart"/>
      <w:r>
        <w:t>gebreuch</w:t>
      </w:r>
      <w:proofErr w:type="spellEnd"/>
      <w:r>
        <w:t xml:space="preserve"> </w:t>
      </w:r>
      <w:proofErr w:type="spellStart"/>
      <w:r>
        <w:t>vnd</w:t>
      </w:r>
      <w:proofErr w:type="spellEnd"/>
      <w:r>
        <w:t xml:space="preserve"> Ceremonien. Demnach sag ich / der glaub sey ein </w:t>
      </w:r>
      <w:proofErr w:type="spellStart"/>
      <w:r>
        <w:t>schencke</w:t>
      </w:r>
      <w:proofErr w:type="spellEnd"/>
      <w:r>
        <w:t xml:space="preserve"> Gottes / </w:t>
      </w:r>
      <w:proofErr w:type="spellStart"/>
      <w:r>
        <w:t>vnd</w:t>
      </w:r>
      <w:proofErr w:type="spellEnd"/>
      <w:r>
        <w:t xml:space="preserve"> ein gewiß </w:t>
      </w:r>
      <w:proofErr w:type="spellStart"/>
      <w:r>
        <w:t>vnd</w:t>
      </w:r>
      <w:proofErr w:type="spellEnd"/>
      <w:r>
        <w:t xml:space="preserve"> </w:t>
      </w:r>
      <w:proofErr w:type="spellStart"/>
      <w:r>
        <w:t>steiff</w:t>
      </w:r>
      <w:proofErr w:type="spellEnd"/>
      <w:r>
        <w:t xml:space="preserve"> </w:t>
      </w:r>
      <w:proofErr w:type="spellStart"/>
      <w:r>
        <w:t>beypflichten</w:t>
      </w:r>
      <w:proofErr w:type="spellEnd"/>
      <w:r>
        <w:t xml:space="preserve"> deß Christlichen </w:t>
      </w:r>
      <w:proofErr w:type="spellStart"/>
      <w:r>
        <w:t>hertzens</w:t>
      </w:r>
      <w:proofErr w:type="spellEnd"/>
      <w:r>
        <w:t xml:space="preserve">. Oder so du etwas weiters </w:t>
      </w:r>
      <w:proofErr w:type="spellStart"/>
      <w:r>
        <w:t>begerest</w:t>
      </w:r>
      <w:proofErr w:type="spellEnd"/>
      <w:r>
        <w:t xml:space="preserve"> / so sag ich / der glaub sey das </w:t>
      </w:r>
      <w:proofErr w:type="spellStart"/>
      <w:r>
        <w:t>jenig</w:t>
      </w:r>
      <w:proofErr w:type="spellEnd"/>
      <w:r>
        <w:t xml:space="preserve"> / welches im </w:t>
      </w:r>
      <w:proofErr w:type="spellStart"/>
      <w:r>
        <w:t>hertzen</w:t>
      </w:r>
      <w:proofErr w:type="spellEnd"/>
      <w:r>
        <w:t xml:space="preserve"> dem </w:t>
      </w:r>
      <w:proofErr w:type="spellStart"/>
      <w:r>
        <w:t>wort</w:t>
      </w:r>
      <w:proofErr w:type="spellEnd"/>
      <w:r>
        <w:t xml:space="preserve"> GOttes gewiß </w:t>
      </w:r>
      <w:proofErr w:type="spellStart"/>
      <w:r>
        <w:t>vnnd</w:t>
      </w:r>
      <w:proofErr w:type="spellEnd"/>
      <w:r>
        <w:t xml:space="preserve"> </w:t>
      </w:r>
      <w:proofErr w:type="spellStart"/>
      <w:r>
        <w:t>vngezweiffelt</w:t>
      </w:r>
      <w:proofErr w:type="spellEnd"/>
      <w:r>
        <w:t xml:space="preserve"> </w:t>
      </w:r>
      <w:proofErr w:type="spellStart"/>
      <w:r>
        <w:t>beypflichtet</w:t>
      </w:r>
      <w:proofErr w:type="spellEnd"/>
      <w:r>
        <w:t xml:space="preserve"> / welcher glaub durch das </w:t>
      </w:r>
      <w:proofErr w:type="spellStart"/>
      <w:r>
        <w:t>wort</w:t>
      </w:r>
      <w:proofErr w:type="spellEnd"/>
      <w:r>
        <w:t xml:space="preserve"> </w:t>
      </w:r>
      <w:proofErr w:type="spellStart"/>
      <w:r>
        <w:t>vnd</w:t>
      </w:r>
      <w:proofErr w:type="spellEnd"/>
      <w:r>
        <w:t xml:space="preserve"> Geist in </w:t>
      </w:r>
      <w:proofErr w:type="spellStart"/>
      <w:r>
        <w:t>vnser</w:t>
      </w:r>
      <w:proofErr w:type="spellEnd"/>
      <w:r>
        <w:t xml:space="preserve"> </w:t>
      </w:r>
      <w:proofErr w:type="spellStart"/>
      <w:r>
        <w:t>hertz</w:t>
      </w:r>
      <w:proofErr w:type="spellEnd"/>
      <w:r>
        <w:t xml:space="preserve"> </w:t>
      </w:r>
      <w:proofErr w:type="spellStart"/>
      <w:r>
        <w:t>gepflantzet</w:t>
      </w:r>
      <w:proofErr w:type="spellEnd"/>
      <w:r>
        <w:t xml:space="preserve"> alles das / was in der H. </w:t>
      </w:r>
      <w:proofErr w:type="spellStart"/>
      <w:r>
        <w:t>Schrifft</w:t>
      </w:r>
      <w:proofErr w:type="spellEnd"/>
      <w:r>
        <w:t xml:space="preserve"> begriffen ist / glaubt / </w:t>
      </w:r>
      <w:proofErr w:type="spellStart"/>
      <w:r>
        <w:t>Jnsonderheit</w:t>
      </w:r>
      <w:proofErr w:type="spellEnd"/>
      <w:r>
        <w:t xml:space="preserve"> aber / als die </w:t>
      </w:r>
      <w:proofErr w:type="spellStart"/>
      <w:r>
        <w:t>warheit</w:t>
      </w:r>
      <w:proofErr w:type="spellEnd"/>
      <w:r>
        <w:t xml:space="preserve"> Gottes </w:t>
      </w:r>
      <w:proofErr w:type="spellStart"/>
      <w:r>
        <w:t>annimpt</w:t>
      </w:r>
      <w:proofErr w:type="spellEnd"/>
      <w:r>
        <w:t xml:space="preserve"> in welchem der </w:t>
      </w:r>
      <w:proofErr w:type="spellStart"/>
      <w:r>
        <w:t>glaubig</w:t>
      </w:r>
      <w:proofErr w:type="spellEnd"/>
      <w:r>
        <w:t xml:space="preserve"> lebt / </w:t>
      </w:r>
      <w:proofErr w:type="spellStart"/>
      <w:r>
        <w:t>vnd</w:t>
      </w:r>
      <w:proofErr w:type="spellEnd"/>
      <w:r>
        <w:t xml:space="preserve"> </w:t>
      </w:r>
      <w:proofErr w:type="spellStart"/>
      <w:r>
        <w:t>werck</w:t>
      </w:r>
      <w:proofErr w:type="spellEnd"/>
      <w:r>
        <w:t xml:space="preserve"> deß </w:t>
      </w:r>
      <w:proofErr w:type="spellStart"/>
      <w:r>
        <w:t>lebens</w:t>
      </w:r>
      <w:proofErr w:type="spellEnd"/>
      <w:r>
        <w:t xml:space="preserve"> herfür bringt. </w:t>
      </w:r>
    </w:p>
    <w:p w14:paraId="73DC7F65" w14:textId="77777777" w:rsidR="00EB3C2B" w:rsidRDefault="00EB3C2B" w:rsidP="00EB3C2B">
      <w:pPr>
        <w:pStyle w:val="StandardWeb"/>
      </w:pPr>
      <w:r>
        <w:t xml:space="preserve">F. </w:t>
      </w:r>
      <w:proofErr w:type="spellStart"/>
      <w:r>
        <w:t>Warumb</w:t>
      </w:r>
      <w:proofErr w:type="spellEnd"/>
      <w:r>
        <w:t xml:space="preserve"> nennest du den glauben ein </w:t>
      </w:r>
      <w:proofErr w:type="spellStart"/>
      <w:r>
        <w:t>beypflichtung</w:t>
      </w:r>
      <w:proofErr w:type="spellEnd"/>
      <w:r>
        <w:t xml:space="preserve"> </w:t>
      </w:r>
      <w:proofErr w:type="spellStart"/>
      <w:r>
        <w:t>vnd</w:t>
      </w:r>
      <w:proofErr w:type="spellEnd"/>
      <w:r>
        <w:t xml:space="preserve"> </w:t>
      </w:r>
      <w:proofErr w:type="spellStart"/>
      <w:r>
        <w:t>stimmung</w:t>
      </w:r>
      <w:proofErr w:type="spellEnd"/>
      <w:r>
        <w:t xml:space="preserve"> mit dem </w:t>
      </w:r>
      <w:proofErr w:type="spellStart"/>
      <w:r>
        <w:t>wort</w:t>
      </w:r>
      <w:proofErr w:type="spellEnd"/>
      <w:r>
        <w:t xml:space="preserve"> Gottes? </w:t>
      </w:r>
    </w:p>
    <w:p w14:paraId="6D104418" w14:textId="77777777" w:rsidR="00EB3C2B" w:rsidRDefault="00EB3C2B" w:rsidP="00EB3C2B">
      <w:pPr>
        <w:pStyle w:val="StandardWeb"/>
      </w:pPr>
      <w:r>
        <w:t xml:space="preserve">A. Weil der glaub nicht allein ist ein </w:t>
      </w:r>
      <w:proofErr w:type="spellStart"/>
      <w:r>
        <w:t>erkanntnuß</w:t>
      </w:r>
      <w:proofErr w:type="spellEnd"/>
      <w:r>
        <w:t xml:space="preserve"> deß </w:t>
      </w:r>
      <w:proofErr w:type="spellStart"/>
      <w:r>
        <w:t>gemüts</w:t>
      </w:r>
      <w:proofErr w:type="spellEnd"/>
      <w:r>
        <w:t xml:space="preserve"> / die da vergehet / </w:t>
      </w:r>
      <w:proofErr w:type="spellStart"/>
      <w:r>
        <w:t>sonder</w:t>
      </w:r>
      <w:proofErr w:type="spellEnd"/>
      <w:r>
        <w:t xml:space="preserve"> ein </w:t>
      </w:r>
      <w:proofErr w:type="spellStart"/>
      <w:r>
        <w:t>steiffe</w:t>
      </w:r>
      <w:proofErr w:type="spellEnd"/>
      <w:r>
        <w:t xml:space="preserve"> </w:t>
      </w:r>
      <w:proofErr w:type="spellStart"/>
      <w:r>
        <w:t>mitstimmung</w:t>
      </w:r>
      <w:proofErr w:type="spellEnd"/>
      <w:r>
        <w:t xml:space="preserve"> / die im </w:t>
      </w:r>
      <w:proofErr w:type="spellStart"/>
      <w:r>
        <w:t>hertzen</w:t>
      </w:r>
      <w:proofErr w:type="spellEnd"/>
      <w:r>
        <w:t xml:space="preserve"> </w:t>
      </w:r>
      <w:proofErr w:type="spellStart"/>
      <w:r>
        <w:t>vngezweiffelt</w:t>
      </w:r>
      <w:proofErr w:type="spellEnd"/>
      <w:r>
        <w:t xml:space="preserve"> </w:t>
      </w:r>
      <w:proofErr w:type="spellStart"/>
      <w:r>
        <w:t>vnnd</w:t>
      </w:r>
      <w:proofErr w:type="spellEnd"/>
      <w:r>
        <w:t xml:space="preserve"> gewiß gegründet ist. Denn der glaub </w:t>
      </w:r>
      <w:proofErr w:type="spellStart"/>
      <w:r>
        <w:t>beypflichtet</w:t>
      </w:r>
      <w:proofErr w:type="spellEnd"/>
      <w:r>
        <w:t xml:space="preserve"> </w:t>
      </w:r>
      <w:proofErr w:type="spellStart"/>
      <w:r>
        <w:t>steiff</w:t>
      </w:r>
      <w:proofErr w:type="spellEnd"/>
      <w:r>
        <w:t xml:space="preserve"> </w:t>
      </w:r>
      <w:proofErr w:type="spellStart"/>
      <w:r>
        <w:t>vnd</w:t>
      </w:r>
      <w:proofErr w:type="spellEnd"/>
      <w:r>
        <w:t xml:space="preserve"> steht dem </w:t>
      </w:r>
      <w:proofErr w:type="spellStart"/>
      <w:r>
        <w:t>vngezweiffelten</w:t>
      </w:r>
      <w:proofErr w:type="spellEnd"/>
      <w:r>
        <w:t xml:space="preserve"> </w:t>
      </w:r>
      <w:proofErr w:type="spellStart"/>
      <w:r>
        <w:t>wort</w:t>
      </w:r>
      <w:proofErr w:type="spellEnd"/>
      <w:r>
        <w:t xml:space="preserve"> Gottes / </w:t>
      </w:r>
      <w:proofErr w:type="spellStart"/>
      <w:r>
        <w:t>vnnd</w:t>
      </w:r>
      <w:proofErr w:type="spellEnd"/>
      <w:r>
        <w:t xml:space="preserve"> </w:t>
      </w:r>
      <w:proofErr w:type="spellStart"/>
      <w:r>
        <w:t>wirdt</w:t>
      </w:r>
      <w:proofErr w:type="spellEnd"/>
      <w:r>
        <w:t xml:space="preserve"> im </w:t>
      </w:r>
      <w:proofErr w:type="spellStart"/>
      <w:r>
        <w:t>hertzen</w:t>
      </w:r>
      <w:proofErr w:type="spellEnd"/>
      <w:r>
        <w:t xml:space="preserve"> erweckt durch den </w:t>
      </w:r>
      <w:proofErr w:type="spellStart"/>
      <w:r>
        <w:t>Heyligen</w:t>
      </w:r>
      <w:proofErr w:type="spellEnd"/>
      <w:r>
        <w:t xml:space="preserve"> Geist / der </w:t>
      </w:r>
      <w:proofErr w:type="spellStart"/>
      <w:r>
        <w:t>vnsere</w:t>
      </w:r>
      <w:proofErr w:type="spellEnd"/>
      <w:r>
        <w:t xml:space="preserve"> </w:t>
      </w:r>
      <w:proofErr w:type="spellStart"/>
      <w:r>
        <w:t>hertzen</w:t>
      </w:r>
      <w:proofErr w:type="spellEnd"/>
      <w:r>
        <w:t xml:space="preserve"> </w:t>
      </w:r>
      <w:proofErr w:type="spellStart"/>
      <w:r>
        <w:t>sterckt</w:t>
      </w:r>
      <w:proofErr w:type="spellEnd"/>
      <w:r>
        <w:t xml:space="preserve"> in dem / </w:t>
      </w:r>
      <w:proofErr w:type="spellStart"/>
      <w:r>
        <w:t>dz</w:t>
      </w:r>
      <w:proofErr w:type="spellEnd"/>
      <w:r>
        <w:t xml:space="preserve"> wir </w:t>
      </w:r>
      <w:proofErr w:type="spellStart"/>
      <w:r>
        <w:t>auß</w:t>
      </w:r>
      <w:proofErr w:type="spellEnd"/>
      <w:r>
        <w:t xml:space="preserve"> dem </w:t>
      </w:r>
      <w:proofErr w:type="spellStart"/>
      <w:r>
        <w:t>wort</w:t>
      </w:r>
      <w:proofErr w:type="spellEnd"/>
      <w:r>
        <w:t xml:space="preserve"> Gottes glauben. </w:t>
      </w:r>
    </w:p>
    <w:p w14:paraId="2411370B" w14:textId="77777777" w:rsidR="00EB3C2B" w:rsidRDefault="00EB3C2B" w:rsidP="00EB3C2B">
      <w:pPr>
        <w:pStyle w:val="StandardWeb"/>
      </w:pPr>
      <w:r>
        <w:t xml:space="preserve">F. Woher </w:t>
      </w:r>
      <w:proofErr w:type="spellStart"/>
      <w:r>
        <w:t>kompt</w:t>
      </w:r>
      <w:proofErr w:type="spellEnd"/>
      <w:r>
        <w:t xml:space="preserve"> der glaubt? </w:t>
      </w:r>
      <w:proofErr w:type="spellStart"/>
      <w:r>
        <w:t>kompt</w:t>
      </w:r>
      <w:proofErr w:type="spellEnd"/>
      <w:r>
        <w:t xml:space="preserve"> er nicht </w:t>
      </w:r>
      <w:proofErr w:type="spellStart"/>
      <w:r>
        <w:t>auß</w:t>
      </w:r>
      <w:proofErr w:type="spellEnd"/>
      <w:r>
        <w:t xml:space="preserve"> </w:t>
      </w:r>
      <w:proofErr w:type="spellStart"/>
      <w:r>
        <w:t>vns</w:t>
      </w:r>
      <w:proofErr w:type="spellEnd"/>
      <w:r>
        <w:t xml:space="preserve"> selbst? </w:t>
      </w:r>
    </w:p>
    <w:p w14:paraId="4379713F" w14:textId="77777777" w:rsidR="00EB3C2B" w:rsidRDefault="00EB3C2B" w:rsidP="00EB3C2B">
      <w:pPr>
        <w:pStyle w:val="StandardWeb"/>
      </w:pPr>
      <w:r>
        <w:t xml:space="preserve">A. Mit nichten. Denn erstlich muß </w:t>
      </w:r>
      <w:proofErr w:type="spellStart"/>
      <w:r>
        <w:t>auß</w:t>
      </w:r>
      <w:proofErr w:type="spellEnd"/>
      <w:r>
        <w:t xml:space="preserve"> Gottes </w:t>
      </w:r>
      <w:proofErr w:type="spellStart"/>
      <w:r>
        <w:t>wort</w:t>
      </w:r>
      <w:proofErr w:type="spellEnd"/>
      <w:r>
        <w:t xml:space="preserve"> gelehrt werden / was wir glauben sollen / demnach müssen die </w:t>
      </w:r>
      <w:proofErr w:type="spellStart"/>
      <w:r>
        <w:t>hertzen</w:t>
      </w:r>
      <w:proofErr w:type="spellEnd"/>
      <w:r>
        <w:t xml:space="preserve"> durch den H. Geist bewegt werden / </w:t>
      </w:r>
      <w:proofErr w:type="spellStart"/>
      <w:r>
        <w:t>auff</w:t>
      </w:r>
      <w:proofErr w:type="spellEnd"/>
      <w:r>
        <w:t xml:space="preserve"> das wir die ding / die wir </w:t>
      </w:r>
      <w:proofErr w:type="spellStart"/>
      <w:r>
        <w:t>auß</w:t>
      </w:r>
      <w:proofErr w:type="spellEnd"/>
      <w:r>
        <w:t xml:space="preserve"> Gottes </w:t>
      </w:r>
      <w:proofErr w:type="spellStart"/>
      <w:r>
        <w:t>wort</w:t>
      </w:r>
      <w:proofErr w:type="spellEnd"/>
      <w:r>
        <w:t xml:space="preserve"> hören wahr </w:t>
      </w:r>
      <w:proofErr w:type="spellStart"/>
      <w:r>
        <w:t>vnnd</w:t>
      </w:r>
      <w:proofErr w:type="spellEnd"/>
      <w:r>
        <w:t xml:space="preserve"> gewiß sein / im </w:t>
      </w:r>
      <w:proofErr w:type="spellStart"/>
      <w:r>
        <w:t>hertzen</w:t>
      </w:r>
      <w:proofErr w:type="spellEnd"/>
      <w:r>
        <w:t xml:space="preserve"> mit einer </w:t>
      </w:r>
      <w:proofErr w:type="spellStart"/>
      <w:r>
        <w:t>steiffen</w:t>
      </w:r>
      <w:proofErr w:type="spellEnd"/>
      <w:r>
        <w:t xml:space="preserve"> </w:t>
      </w:r>
      <w:proofErr w:type="spellStart"/>
      <w:r>
        <w:t>zuversicht</w:t>
      </w:r>
      <w:proofErr w:type="spellEnd"/>
      <w:r>
        <w:t xml:space="preserve"> </w:t>
      </w:r>
      <w:proofErr w:type="spellStart"/>
      <w:r>
        <w:t>annemmen</w:t>
      </w:r>
      <w:proofErr w:type="spellEnd"/>
      <w:r>
        <w:t xml:space="preserve"> </w:t>
      </w:r>
      <w:proofErr w:type="spellStart"/>
      <w:r>
        <w:t>vnd</w:t>
      </w:r>
      <w:proofErr w:type="spellEnd"/>
      <w:r>
        <w:t xml:space="preserve"> behalten / </w:t>
      </w:r>
      <w:proofErr w:type="spellStart"/>
      <w:r>
        <w:t>vnd</w:t>
      </w:r>
      <w:proofErr w:type="spellEnd"/>
      <w:r>
        <w:t xml:space="preserve"> </w:t>
      </w:r>
      <w:proofErr w:type="spellStart"/>
      <w:r>
        <w:t>vns</w:t>
      </w:r>
      <w:proofErr w:type="spellEnd"/>
      <w:r>
        <w:t xml:space="preserve"> </w:t>
      </w:r>
      <w:proofErr w:type="spellStart"/>
      <w:r>
        <w:t>darauff</w:t>
      </w:r>
      <w:proofErr w:type="spellEnd"/>
      <w:r>
        <w:t xml:space="preserve"> verlassen / </w:t>
      </w:r>
      <w:proofErr w:type="spellStart"/>
      <w:r>
        <w:t>vnd</w:t>
      </w:r>
      <w:proofErr w:type="spellEnd"/>
      <w:r>
        <w:t xml:space="preserve"> </w:t>
      </w:r>
      <w:proofErr w:type="spellStart"/>
      <w:r>
        <w:t>darauß</w:t>
      </w:r>
      <w:proofErr w:type="spellEnd"/>
      <w:r>
        <w:t xml:space="preserve"> leben. Den der Apostel spricht: Der glaub ist </w:t>
      </w:r>
      <w:proofErr w:type="spellStart"/>
      <w:r>
        <w:t>auß</w:t>
      </w:r>
      <w:proofErr w:type="spellEnd"/>
      <w:r>
        <w:t xml:space="preserve"> der predig / die predig </w:t>
      </w:r>
      <w:proofErr w:type="spellStart"/>
      <w:r>
        <w:t>auß</w:t>
      </w:r>
      <w:proofErr w:type="spellEnd"/>
      <w:r>
        <w:t xml:space="preserve"> dem </w:t>
      </w:r>
      <w:proofErr w:type="spellStart"/>
      <w:r>
        <w:t>wort</w:t>
      </w:r>
      <w:proofErr w:type="spellEnd"/>
      <w:r>
        <w:t xml:space="preserve"> Gottes. </w:t>
      </w:r>
      <w:proofErr w:type="spellStart"/>
      <w:r>
        <w:t>Jtem</w:t>
      </w:r>
      <w:proofErr w:type="spellEnd"/>
      <w:r>
        <w:t xml:space="preserve">: </w:t>
      </w:r>
      <w:proofErr w:type="spellStart"/>
      <w:r>
        <w:t>Jch</w:t>
      </w:r>
      <w:proofErr w:type="spellEnd"/>
      <w:r>
        <w:t xml:space="preserve"> leb durch den glauben deß Sohns Gottes. </w:t>
      </w:r>
      <w:proofErr w:type="spellStart"/>
      <w:r>
        <w:t>Jtem</w:t>
      </w:r>
      <w:proofErr w:type="spellEnd"/>
      <w:r>
        <w:t xml:space="preserve">: wir hoffen </w:t>
      </w:r>
      <w:proofErr w:type="spellStart"/>
      <w:r>
        <w:t>auff</w:t>
      </w:r>
      <w:proofErr w:type="spellEnd"/>
      <w:r>
        <w:t xml:space="preserve"> Christum / nach dem wir gehört haben das </w:t>
      </w:r>
      <w:proofErr w:type="spellStart"/>
      <w:r>
        <w:t>wort</w:t>
      </w:r>
      <w:proofErr w:type="spellEnd"/>
      <w:r>
        <w:t xml:space="preserve"> der </w:t>
      </w:r>
      <w:proofErr w:type="spellStart"/>
      <w:r>
        <w:t>warheit</w:t>
      </w:r>
      <w:proofErr w:type="spellEnd"/>
      <w:r>
        <w:t xml:space="preserve"> / das </w:t>
      </w:r>
      <w:proofErr w:type="spellStart"/>
      <w:r>
        <w:t>Euangelium</w:t>
      </w:r>
      <w:proofErr w:type="spellEnd"/>
      <w:r>
        <w:t xml:space="preserve"> </w:t>
      </w:r>
      <w:proofErr w:type="spellStart"/>
      <w:r>
        <w:t>vnsers</w:t>
      </w:r>
      <w:proofErr w:type="spellEnd"/>
      <w:r>
        <w:t xml:space="preserve"> </w:t>
      </w:r>
      <w:proofErr w:type="spellStart"/>
      <w:r>
        <w:t>heyls</w:t>
      </w:r>
      <w:proofErr w:type="spellEnd"/>
      <w:r>
        <w:t xml:space="preserve">: in welchem </w:t>
      </w:r>
      <w:proofErr w:type="spellStart"/>
      <w:r>
        <w:t>jhr</w:t>
      </w:r>
      <w:proofErr w:type="spellEnd"/>
      <w:r>
        <w:t xml:space="preserve"> auch / als </w:t>
      </w:r>
      <w:proofErr w:type="spellStart"/>
      <w:r>
        <w:t>jhr</w:t>
      </w:r>
      <w:proofErr w:type="spellEnd"/>
      <w:r>
        <w:t xml:space="preserve"> geglaubt haben / versiegelt worden sind mit dem H. Geist der </w:t>
      </w:r>
      <w:proofErr w:type="spellStart"/>
      <w:r>
        <w:t>verheissung</w:t>
      </w:r>
      <w:proofErr w:type="spellEnd"/>
      <w:r>
        <w:t xml:space="preserve">. Von der </w:t>
      </w:r>
      <w:proofErr w:type="spellStart"/>
      <w:r>
        <w:t>purpurkrämerin</w:t>
      </w:r>
      <w:proofErr w:type="spellEnd"/>
      <w:r>
        <w:t xml:space="preserve"> Lydia lesen wir / daß Gott </w:t>
      </w:r>
      <w:proofErr w:type="spellStart"/>
      <w:r>
        <w:t>jhr</w:t>
      </w:r>
      <w:proofErr w:type="spellEnd"/>
      <w:r>
        <w:t xml:space="preserve"> </w:t>
      </w:r>
      <w:proofErr w:type="spellStart"/>
      <w:r>
        <w:t>hertz</w:t>
      </w:r>
      <w:proofErr w:type="spellEnd"/>
      <w:r>
        <w:t xml:space="preserve"> </w:t>
      </w:r>
      <w:proofErr w:type="spellStart"/>
      <w:r>
        <w:t>auffgethon</w:t>
      </w:r>
      <w:proofErr w:type="spellEnd"/>
      <w:r>
        <w:t xml:space="preserve"> habe / daß sie </w:t>
      </w:r>
      <w:proofErr w:type="spellStart"/>
      <w:r>
        <w:t>marckt</w:t>
      </w:r>
      <w:proofErr w:type="spellEnd"/>
      <w:r>
        <w:t xml:space="preserve"> </w:t>
      </w:r>
      <w:proofErr w:type="spellStart"/>
      <w:r>
        <w:t>auff</w:t>
      </w:r>
      <w:proofErr w:type="spellEnd"/>
      <w:r>
        <w:t xml:space="preserve"> das / so von Paulo </w:t>
      </w:r>
      <w:proofErr w:type="spellStart"/>
      <w:r>
        <w:t>geredt</w:t>
      </w:r>
      <w:proofErr w:type="spellEnd"/>
      <w:r>
        <w:t xml:space="preserve"> ward. Der Herr spricht auch zu Petro: Fleisch </w:t>
      </w:r>
      <w:proofErr w:type="spellStart"/>
      <w:r>
        <w:t>vnd</w:t>
      </w:r>
      <w:proofErr w:type="spellEnd"/>
      <w:r>
        <w:t xml:space="preserve"> </w:t>
      </w:r>
      <w:proofErr w:type="spellStart"/>
      <w:r>
        <w:t>blut</w:t>
      </w:r>
      <w:proofErr w:type="spellEnd"/>
      <w:r>
        <w:t xml:space="preserve"> hat dir solches nicht offenbaret / </w:t>
      </w:r>
      <w:proofErr w:type="spellStart"/>
      <w:r>
        <w:t>sonder</w:t>
      </w:r>
      <w:proofErr w:type="spellEnd"/>
      <w:r>
        <w:t xml:space="preserve"> mein Vatter im </w:t>
      </w:r>
      <w:proofErr w:type="spellStart"/>
      <w:r>
        <w:t>himmel</w:t>
      </w:r>
      <w:proofErr w:type="spellEnd"/>
      <w:r>
        <w:t xml:space="preserve">. </w:t>
      </w:r>
    </w:p>
    <w:p w14:paraId="24FA45F8" w14:textId="77777777" w:rsidR="00EB3C2B" w:rsidRDefault="00EB3C2B" w:rsidP="00EB3C2B">
      <w:pPr>
        <w:pStyle w:val="StandardWeb"/>
      </w:pPr>
      <w:r>
        <w:t xml:space="preserve">F. Was ist </w:t>
      </w:r>
      <w:proofErr w:type="spellStart"/>
      <w:r>
        <w:t>dasjenig</w:t>
      </w:r>
      <w:proofErr w:type="spellEnd"/>
      <w:r>
        <w:t xml:space="preserve"> / daß der glaub erkennt </w:t>
      </w:r>
      <w:proofErr w:type="spellStart"/>
      <w:r>
        <w:t>vnd</w:t>
      </w:r>
      <w:proofErr w:type="spellEnd"/>
      <w:r>
        <w:t xml:space="preserve"> mit </w:t>
      </w:r>
      <w:proofErr w:type="spellStart"/>
      <w:r>
        <w:t>steiffem</w:t>
      </w:r>
      <w:proofErr w:type="spellEnd"/>
      <w:r>
        <w:t xml:space="preserve"> </w:t>
      </w:r>
      <w:proofErr w:type="spellStart"/>
      <w:r>
        <w:t>vertrawen</w:t>
      </w:r>
      <w:proofErr w:type="spellEnd"/>
      <w:r>
        <w:t xml:space="preserve"> </w:t>
      </w:r>
      <w:proofErr w:type="spellStart"/>
      <w:r>
        <w:t>annimpt</w:t>
      </w:r>
      <w:proofErr w:type="spellEnd"/>
      <w:r>
        <w:t xml:space="preserve">? </w:t>
      </w:r>
    </w:p>
    <w:p w14:paraId="305B0AE5" w14:textId="77777777" w:rsidR="00EB3C2B" w:rsidRDefault="00EB3C2B" w:rsidP="00EB3C2B">
      <w:pPr>
        <w:pStyle w:val="StandardWeb"/>
      </w:pPr>
      <w:r>
        <w:t xml:space="preserve">A. </w:t>
      </w:r>
      <w:proofErr w:type="spellStart"/>
      <w:r>
        <w:t>Jch</w:t>
      </w:r>
      <w:proofErr w:type="spellEnd"/>
      <w:r>
        <w:t xml:space="preserve"> hab jetzt zum andern mal gesagt / Es sey das </w:t>
      </w:r>
      <w:proofErr w:type="spellStart"/>
      <w:r>
        <w:t>wort</w:t>
      </w:r>
      <w:proofErr w:type="spellEnd"/>
      <w:r>
        <w:t xml:space="preserve"> Gottes / </w:t>
      </w:r>
      <w:proofErr w:type="spellStart"/>
      <w:r>
        <w:t>vnnd</w:t>
      </w:r>
      <w:proofErr w:type="spellEnd"/>
      <w:r>
        <w:t xml:space="preserve"> was darinnen verkündiget </w:t>
      </w:r>
      <w:proofErr w:type="spellStart"/>
      <w:r>
        <w:t>wirdt</w:t>
      </w:r>
      <w:proofErr w:type="spellEnd"/>
      <w:r>
        <w:t xml:space="preserve"> / Christus </w:t>
      </w:r>
      <w:proofErr w:type="spellStart"/>
      <w:r>
        <w:t>fürnemlich</w:t>
      </w:r>
      <w:proofErr w:type="spellEnd"/>
      <w:r>
        <w:t xml:space="preserve"> / der ist der zweck deß </w:t>
      </w:r>
      <w:proofErr w:type="spellStart"/>
      <w:r>
        <w:t>gesetzes</w:t>
      </w:r>
      <w:proofErr w:type="spellEnd"/>
      <w:r>
        <w:t xml:space="preserve"> der Propheten </w:t>
      </w:r>
      <w:proofErr w:type="spellStart"/>
      <w:r>
        <w:t>vnd</w:t>
      </w:r>
      <w:proofErr w:type="spellEnd"/>
      <w:r>
        <w:t xml:space="preserve"> Aposteln. </w:t>
      </w:r>
    </w:p>
    <w:p w14:paraId="2FBDB7D4" w14:textId="77777777" w:rsidR="00EB3C2B" w:rsidRDefault="00EB3C2B" w:rsidP="00EB3C2B">
      <w:pPr>
        <w:pStyle w:val="StandardWeb"/>
      </w:pPr>
      <w:r>
        <w:t xml:space="preserve">F. Weil aber dies gar </w:t>
      </w:r>
      <w:proofErr w:type="spellStart"/>
      <w:r>
        <w:t>weitleuffig</w:t>
      </w:r>
      <w:proofErr w:type="spellEnd"/>
      <w:r>
        <w:t xml:space="preserve"> ist / kannst du mir nichts </w:t>
      </w:r>
      <w:proofErr w:type="spellStart"/>
      <w:r>
        <w:t>kürtzers</w:t>
      </w:r>
      <w:proofErr w:type="spellEnd"/>
      <w:r>
        <w:t xml:space="preserve"> anzeigen / </w:t>
      </w:r>
      <w:proofErr w:type="spellStart"/>
      <w:r>
        <w:t>darinn</w:t>
      </w:r>
      <w:proofErr w:type="spellEnd"/>
      <w:r>
        <w:t xml:space="preserve"> die summ / alles deß / so man glauben </w:t>
      </w:r>
      <w:proofErr w:type="spellStart"/>
      <w:r>
        <w:t>sol</w:t>
      </w:r>
      <w:proofErr w:type="spellEnd"/>
      <w:r>
        <w:t xml:space="preserve"> / </w:t>
      </w:r>
      <w:proofErr w:type="spellStart"/>
      <w:r>
        <w:t>begrieffen</w:t>
      </w:r>
      <w:proofErr w:type="spellEnd"/>
      <w:r>
        <w:t xml:space="preserve"> sey? </w:t>
      </w:r>
    </w:p>
    <w:p w14:paraId="1C42022E" w14:textId="77777777" w:rsidR="00EB3C2B" w:rsidRDefault="00EB3C2B" w:rsidP="00EB3C2B">
      <w:pPr>
        <w:pStyle w:val="StandardWeb"/>
      </w:pPr>
      <w:r>
        <w:t xml:space="preserve">A. </w:t>
      </w:r>
      <w:proofErr w:type="spellStart"/>
      <w:r>
        <w:t>Jch</w:t>
      </w:r>
      <w:proofErr w:type="spellEnd"/>
      <w:r>
        <w:t xml:space="preserve"> </w:t>
      </w:r>
      <w:proofErr w:type="spellStart"/>
      <w:r>
        <w:t>kans</w:t>
      </w:r>
      <w:proofErr w:type="spellEnd"/>
      <w:r>
        <w:t xml:space="preserve"> gar </w:t>
      </w:r>
      <w:proofErr w:type="spellStart"/>
      <w:r>
        <w:t>wol</w:t>
      </w:r>
      <w:proofErr w:type="spellEnd"/>
      <w:r>
        <w:t xml:space="preserve"> thun / </w:t>
      </w:r>
      <w:proofErr w:type="spellStart"/>
      <w:r>
        <w:t>vnd</w:t>
      </w:r>
      <w:proofErr w:type="spellEnd"/>
      <w:r>
        <w:t xml:space="preserve"> sag derhalben / daß die </w:t>
      </w:r>
      <w:proofErr w:type="spellStart"/>
      <w:r>
        <w:t>glaubens</w:t>
      </w:r>
      <w:proofErr w:type="spellEnd"/>
      <w:r>
        <w:t xml:space="preserve"> </w:t>
      </w:r>
      <w:proofErr w:type="spellStart"/>
      <w:r>
        <w:t>bekantnuß</w:t>
      </w:r>
      <w:proofErr w:type="spellEnd"/>
      <w:r>
        <w:t xml:space="preserve"> / die </w:t>
      </w:r>
      <w:proofErr w:type="spellStart"/>
      <w:r>
        <w:t>mann</w:t>
      </w:r>
      <w:proofErr w:type="spellEnd"/>
      <w:r>
        <w:t xml:space="preserve"> Apostolisch nennt / ein </w:t>
      </w:r>
      <w:proofErr w:type="spellStart"/>
      <w:r>
        <w:t>innhalt</w:t>
      </w:r>
      <w:proofErr w:type="spellEnd"/>
      <w:r>
        <w:t xml:space="preserve"> sey </w:t>
      </w:r>
      <w:proofErr w:type="spellStart"/>
      <w:r>
        <w:t>vnd</w:t>
      </w:r>
      <w:proofErr w:type="spellEnd"/>
      <w:r>
        <w:t xml:space="preserve"> </w:t>
      </w:r>
      <w:proofErr w:type="spellStart"/>
      <w:r>
        <w:t>richtschnur</w:t>
      </w:r>
      <w:proofErr w:type="spellEnd"/>
      <w:r>
        <w:t xml:space="preserve"> deß Christlichen </w:t>
      </w:r>
      <w:proofErr w:type="spellStart"/>
      <w:r>
        <w:t>glaubens</w:t>
      </w:r>
      <w:proofErr w:type="spellEnd"/>
      <w:r>
        <w:t xml:space="preserve">. </w:t>
      </w:r>
    </w:p>
    <w:p w14:paraId="2B5A6119" w14:textId="77777777" w:rsidR="00EB3C2B" w:rsidRDefault="00EB3C2B" w:rsidP="00EB3C2B">
      <w:pPr>
        <w:pStyle w:val="StandardWeb"/>
      </w:pPr>
      <w:r>
        <w:t xml:space="preserve">F. </w:t>
      </w:r>
      <w:proofErr w:type="spellStart"/>
      <w:r>
        <w:t>Warumb</w:t>
      </w:r>
      <w:proofErr w:type="spellEnd"/>
      <w:r>
        <w:t xml:space="preserve"> </w:t>
      </w:r>
      <w:proofErr w:type="spellStart"/>
      <w:r>
        <w:t>wirdt</w:t>
      </w:r>
      <w:proofErr w:type="spellEnd"/>
      <w:r>
        <w:t xml:space="preserve"> die </w:t>
      </w:r>
      <w:proofErr w:type="spellStart"/>
      <w:r>
        <w:t>richtschnur</w:t>
      </w:r>
      <w:proofErr w:type="spellEnd"/>
      <w:r>
        <w:t xml:space="preserve"> deß </w:t>
      </w:r>
      <w:proofErr w:type="spellStart"/>
      <w:r>
        <w:t>glaubens</w:t>
      </w:r>
      <w:proofErr w:type="spellEnd"/>
      <w:r>
        <w:t xml:space="preserve"> ein Symbolum / das ist ein </w:t>
      </w:r>
      <w:proofErr w:type="spellStart"/>
      <w:r>
        <w:t>warzeichen</w:t>
      </w:r>
      <w:proofErr w:type="spellEnd"/>
      <w:r>
        <w:t xml:space="preserve"> oder </w:t>
      </w:r>
      <w:proofErr w:type="spellStart"/>
      <w:r>
        <w:t>losung</w:t>
      </w:r>
      <w:proofErr w:type="spellEnd"/>
      <w:r>
        <w:t xml:space="preserve"> </w:t>
      </w:r>
      <w:proofErr w:type="spellStart"/>
      <w:r>
        <w:t>genennt</w:t>
      </w:r>
      <w:proofErr w:type="spellEnd"/>
      <w:r>
        <w:t xml:space="preserve">: </w:t>
      </w:r>
      <w:proofErr w:type="spellStart"/>
      <w:r>
        <w:t>vnd</w:t>
      </w:r>
      <w:proofErr w:type="spellEnd"/>
      <w:r>
        <w:t xml:space="preserve"> mit </w:t>
      </w:r>
      <w:proofErr w:type="spellStart"/>
      <w:r>
        <w:t>namen</w:t>
      </w:r>
      <w:proofErr w:type="spellEnd"/>
      <w:r>
        <w:t xml:space="preserve"> ein Apostolische </w:t>
      </w:r>
      <w:proofErr w:type="spellStart"/>
      <w:r>
        <w:t>losung</w:t>
      </w:r>
      <w:proofErr w:type="spellEnd"/>
      <w:r>
        <w:t xml:space="preserve"> oder </w:t>
      </w:r>
      <w:proofErr w:type="spellStart"/>
      <w:r>
        <w:t>warzeichen</w:t>
      </w:r>
      <w:proofErr w:type="spellEnd"/>
      <w:r>
        <w:t xml:space="preserve">? </w:t>
      </w:r>
    </w:p>
    <w:p w14:paraId="454BD360" w14:textId="77777777" w:rsidR="00EB3C2B" w:rsidRDefault="00EB3C2B" w:rsidP="00EB3C2B">
      <w:pPr>
        <w:pStyle w:val="StandardWeb"/>
      </w:pPr>
      <w:r>
        <w:t xml:space="preserve">A. Gleich wie mit einem </w:t>
      </w:r>
      <w:proofErr w:type="spellStart"/>
      <w:r>
        <w:t>kriegszeichen</w:t>
      </w:r>
      <w:proofErr w:type="spellEnd"/>
      <w:r>
        <w:t xml:space="preserve"> oder </w:t>
      </w:r>
      <w:proofErr w:type="spellStart"/>
      <w:r>
        <w:t>losung</w:t>
      </w:r>
      <w:proofErr w:type="spellEnd"/>
      <w:r>
        <w:t xml:space="preserve"> die </w:t>
      </w:r>
      <w:proofErr w:type="spellStart"/>
      <w:r>
        <w:t>kriegsleuthe</w:t>
      </w:r>
      <w:proofErr w:type="spellEnd"/>
      <w:r>
        <w:t xml:space="preserve"> werden </w:t>
      </w:r>
      <w:proofErr w:type="spellStart"/>
      <w:r>
        <w:t>vnderscheiden</w:t>
      </w:r>
      <w:proofErr w:type="spellEnd"/>
      <w:r>
        <w:t xml:space="preserve"> / also daß da </w:t>
      </w:r>
      <w:proofErr w:type="spellStart"/>
      <w:r>
        <w:t>mann</w:t>
      </w:r>
      <w:proofErr w:type="spellEnd"/>
      <w:r>
        <w:t xml:space="preserve"> hört / oder </w:t>
      </w:r>
      <w:proofErr w:type="spellStart"/>
      <w:r>
        <w:t>sicht</w:t>
      </w:r>
      <w:proofErr w:type="spellEnd"/>
      <w:r>
        <w:t xml:space="preserve"> die </w:t>
      </w:r>
      <w:proofErr w:type="spellStart"/>
      <w:r>
        <w:t>losung</w:t>
      </w:r>
      <w:proofErr w:type="spellEnd"/>
      <w:r>
        <w:t xml:space="preserve"> </w:t>
      </w:r>
      <w:proofErr w:type="spellStart"/>
      <w:r>
        <w:t>vnd</w:t>
      </w:r>
      <w:proofErr w:type="spellEnd"/>
      <w:r>
        <w:t xml:space="preserve"> das </w:t>
      </w:r>
      <w:proofErr w:type="spellStart"/>
      <w:r>
        <w:t>warzeichen</w:t>
      </w:r>
      <w:proofErr w:type="spellEnd"/>
      <w:r>
        <w:t xml:space="preserve"> der </w:t>
      </w:r>
      <w:proofErr w:type="spellStart"/>
      <w:r>
        <w:t>kriegsleuthen</w:t>
      </w:r>
      <w:proofErr w:type="spellEnd"/>
      <w:r>
        <w:t xml:space="preserve"> / </w:t>
      </w:r>
      <w:proofErr w:type="spellStart"/>
      <w:r>
        <w:t>mann</w:t>
      </w:r>
      <w:proofErr w:type="spellEnd"/>
      <w:r>
        <w:t xml:space="preserve"> bald verstehet / ob die </w:t>
      </w:r>
      <w:proofErr w:type="spellStart"/>
      <w:r>
        <w:t>kriegsleuthe</w:t>
      </w:r>
      <w:proofErr w:type="spellEnd"/>
      <w:r>
        <w:t xml:space="preserve"> feinde oder freunde sind: also werden durch diese </w:t>
      </w:r>
      <w:proofErr w:type="spellStart"/>
      <w:r>
        <w:t>regel</w:t>
      </w:r>
      <w:proofErr w:type="spellEnd"/>
      <w:r>
        <w:t xml:space="preserve"> als durch ein </w:t>
      </w:r>
      <w:proofErr w:type="spellStart"/>
      <w:r>
        <w:t>losung</w:t>
      </w:r>
      <w:proofErr w:type="spellEnd"/>
      <w:r>
        <w:t xml:space="preserve"> </w:t>
      </w:r>
      <w:proofErr w:type="spellStart"/>
      <w:r>
        <w:t>vnd</w:t>
      </w:r>
      <w:proofErr w:type="spellEnd"/>
      <w:r>
        <w:t xml:space="preserve"> </w:t>
      </w:r>
      <w:proofErr w:type="spellStart"/>
      <w:r>
        <w:t>warzeichen</w:t>
      </w:r>
      <w:proofErr w:type="spellEnd"/>
      <w:r>
        <w:t xml:space="preserve"> die wahren / </w:t>
      </w:r>
      <w:proofErr w:type="spellStart"/>
      <w:r>
        <w:t>glaubigen</w:t>
      </w:r>
      <w:proofErr w:type="spellEnd"/>
      <w:r>
        <w:t xml:space="preserve"> oder Christen von den falschen / oder von den </w:t>
      </w:r>
      <w:proofErr w:type="spellStart"/>
      <w:r>
        <w:t>kätzern</w:t>
      </w:r>
      <w:proofErr w:type="spellEnd"/>
      <w:r>
        <w:t xml:space="preserve"> </w:t>
      </w:r>
      <w:proofErr w:type="spellStart"/>
      <w:r>
        <w:t>vnderscheiden</w:t>
      </w:r>
      <w:proofErr w:type="spellEnd"/>
      <w:r>
        <w:t xml:space="preserve">. </w:t>
      </w:r>
    </w:p>
    <w:p w14:paraId="08F8D4CF" w14:textId="77777777" w:rsidR="00EB3C2B" w:rsidRDefault="00EB3C2B" w:rsidP="00EB3C2B">
      <w:pPr>
        <w:pStyle w:val="StandardWeb"/>
      </w:pPr>
      <w:r>
        <w:t xml:space="preserve">F. Was verstehest du durch </w:t>
      </w:r>
      <w:proofErr w:type="spellStart"/>
      <w:r>
        <w:t>kätzerey</w:t>
      </w:r>
      <w:proofErr w:type="spellEnd"/>
      <w:r>
        <w:t xml:space="preserve">? </w:t>
      </w:r>
    </w:p>
    <w:p w14:paraId="4D08AEE3" w14:textId="77777777" w:rsidR="00EB3C2B" w:rsidRDefault="00EB3C2B" w:rsidP="00EB3C2B">
      <w:pPr>
        <w:pStyle w:val="StandardWeb"/>
      </w:pPr>
      <w:r>
        <w:t xml:space="preserve">A. Das </w:t>
      </w:r>
      <w:proofErr w:type="spellStart"/>
      <w:r>
        <w:t>wort</w:t>
      </w:r>
      <w:proofErr w:type="spellEnd"/>
      <w:r>
        <w:t xml:space="preserve"> </w:t>
      </w:r>
      <w:proofErr w:type="spellStart"/>
      <w:r>
        <w:t>Haeresis</w:t>
      </w:r>
      <w:proofErr w:type="spellEnd"/>
      <w:r>
        <w:t xml:space="preserve">, ist ein Griechisch </w:t>
      </w:r>
      <w:proofErr w:type="spellStart"/>
      <w:r>
        <w:t>wort</w:t>
      </w:r>
      <w:proofErr w:type="spellEnd"/>
      <w:r>
        <w:t xml:space="preserve"> / hat sein </w:t>
      </w:r>
      <w:proofErr w:type="spellStart"/>
      <w:r>
        <w:t>namen</w:t>
      </w:r>
      <w:proofErr w:type="spellEnd"/>
      <w:r>
        <w:t xml:space="preserve"> vom außerlesen / da einer / </w:t>
      </w:r>
      <w:proofErr w:type="spellStart"/>
      <w:r>
        <w:t>auß</w:t>
      </w:r>
      <w:proofErr w:type="spellEnd"/>
      <w:r>
        <w:t xml:space="preserve"> seinem </w:t>
      </w:r>
      <w:proofErr w:type="spellStart"/>
      <w:r>
        <w:t>gutduncken</w:t>
      </w:r>
      <w:proofErr w:type="spellEnd"/>
      <w:r>
        <w:t xml:space="preserve"> </w:t>
      </w:r>
      <w:proofErr w:type="spellStart"/>
      <w:r>
        <w:t>vnd</w:t>
      </w:r>
      <w:proofErr w:type="spellEnd"/>
      <w:r>
        <w:t xml:space="preserve"> gefallen ausser </w:t>
      </w:r>
      <w:proofErr w:type="spellStart"/>
      <w:r>
        <w:t>vnd</w:t>
      </w:r>
      <w:proofErr w:type="spellEnd"/>
      <w:r>
        <w:t xml:space="preserve"> wider die </w:t>
      </w:r>
      <w:proofErr w:type="spellStart"/>
      <w:r>
        <w:t>Schrifft</w:t>
      </w:r>
      <w:proofErr w:type="spellEnd"/>
      <w:r>
        <w:t xml:space="preserve"> </w:t>
      </w:r>
      <w:proofErr w:type="spellStart"/>
      <w:r>
        <w:t>vnd</w:t>
      </w:r>
      <w:proofErr w:type="spellEnd"/>
      <w:r>
        <w:t xml:space="preserve"> </w:t>
      </w:r>
      <w:proofErr w:type="spellStart"/>
      <w:r>
        <w:t>glaubens</w:t>
      </w:r>
      <w:proofErr w:type="spellEnd"/>
      <w:r>
        <w:t xml:space="preserve"> </w:t>
      </w:r>
      <w:proofErr w:type="spellStart"/>
      <w:r>
        <w:t>artickel</w:t>
      </w:r>
      <w:proofErr w:type="spellEnd"/>
      <w:r>
        <w:t xml:space="preserve"> </w:t>
      </w:r>
      <w:proofErr w:type="spellStart"/>
      <w:r>
        <w:t>jhm</w:t>
      </w:r>
      <w:proofErr w:type="spellEnd"/>
      <w:r>
        <w:t xml:space="preserve"> selbst </w:t>
      </w:r>
      <w:proofErr w:type="spellStart"/>
      <w:r>
        <w:t>erwehlt</w:t>
      </w:r>
      <w:proofErr w:type="spellEnd"/>
      <w:r>
        <w:t xml:space="preserve"> </w:t>
      </w:r>
      <w:proofErr w:type="spellStart"/>
      <w:r>
        <w:t>vnd</w:t>
      </w:r>
      <w:proofErr w:type="spellEnd"/>
      <w:r>
        <w:t xml:space="preserve"> </w:t>
      </w:r>
      <w:proofErr w:type="spellStart"/>
      <w:r>
        <w:t>ausserlisset</w:t>
      </w:r>
      <w:proofErr w:type="spellEnd"/>
      <w:r>
        <w:t xml:space="preserve"> / was er glauben </w:t>
      </w:r>
      <w:proofErr w:type="spellStart"/>
      <w:r>
        <w:t>vnd</w:t>
      </w:r>
      <w:proofErr w:type="spellEnd"/>
      <w:r>
        <w:t xml:space="preserve"> dem er folgen </w:t>
      </w:r>
      <w:proofErr w:type="spellStart"/>
      <w:r>
        <w:t>wil</w:t>
      </w:r>
      <w:proofErr w:type="spellEnd"/>
      <w:r>
        <w:t xml:space="preserve">. Wir aber sollen </w:t>
      </w:r>
      <w:proofErr w:type="spellStart"/>
      <w:r>
        <w:t>vns</w:t>
      </w:r>
      <w:proofErr w:type="spellEnd"/>
      <w:r>
        <w:t xml:space="preserve"> selbst nichts </w:t>
      </w:r>
      <w:proofErr w:type="spellStart"/>
      <w:r>
        <w:t>erdencken</w:t>
      </w:r>
      <w:proofErr w:type="spellEnd"/>
      <w:r>
        <w:t xml:space="preserve"> / noch </w:t>
      </w:r>
      <w:proofErr w:type="spellStart"/>
      <w:r>
        <w:t>aufferlesen</w:t>
      </w:r>
      <w:proofErr w:type="spellEnd"/>
      <w:r>
        <w:t xml:space="preserve"> / was andere </w:t>
      </w:r>
      <w:proofErr w:type="spellStart"/>
      <w:r>
        <w:t>auß</w:t>
      </w:r>
      <w:proofErr w:type="spellEnd"/>
      <w:r>
        <w:t xml:space="preserve"> </w:t>
      </w:r>
      <w:proofErr w:type="spellStart"/>
      <w:r>
        <w:t>vnd</w:t>
      </w:r>
      <w:proofErr w:type="spellEnd"/>
      <w:r>
        <w:t xml:space="preserve"> von </w:t>
      </w:r>
      <w:proofErr w:type="spellStart"/>
      <w:r>
        <w:t>jhnen</w:t>
      </w:r>
      <w:proofErr w:type="spellEnd"/>
      <w:r>
        <w:t xml:space="preserve"> selbst </w:t>
      </w:r>
      <w:proofErr w:type="spellStart"/>
      <w:r>
        <w:t>zuglauben</w:t>
      </w:r>
      <w:proofErr w:type="spellEnd"/>
      <w:r>
        <w:t xml:space="preserve"> angesehen haben. Wir haben die </w:t>
      </w:r>
      <w:proofErr w:type="spellStart"/>
      <w:r>
        <w:t>Canonisch</w:t>
      </w:r>
      <w:proofErr w:type="spellEnd"/>
      <w:r>
        <w:t xml:space="preserve"> </w:t>
      </w:r>
      <w:proofErr w:type="spellStart"/>
      <w:r>
        <w:t>Schrifft</w:t>
      </w:r>
      <w:proofErr w:type="spellEnd"/>
      <w:r>
        <w:t xml:space="preserve"> / deren wir folgen / </w:t>
      </w:r>
      <w:proofErr w:type="spellStart"/>
      <w:r>
        <w:t>vnd</w:t>
      </w:r>
      <w:proofErr w:type="spellEnd"/>
      <w:r>
        <w:t xml:space="preserve"> die Apostolisch </w:t>
      </w:r>
      <w:proofErr w:type="spellStart"/>
      <w:r>
        <w:t>glaubensbekanntnuß</w:t>
      </w:r>
      <w:proofErr w:type="spellEnd"/>
      <w:r>
        <w:t xml:space="preserve"> / deren wir glauben sollen. Diese </w:t>
      </w:r>
      <w:proofErr w:type="spellStart"/>
      <w:r>
        <w:t>richtschnur</w:t>
      </w:r>
      <w:proofErr w:type="spellEnd"/>
      <w:r>
        <w:t xml:space="preserve"> aber deß </w:t>
      </w:r>
      <w:proofErr w:type="spellStart"/>
      <w:r>
        <w:t>glaubens</w:t>
      </w:r>
      <w:proofErr w:type="spellEnd"/>
      <w:r>
        <w:t xml:space="preserve"> </w:t>
      </w:r>
      <w:proofErr w:type="spellStart"/>
      <w:r>
        <w:t>wirdt</w:t>
      </w:r>
      <w:proofErr w:type="spellEnd"/>
      <w:r>
        <w:t xml:space="preserve"> Apostolisch </w:t>
      </w:r>
      <w:proofErr w:type="spellStart"/>
      <w:r>
        <w:t>genennt</w:t>
      </w:r>
      <w:proofErr w:type="spellEnd"/>
      <w:r>
        <w:t xml:space="preserve"> / weil sie </w:t>
      </w:r>
      <w:proofErr w:type="spellStart"/>
      <w:r>
        <w:t>auß</w:t>
      </w:r>
      <w:proofErr w:type="spellEnd"/>
      <w:r>
        <w:t xml:space="preserve"> der Apostolischen lehr genommen / </w:t>
      </w:r>
      <w:proofErr w:type="spellStart"/>
      <w:r>
        <w:t>vnd</w:t>
      </w:r>
      <w:proofErr w:type="spellEnd"/>
      <w:r>
        <w:t xml:space="preserve"> </w:t>
      </w:r>
      <w:proofErr w:type="spellStart"/>
      <w:r>
        <w:t>auß</w:t>
      </w:r>
      <w:proofErr w:type="spellEnd"/>
      <w:r>
        <w:t xml:space="preserve"> der selbigen kann erwiesen werden. </w:t>
      </w:r>
      <w:proofErr w:type="spellStart"/>
      <w:r>
        <w:t>Jreneus</w:t>
      </w:r>
      <w:proofErr w:type="spellEnd"/>
      <w:r>
        <w:t xml:space="preserve"> nennt dies </w:t>
      </w:r>
      <w:proofErr w:type="spellStart"/>
      <w:r>
        <w:t>glaubens</w:t>
      </w:r>
      <w:proofErr w:type="spellEnd"/>
      <w:r>
        <w:t xml:space="preserve"> </w:t>
      </w:r>
      <w:proofErr w:type="spellStart"/>
      <w:r>
        <w:t>bekanntnuß</w:t>
      </w:r>
      <w:proofErr w:type="spellEnd"/>
      <w:r>
        <w:t xml:space="preserve"> ein lebendig angeben der Aposteln. Tertullianus nennt sie ein </w:t>
      </w:r>
      <w:proofErr w:type="spellStart"/>
      <w:r>
        <w:t>richtschnur</w:t>
      </w:r>
      <w:proofErr w:type="spellEnd"/>
      <w:r>
        <w:t xml:space="preserve"> deß </w:t>
      </w:r>
      <w:proofErr w:type="spellStart"/>
      <w:r>
        <w:t>glaubens</w:t>
      </w:r>
      <w:proofErr w:type="spellEnd"/>
      <w:r>
        <w:t xml:space="preserve">. </w:t>
      </w:r>
    </w:p>
    <w:p w14:paraId="612A2250" w14:textId="77777777" w:rsidR="00EB3C2B" w:rsidRDefault="00EB3C2B" w:rsidP="00EB3C2B">
      <w:pPr>
        <w:pStyle w:val="StandardWeb"/>
      </w:pPr>
      <w:r>
        <w:t xml:space="preserve">F. Wie </w:t>
      </w:r>
      <w:proofErr w:type="spellStart"/>
      <w:r>
        <w:t>wirdt</w:t>
      </w:r>
      <w:proofErr w:type="spellEnd"/>
      <w:r>
        <w:t xml:space="preserve"> die Apostolisch </w:t>
      </w:r>
      <w:proofErr w:type="spellStart"/>
      <w:r>
        <w:t>glaubens</w:t>
      </w:r>
      <w:proofErr w:type="spellEnd"/>
      <w:r>
        <w:t xml:space="preserve"> </w:t>
      </w:r>
      <w:proofErr w:type="spellStart"/>
      <w:r>
        <w:t>bekanntnuß</w:t>
      </w:r>
      <w:proofErr w:type="spellEnd"/>
      <w:r>
        <w:t xml:space="preserve"> abgetheilt? </w:t>
      </w:r>
    </w:p>
    <w:p w14:paraId="28734DD3" w14:textId="77777777" w:rsidR="00EB3C2B" w:rsidRDefault="00EB3C2B" w:rsidP="00EB3C2B">
      <w:pPr>
        <w:pStyle w:val="StandardWeb"/>
      </w:pPr>
      <w:r>
        <w:t xml:space="preserve">A. </w:t>
      </w:r>
      <w:proofErr w:type="spellStart"/>
      <w:r>
        <w:t>Jn</w:t>
      </w:r>
      <w:proofErr w:type="spellEnd"/>
      <w:r>
        <w:t xml:space="preserve"> die </w:t>
      </w:r>
      <w:proofErr w:type="spellStart"/>
      <w:r>
        <w:t>zwölff</w:t>
      </w:r>
      <w:proofErr w:type="spellEnd"/>
      <w:r>
        <w:t xml:space="preserve"> </w:t>
      </w:r>
      <w:proofErr w:type="spellStart"/>
      <w:r>
        <w:t>artickel</w:t>
      </w:r>
      <w:proofErr w:type="spellEnd"/>
      <w:r>
        <w:t xml:space="preserve"> deß </w:t>
      </w:r>
      <w:proofErr w:type="spellStart"/>
      <w:r>
        <w:t>glaubens</w:t>
      </w:r>
      <w:proofErr w:type="spellEnd"/>
      <w:r>
        <w:t xml:space="preserve"> / </w:t>
      </w:r>
      <w:proofErr w:type="spellStart"/>
      <w:r>
        <w:t>vnd</w:t>
      </w:r>
      <w:proofErr w:type="spellEnd"/>
      <w:r>
        <w:t xml:space="preserve"> diese </w:t>
      </w:r>
      <w:proofErr w:type="spellStart"/>
      <w:r>
        <w:t>widerumb</w:t>
      </w:r>
      <w:proofErr w:type="spellEnd"/>
      <w:r>
        <w:t xml:space="preserve"> in vier </w:t>
      </w:r>
      <w:proofErr w:type="spellStart"/>
      <w:r>
        <w:t>haubtpuncten</w:t>
      </w:r>
      <w:proofErr w:type="spellEnd"/>
      <w:r>
        <w:t xml:space="preserve">. Denn der erst </w:t>
      </w:r>
      <w:proofErr w:type="spellStart"/>
      <w:r>
        <w:t>begreifft</w:t>
      </w:r>
      <w:proofErr w:type="spellEnd"/>
      <w:r>
        <w:t xml:space="preserve"> / was wir von Gott dem Vatter </w:t>
      </w:r>
      <w:proofErr w:type="spellStart"/>
      <w:r>
        <w:t>vnd</w:t>
      </w:r>
      <w:proofErr w:type="spellEnd"/>
      <w:r>
        <w:t xml:space="preserve"> von der </w:t>
      </w:r>
      <w:proofErr w:type="spellStart"/>
      <w:r>
        <w:t>schöpffung</w:t>
      </w:r>
      <w:proofErr w:type="spellEnd"/>
      <w:r>
        <w:t xml:space="preserve"> aller dingen glauben sollen. Der ander / was wir glauben sollen von dem Sohn Gottes Jesu Christo </w:t>
      </w:r>
      <w:proofErr w:type="spellStart"/>
      <w:r>
        <w:t>vnd</w:t>
      </w:r>
      <w:proofErr w:type="spellEnd"/>
      <w:r>
        <w:t xml:space="preserve"> von </w:t>
      </w:r>
      <w:proofErr w:type="spellStart"/>
      <w:r>
        <w:t>vnserm</w:t>
      </w:r>
      <w:proofErr w:type="spellEnd"/>
      <w:r>
        <w:t xml:space="preserve"> </w:t>
      </w:r>
      <w:proofErr w:type="spellStart"/>
      <w:r>
        <w:t>heyl</w:t>
      </w:r>
      <w:proofErr w:type="spellEnd"/>
      <w:r>
        <w:t xml:space="preserve"> </w:t>
      </w:r>
      <w:proofErr w:type="spellStart"/>
      <w:r>
        <w:t>vnd</w:t>
      </w:r>
      <w:proofErr w:type="spellEnd"/>
      <w:r>
        <w:t xml:space="preserve"> </w:t>
      </w:r>
      <w:proofErr w:type="spellStart"/>
      <w:r>
        <w:t>erlösung</w:t>
      </w:r>
      <w:proofErr w:type="spellEnd"/>
      <w:r>
        <w:t xml:space="preserve">. Der dritt / was wir sollen glauben von dem H. Geist </w:t>
      </w:r>
      <w:proofErr w:type="spellStart"/>
      <w:r>
        <w:t>vnd</w:t>
      </w:r>
      <w:proofErr w:type="spellEnd"/>
      <w:r>
        <w:t xml:space="preserve"> </w:t>
      </w:r>
      <w:proofErr w:type="spellStart"/>
      <w:r>
        <w:t>vnser</w:t>
      </w:r>
      <w:proofErr w:type="spellEnd"/>
      <w:r>
        <w:t xml:space="preserve"> </w:t>
      </w:r>
      <w:proofErr w:type="spellStart"/>
      <w:r>
        <w:t>heyligung</w:t>
      </w:r>
      <w:proofErr w:type="spellEnd"/>
      <w:r>
        <w:t xml:space="preserve">. Der </w:t>
      </w:r>
      <w:proofErr w:type="spellStart"/>
      <w:r>
        <w:t>vierdt</w:t>
      </w:r>
      <w:proofErr w:type="spellEnd"/>
      <w:r>
        <w:t xml:space="preserve"> erklärt </w:t>
      </w:r>
      <w:proofErr w:type="spellStart"/>
      <w:r>
        <w:t>volkommener</w:t>
      </w:r>
      <w:proofErr w:type="spellEnd"/>
      <w:r>
        <w:t xml:space="preserve"> diese </w:t>
      </w:r>
      <w:proofErr w:type="spellStart"/>
      <w:r>
        <w:t>heiligung</w:t>
      </w:r>
      <w:proofErr w:type="spellEnd"/>
      <w:r>
        <w:t xml:space="preserve"> / </w:t>
      </w:r>
      <w:proofErr w:type="spellStart"/>
      <w:r>
        <w:t>vnd</w:t>
      </w:r>
      <w:proofErr w:type="spellEnd"/>
      <w:r>
        <w:t xml:space="preserve"> die </w:t>
      </w:r>
      <w:proofErr w:type="spellStart"/>
      <w:r>
        <w:t>frucht</w:t>
      </w:r>
      <w:proofErr w:type="spellEnd"/>
      <w:r>
        <w:t xml:space="preserve"> deß </w:t>
      </w:r>
      <w:proofErr w:type="spellStart"/>
      <w:r>
        <w:t>glaubens</w:t>
      </w:r>
      <w:proofErr w:type="spellEnd"/>
      <w:r>
        <w:t xml:space="preserve">. </w:t>
      </w:r>
    </w:p>
    <w:p w14:paraId="6A7D6DAB" w14:textId="77777777" w:rsidR="00EB3C2B" w:rsidRDefault="00EB3C2B" w:rsidP="00EB3C2B">
      <w:pPr>
        <w:pStyle w:val="StandardWeb"/>
      </w:pPr>
      <w:r>
        <w:t xml:space="preserve">F. Was </w:t>
      </w:r>
      <w:proofErr w:type="spellStart"/>
      <w:r>
        <w:t>wirdt</w:t>
      </w:r>
      <w:proofErr w:type="spellEnd"/>
      <w:r>
        <w:t xml:space="preserve"> denn im ersten </w:t>
      </w:r>
      <w:proofErr w:type="spellStart"/>
      <w:r>
        <w:t>puncten</w:t>
      </w:r>
      <w:proofErr w:type="spellEnd"/>
      <w:r>
        <w:t xml:space="preserve"> deß </w:t>
      </w:r>
      <w:proofErr w:type="spellStart"/>
      <w:r>
        <w:t>glaubens</w:t>
      </w:r>
      <w:proofErr w:type="spellEnd"/>
      <w:r>
        <w:t xml:space="preserve"> </w:t>
      </w:r>
      <w:proofErr w:type="spellStart"/>
      <w:r>
        <w:t>begrieffen</w:t>
      </w:r>
      <w:proofErr w:type="spellEnd"/>
      <w:r>
        <w:t xml:space="preserve">? </w:t>
      </w:r>
    </w:p>
    <w:p w14:paraId="68E5270A" w14:textId="77777777" w:rsidR="00EB3C2B" w:rsidRDefault="00EB3C2B" w:rsidP="00EB3C2B">
      <w:pPr>
        <w:pStyle w:val="StandardWeb"/>
      </w:pPr>
      <w:r>
        <w:t xml:space="preserve">A. Zum </w:t>
      </w:r>
      <w:proofErr w:type="spellStart"/>
      <w:r>
        <w:t>anfang</w:t>
      </w:r>
      <w:proofErr w:type="spellEnd"/>
      <w:r>
        <w:t xml:space="preserve"> </w:t>
      </w:r>
      <w:proofErr w:type="spellStart"/>
      <w:r>
        <w:t>wirdt</w:t>
      </w:r>
      <w:proofErr w:type="spellEnd"/>
      <w:r>
        <w:t xml:space="preserve"> von einem jeden </w:t>
      </w:r>
      <w:proofErr w:type="spellStart"/>
      <w:r>
        <w:t>vnder</w:t>
      </w:r>
      <w:proofErr w:type="spellEnd"/>
      <w:r>
        <w:t xml:space="preserve"> </w:t>
      </w:r>
      <w:proofErr w:type="spellStart"/>
      <w:r>
        <w:t>vns</w:t>
      </w:r>
      <w:proofErr w:type="spellEnd"/>
      <w:r>
        <w:t xml:space="preserve"> der glaub erfordert. Denn wir sagen / </w:t>
      </w:r>
      <w:proofErr w:type="spellStart"/>
      <w:r>
        <w:t>Jch</w:t>
      </w:r>
      <w:proofErr w:type="spellEnd"/>
      <w:r>
        <w:t xml:space="preserve"> glaub. Denn es ist das </w:t>
      </w:r>
      <w:proofErr w:type="spellStart"/>
      <w:r>
        <w:t>heyl</w:t>
      </w:r>
      <w:proofErr w:type="spellEnd"/>
      <w:r>
        <w:t xml:space="preserve"> zu erlangen nicht gnug / daß ein ander glaube / </w:t>
      </w:r>
      <w:proofErr w:type="spellStart"/>
      <w:r>
        <w:t>vnd</w:t>
      </w:r>
      <w:proofErr w:type="spellEnd"/>
      <w:r>
        <w:t xml:space="preserve"> spreche / er glaube für dich. Ein jeglicher </w:t>
      </w:r>
      <w:proofErr w:type="spellStart"/>
      <w:r>
        <w:t>vnder</w:t>
      </w:r>
      <w:proofErr w:type="spellEnd"/>
      <w:r>
        <w:t xml:space="preserve"> </w:t>
      </w:r>
      <w:proofErr w:type="spellStart"/>
      <w:r>
        <w:t>vns</w:t>
      </w:r>
      <w:proofErr w:type="spellEnd"/>
      <w:r>
        <w:t xml:space="preserve"> muß glauben / </w:t>
      </w:r>
      <w:proofErr w:type="spellStart"/>
      <w:r>
        <w:t>vnd</w:t>
      </w:r>
      <w:proofErr w:type="spellEnd"/>
      <w:r>
        <w:t xml:space="preserve"> was wir im </w:t>
      </w:r>
      <w:proofErr w:type="spellStart"/>
      <w:r>
        <w:t>hertzen</w:t>
      </w:r>
      <w:proofErr w:type="spellEnd"/>
      <w:r>
        <w:t xml:space="preserve"> glauben / müssen wir </w:t>
      </w:r>
      <w:proofErr w:type="spellStart"/>
      <w:r>
        <w:t>offentlich</w:t>
      </w:r>
      <w:proofErr w:type="spellEnd"/>
      <w:r>
        <w:t xml:space="preserve"> mit dem </w:t>
      </w:r>
      <w:proofErr w:type="spellStart"/>
      <w:r>
        <w:t>mund</w:t>
      </w:r>
      <w:proofErr w:type="spellEnd"/>
      <w:r>
        <w:t xml:space="preserve"> bekennen. Denn so wir verleugnen / oder </w:t>
      </w:r>
      <w:proofErr w:type="spellStart"/>
      <w:r>
        <w:t>vnsern</w:t>
      </w:r>
      <w:proofErr w:type="spellEnd"/>
      <w:r>
        <w:t xml:space="preserve"> glauben </w:t>
      </w:r>
      <w:proofErr w:type="spellStart"/>
      <w:r>
        <w:t>verhälen</w:t>
      </w:r>
      <w:proofErr w:type="spellEnd"/>
      <w:r>
        <w:t xml:space="preserve"> vor den </w:t>
      </w:r>
      <w:proofErr w:type="spellStart"/>
      <w:r>
        <w:t>menschen</w:t>
      </w:r>
      <w:proofErr w:type="spellEnd"/>
      <w:r>
        <w:t xml:space="preserve"> / </w:t>
      </w:r>
      <w:proofErr w:type="spellStart"/>
      <w:r>
        <w:t>vnnd</w:t>
      </w:r>
      <w:proofErr w:type="spellEnd"/>
      <w:r>
        <w:t xml:space="preserve"> solches entweder </w:t>
      </w:r>
      <w:proofErr w:type="spellStart"/>
      <w:r>
        <w:t>auß</w:t>
      </w:r>
      <w:proofErr w:type="spellEnd"/>
      <w:r>
        <w:t xml:space="preserve"> </w:t>
      </w:r>
      <w:proofErr w:type="spellStart"/>
      <w:r>
        <w:t>forcht</w:t>
      </w:r>
      <w:proofErr w:type="spellEnd"/>
      <w:r>
        <w:t xml:space="preserve"> / oder dem </w:t>
      </w:r>
      <w:proofErr w:type="spellStart"/>
      <w:r>
        <w:t>menschen</w:t>
      </w:r>
      <w:proofErr w:type="spellEnd"/>
      <w:r>
        <w:t xml:space="preserve"> zugefallen / so </w:t>
      </w:r>
      <w:proofErr w:type="spellStart"/>
      <w:r>
        <w:t>wirdt</w:t>
      </w:r>
      <w:proofErr w:type="spellEnd"/>
      <w:r>
        <w:t xml:space="preserve"> </w:t>
      </w:r>
      <w:proofErr w:type="spellStart"/>
      <w:r>
        <w:t>vns</w:t>
      </w:r>
      <w:proofErr w:type="spellEnd"/>
      <w:r>
        <w:t xml:space="preserve"> auch Christus verleugnen vor dem </w:t>
      </w:r>
      <w:proofErr w:type="spellStart"/>
      <w:r>
        <w:t>angesicht</w:t>
      </w:r>
      <w:proofErr w:type="spellEnd"/>
      <w:r>
        <w:t xml:space="preserve"> Gottes deß Vatters </w:t>
      </w:r>
      <w:proofErr w:type="spellStart"/>
      <w:r>
        <w:t>vnnd</w:t>
      </w:r>
      <w:proofErr w:type="spellEnd"/>
      <w:r>
        <w:t xml:space="preserve"> seiner </w:t>
      </w:r>
      <w:proofErr w:type="spellStart"/>
      <w:r>
        <w:t>heyligen</w:t>
      </w:r>
      <w:proofErr w:type="spellEnd"/>
      <w:r>
        <w:t xml:space="preserve"> Engel: wie wir es sehen Matth. 10. </w:t>
      </w:r>
      <w:proofErr w:type="spellStart"/>
      <w:r>
        <w:t>vnd</w:t>
      </w:r>
      <w:proofErr w:type="spellEnd"/>
      <w:r>
        <w:t xml:space="preserve"> Rom. 10. Demnach </w:t>
      </w:r>
      <w:proofErr w:type="spellStart"/>
      <w:r>
        <w:t>wirdt</w:t>
      </w:r>
      <w:proofErr w:type="spellEnd"/>
      <w:r>
        <w:t xml:space="preserve"> erfordert / daß ein jeder </w:t>
      </w:r>
      <w:proofErr w:type="spellStart"/>
      <w:r>
        <w:t>vnder</w:t>
      </w:r>
      <w:proofErr w:type="spellEnd"/>
      <w:r>
        <w:t xml:space="preserve"> </w:t>
      </w:r>
      <w:proofErr w:type="spellStart"/>
      <w:r>
        <w:t>vns</w:t>
      </w:r>
      <w:proofErr w:type="spellEnd"/>
      <w:r>
        <w:t xml:space="preserve"> glaube in Gott / nicht in Götter / </w:t>
      </w:r>
      <w:proofErr w:type="spellStart"/>
      <w:r>
        <w:t>sonder</w:t>
      </w:r>
      <w:proofErr w:type="spellEnd"/>
      <w:r>
        <w:t xml:space="preserve"> in den einigen / wahren </w:t>
      </w:r>
      <w:proofErr w:type="spellStart"/>
      <w:r>
        <w:t>vnd</w:t>
      </w:r>
      <w:proofErr w:type="spellEnd"/>
      <w:r>
        <w:t xml:space="preserve"> ewigen Gott. Welcher ist Vatter / Sohn / </w:t>
      </w:r>
      <w:proofErr w:type="spellStart"/>
      <w:r>
        <w:t>vnd</w:t>
      </w:r>
      <w:proofErr w:type="spellEnd"/>
      <w:r>
        <w:t xml:space="preserve"> H. Geist: wie droben angezeiget / </w:t>
      </w:r>
      <w:proofErr w:type="spellStart"/>
      <w:r>
        <w:t>vnd</w:t>
      </w:r>
      <w:proofErr w:type="spellEnd"/>
      <w:r>
        <w:t xml:space="preserve"> in dem glauben auch </w:t>
      </w:r>
      <w:proofErr w:type="spellStart"/>
      <w:r>
        <w:t>außgetruckt</w:t>
      </w:r>
      <w:proofErr w:type="spellEnd"/>
      <w:r>
        <w:t xml:space="preserve"> </w:t>
      </w:r>
      <w:proofErr w:type="spellStart"/>
      <w:r>
        <w:t>wirdt</w:t>
      </w:r>
      <w:proofErr w:type="spellEnd"/>
      <w:r>
        <w:t xml:space="preserve">. Weiter da ich sag / </w:t>
      </w:r>
      <w:proofErr w:type="spellStart"/>
      <w:r>
        <w:t>Jch</w:t>
      </w:r>
      <w:proofErr w:type="spellEnd"/>
      <w:r>
        <w:t xml:space="preserve"> glaub / da bekenn ich / daß ich nicht allein erkenne / daß Gott Gott sey / </w:t>
      </w:r>
      <w:proofErr w:type="spellStart"/>
      <w:r>
        <w:t>sonder</w:t>
      </w:r>
      <w:proofErr w:type="spellEnd"/>
      <w:r>
        <w:t xml:space="preserve"> daß der Gott mein Gott sey / </w:t>
      </w:r>
      <w:proofErr w:type="spellStart"/>
      <w:r>
        <w:t>auff</w:t>
      </w:r>
      <w:proofErr w:type="spellEnd"/>
      <w:r>
        <w:t xml:space="preserve"> den ich mich mit </w:t>
      </w:r>
      <w:proofErr w:type="spellStart"/>
      <w:r>
        <w:t>gantzem</w:t>
      </w:r>
      <w:proofErr w:type="spellEnd"/>
      <w:r>
        <w:t xml:space="preserve"> </w:t>
      </w:r>
      <w:proofErr w:type="spellStart"/>
      <w:r>
        <w:t>hertzen</w:t>
      </w:r>
      <w:proofErr w:type="spellEnd"/>
      <w:r>
        <w:t xml:space="preserve"> </w:t>
      </w:r>
      <w:proofErr w:type="spellStart"/>
      <w:r>
        <w:t>vnd</w:t>
      </w:r>
      <w:proofErr w:type="spellEnd"/>
      <w:r>
        <w:t xml:space="preserve"> mit </w:t>
      </w:r>
      <w:proofErr w:type="spellStart"/>
      <w:r>
        <w:t>steiffem</w:t>
      </w:r>
      <w:proofErr w:type="spellEnd"/>
      <w:r>
        <w:t xml:space="preserve"> </w:t>
      </w:r>
      <w:proofErr w:type="spellStart"/>
      <w:r>
        <w:t>vertrawen</w:t>
      </w:r>
      <w:proofErr w:type="spellEnd"/>
      <w:r>
        <w:t xml:space="preserve"> verlasse / an dem ich allein hange / </w:t>
      </w:r>
      <w:proofErr w:type="spellStart"/>
      <w:r>
        <w:t>vnd</w:t>
      </w:r>
      <w:proofErr w:type="spellEnd"/>
      <w:r>
        <w:t xml:space="preserve"> </w:t>
      </w:r>
      <w:proofErr w:type="spellStart"/>
      <w:r>
        <w:t>auff</w:t>
      </w:r>
      <w:proofErr w:type="spellEnd"/>
      <w:r>
        <w:t xml:space="preserve"> den ich allein / als </w:t>
      </w:r>
      <w:proofErr w:type="spellStart"/>
      <w:r>
        <w:t>auff</w:t>
      </w:r>
      <w:proofErr w:type="spellEnd"/>
      <w:r>
        <w:t xml:space="preserve"> die </w:t>
      </w:r>
      <w:proofErr w:type="spellStart"/>
      <w:r>
        <w:t>eintzig</w:t>
      </w:r>
      <w:proofErr w:type="spellEnd"/>
      <w:r>
        <w:t xml:space="preserve"> </w:t>
      </w:r>
      <w:proofErr w:type="spellStart"/>
      <w:r>
        <w:t>zuflucht</w:t>
      </w:r>
      <w:proofErr w:type="spellEnd"/>
      <w:r>
        <w:t xml:space="preserve"> meines </w:t>
      </w:r>
      <w:proofErr w:type="spellStart"/>
      <w:r>
        <w:t>heyls</w:t>
      </w:r>
      <w:proofErr w:type="spellEnd"/>
      <w:r>
        <w:t xml:space="preserve"> / </w:t>
      </w:r>
      <w:proofErr w:type="spellStart"/>
      <w:r>
        <w:t>vnd</w:t>
      </w:r>
      <w:proofErr w:type="spellEnd"/>
      <w:r>
        <w:t xml:space="preserve"> </w:t>
      </w:r>
      <w:proofErr w:type="spellStart"/>
      <w:r>
        <w:t>auff</w:t>
      </w:r>
      <w:proofErr w:type="spellEnd"/>
      <w:r>
        <w:t xml:space="preserve"> den </w:t>
      </w:r>
      <w:proofErr w:type="spellStart"/>
      <w:r>
        <w:t>schutz</w:t>
      </w:r>
      <w:proofErr w:type="spellEnd"/>
      <w:r>
        <w:t xml:space="preserve"> aller </w:t>
      </w:r>
      <w:proofErr w:type="spellStart"/>
      <w:r>
        <w:t>güter</w:t>
      </w:r>
      <w:proofErr w:type="spellEnd"/>
      <w:r>
        <w:t xml:space="preserve"> sehe: den ich </w:t>
      </w:r>
      <w:proofErr w:type="spellStart"/>
      <w:r>
        <w:t>endtlich</w:t>
      </w:r>
      <w:proofErr w:type="spellEnd"/>
      <w:r>
        <w:t xml:space="preserve"> halte nicht allein für den ewigen Vatter seines eingebornen Sohns JEsu Christi / </w:t>
      </w:r>
      <w:proofErr w:type="spellStart"/>
      <w:r>
        <w:t>sonder</w:t>
      </w:r>
      <w:proofErr w:type="spellEnd"/>
      <w:r>
        <w:t xml:space="preserve"> auch für meinen </w:t>
      </w:r>
      <w:proofErr w:type="spellStart"/>
      <w:r>
        <w:t>gnedigen</w:t>
      </w:r>
      <w:proofErr w:type="spellEnd"/>
      <w:r>
        <w:t xml:space="preserve"> Vatter / der mir als seinem </w:t>
      </w:r>
      <w:proofErr w:type="spellStart"/>
      <w:r>
        <w:t>angenommnen</w:t>
      </w:r>
      <w:proofErr w:type="spellEnd"/>
      <w:r>
        <w:t xml:space="preserve"> </w:t>
      </w:r>
      <w:proofErr w:type="spellStart"/>
      <w:r>
        <w:t>kind</w:t>
      </w:r>
      <w:proofErr w:type="spellEnd"/>
      <w:r>
        <w:t xml:space="preserve"> </w:t>
      </w:r>
      <w:proofErr w:type="spellStart"/>
      <w:r>
        <w:t>guts</w:t>
      </w:r>
      <w:proofErr w:type="spellEnd"/>
      <w:r>
        <w:t xml:space="preserve"> gönne / </w:t>
      </w:r>
      <w:proofErr w:type="spellStart"/>
      <w:r>
        <w:t>vnd</w:t>
      </w:r>
      <w:proofErr w:type="spellEnd"/>
      <w:r>
        <w:t xml:space="preserve"> alle </w:t>
      </w:r>
      <w:proofErr w:type="spellStart"/>
      <w:r>
        <w:t>notturfft</w:t>
      </w:r>
      <w:proofErr w:type="spellEnd"/>
      <w:r>
        <w:t xml:space="preserve"> der </w:t>
      </w:r>
      <w:proofErr w:type="spellStart"/>
      <w:r>
        <w:t>seelen</w:t>
      </w:r>
      <w:proofErr w:type="spellEnd"/>
      <w:r>
        <w:t xml:space="preserve"> </w:t>
      </w:r>
      <w:proofErr w:type="spellStart"/>
      <w:r>
        <w:t>vnd</w:t>
      </w:r>
      <w:proofErr w:type="spellEnd"/>
      <w:r>
        <w:t xml:space="preserve"> deß </w:t>
      </w:r>
      <w:proofErr w:type="spellStart"/>
      <w:r>
        <w:t>leibs</w:t>
      </w:r>
      <w:proofErr w:type="spellEnd"/>
      <w:r>
        <w:t xml:space="preserve"> mir verschaffen könne </w:t>
      </w:r>
      <w:proofErr w:type="spellStart"/>
      <w:r>
        <w:t>vnd</w:t>
      </w:r>
      <w:proofErr w:type="spellEnd"/>
      <w:r>
        <w:t xml:space="preserve"> wölle. Denn ich bekenn daß dieser Gott der </w:t>
      </w:r>
      <w:proofErr w:type="spellStart"/>
      <w:r>
        <w:t>Allmechtig</w:t>
      </w:r>
      <w:proofErr w:type="spellEnd"/>
      <w:r>
        <w:t xml:space="preserve"> Gott </w:t>
      </w:r>
      <w:proofErr w:type="spellStart"/>
      <w:r>
        <w:t>vnnd</w:t>
      </w:r>
      <w:proofErr w:type="spellEnd"/>
      <w:r>
        <w:t xml:space="preserve"> Vatter sey </w:t>
      </w:r>
      <w:proofErr w:type="spellStart"/>
      <w:r>
        <w:t>vnermeßlich</w:t>
      </w:r>
      <w:proofErr w:type="spellEnd"/>
      <w:r>
        <w:t xml:space="preserve"> / der aller höchst / </w:t>
      </w:r>
      <w:proofErr w:type="spellStart"/>
      <w:r>
        <w:t>allwüssend</w:t>
      </w:r>
      <w:proofErr w:type="spellEnd"/>
      <w:r>
        <w:t xml:space="preserve"> / allgegenwertig / dem nichts schwer oder </w:t>
      </w:r>
      <w:proofErr w:type="spellStart"/>
      <w:r>
        <w:t>vnmüglich</w:t>
      </w:r>
      <w:proofErr w:type="spellEnd"/>
      <w:r>
        <w:t xml:space="preserve"> sey. </w:t>
      </w:r>
    </w:p>
    <w:p w14:paraId="3A179661" w14:textId="77777777" w:rsidR="00EB3C2B" w:rsidRDefault="00EB3C2B" w:rsidP="00EB3C2B">
      <w:pPr>
        <w:pStyle w:val="StandardWeb"/>
      </w:pPr>
      <w:r>
        <w:t xml:space="preserve">F. Wo her weist du / daß er </w:t>
      </w:r>
      <w:proofErr w:type="spellStart"/>
      <w:r>
        <w:t>Allmechtig</w:t>
      </w:r>
      <w:proofErr w:type="spellEnd"/>
      <w:r>
        <w:t xml:space="preserve"> ist? </w:t>
      </w:r>
    </w:p>
    <w:p w14:paraId="35F0E8B9" w14:textId="77777777" w:rsidR="00EB3C2B" w:rsidRDefault="00EB3C2B" w:rsidP="00EB3C2B">
      <w:pPr>
        <w:pStyle w:val="StandardWeb"/>
      </w:pPr>
      <w:r>
        <w:t xml:space="preserve">A. Daher </w:t>
      </w:r>
      <w:proofErr w:type="spellStart"/>
      <w:r>
        <w:t>dz</w:t>
      </w:r>
      <w:proofErr w:type="spellEnd"/>
      <w:r>
        <w:t xml:space="preserve"> ich glaub er sey ein </w:t>
      </w:r>
      <w:proofErr w:type="spellStart"/>
      <w:r>
        <w:t>Schöpffer</w:t>
      </w:r>
      <w:proofErr w:type="spellEnd"/>
      <w:r>
        <w:t xml:space="preserve"> deß </w:t>
      </w:r>
      <w:proofErr w:type="spellStart"/>
      <w:r>
        <w:t>himmels</w:t>
      </w:r>
      <w:proofErr w:type="spellEnd"/>
      <w:r>
        <w:t xml:space="preserve"> </w:t>
      </w:r>
      <w:proofErr w:type="spellStart"/>
      <w:r>
        <w:t>vnd</w:t>
      </w:r>
      <w:proofErr w:type="spellEnd"/>
      <w:r>
        <w:t xml:space="preserve"> der erden / </w:t>
      </w:r>
      <w:proofErr w:type="spellStart"/>
      <w:r>
        <w:t>vnd</w:t>
      </w:r>
      <w:proofErr w:type="spellEnd"/>
      <w:r>
        <w:t xml:space="preserve"> alles / was darinnen ist. Denn </w:t>
      </w:r>
      <w:proofErr w:type="spellStart"/>
      <w:r>
        <w:t>auß</w:t>
      </w:r>
      <w:proofErr w:type="spellEnd"/>
      <w:r>
        <w:t xml:space="preserve"> nichts / das ist / da nichts war / </w:t>
      </w:r>
      <w:proofErr w:type="spellStart"/>
      <w:r>
        <w:t>hatt</w:t>
      </w:r>
      <w:proofErr w:type="spellEnd"/>
      <w:r>
        <w:t xml:space="preserve"> Gott alle sichtbare </w:t>
      </w:r>
      <w:proofErr w:type="spellStart"/>
      <w:r>
        <w:t>vnnd</w:t>
      </w:r>
      <w:proofErr w:type="spellEnd"/>
      <w:r>
        <w:t xml:space="preserve"> </w:t>
      </w:r>
      <w:proofErr w:type="spellStart"/>
      <w:r>
        <w:t>vnsichtbare</w:t>
      </w:r>
      <w:proofErr w:type="spellEnd"/>
      <w:r>
        <w:t xml:space="preserve"> ding erschaffen: </w:t>
      </w:r>
      <w:proofErr w:type="spellStart"/>
      <w:r>
        <w:t>vnd</w:t>
      </w:r>
      <w:proofErr w:type="spellEnd"/>
      <w:r>
        <w:t xml:space="preserve"> hat also </w:t>
      </w:r>
      <w:proofErr w:type="spellStart"/>
      <w:r>
        <w:t>vns</w:t>
      </w:r>
      <w:proofErr w:type="spellEnd"/>
      <w:r>
        <w:t xml:space="preserve"> bewiesen / wie gewaltig / wie groß </w:t>
      </w:r>
      <w:proofErr w:type="spellStart"/>
      <w:r>
        <w:t>vnnd</w:t>
      </w:r>
      <w:proofErr w:type="spellEnd"/>
      <w:r>
        <w:t xml:space="preserve"> wunderbarlich er sey. </w:t>
      </w:r>
    </w:p>
    <w:p w14:paraId="761CC0BE" w14:textId="77777777" w:rsidR="00EB3C2B" w:rsidRDefault="00EB3C2B" w:rsidP="00EB3C2B">
      <w:pPr>
        <w:pStyle w:val="StandardWeb"/>
      </w:pPr>
      <w:r>
        <w:t xml:space="preserve">F. </w:t>
      </w:r>
      <w:proofErr w:type="spellStart"/>
      <w:r>
        <w:t>Kanst</w:t>
      </w:r>
      <w:proofErr w:type="spellEnd"/>
      <w:r>
        <w:t xml:space="preserve"> du mir </w:t>
      </w:r>
      <w:proofErr w:type="spellStart"/>
      <w:r>
        <w:t>erzehlen</w:t>
      </w:r>
      <w:proofErr w:type="spellEnd"/>
      <w:r>
        <w:t xml:space="preserve"> / was er geschaffen hat? </w:t>
      </w:r>
    </w:p>
    <w:p w14:paraId="481B3A6D" w14:textId="77777777" w:rsidR="00EB3C2B" w:rsidRDefault="00EB3C2B" w:rsidP="00EB3C2B">
      <w:pPr>
        <w:pStyle w:val="StandardWeb"/>
      </w:pPr>
      <w:r>
        <w:t xml:space="preserve">A. Ja. Denn am ersten tag hat er </w:t>
      </w:r>
      <w:proofErr w:type="spellStart"/>
      <w:r>
        <w:t>dz</w:t>
      </w:r>
      <w:proofErr w:type="spellEnd"/>
      <w:r>
        <w:t xml:space="preserve"> </w:t>
      </w:r>
      <w:proofErr w:type="spellStart"/>
      <w:r>
        <w:t>liecht</w:t>
      </w:r>
      <w:proofErr w:type="spellEnd"/>
      <w:r>
        <w:t xml:space="preserve"> /am andern den </w:t>
      </w:r>
      <w:proofErr w:type="spellStart"/>
      <w:r>
        <w:t>himmel</w:t>
      </w:r>
      <w:proofErr w:type="spellEnd"/>
      <w:r>
        <w:t xml:space="preserve"> / am dritten die erden / am </w:t>
      </w:r>
      <w:proofErr w:type="spellStart"/>
      <w:r>
        <w:t>vierdten</w:t>
      </w:r>
      <w:proofErr w:type="spellEnd"/>
      <w:r>
        <w:t xml:space="preserve"> das </w:t>
      </w:r>
      <w:proofErr w:type="spellStart"/>
      <w:r>
        <w:t>gestirn</w:t>
      </w:r>
      <w:proofErr w:type="spellEnd"/>
      <w:r>
        <w:t xml:space="preserve"> / am </w:t>
      </w:r>
      <w:proofErr w:type="spellStart"/>
      <w:r>
        <w:t>fünfften</w:t>
      </w:r>
      <w:proofErr w:type="spellEnd"/>
      <w:r>
        <w:t xml:space="preserve"> die </w:t>
      </w:r>
      <w:proofErr w:type="spellStart"/>
      <w:r>
        <w:t>visch</w:t>
      </w:r>
      <w:proofErr w:type="spellEnd"/>
      <w:r>
        <w:t xml:space="preserve"> </w:t>
      </w:r>
      <w:proofErr w:type="spellStart"/>
      <w:r>
        <w:t>vnnd</w:t>
      </w:r>
      <w:proofErr w:type="spellEnd"/>
      <w:r>
        <w:t xml:space="preserve"> die </w:t>
      </w:r>
      <w:proofErr w:type="spellStart"/>
      <w:r>
        <w:t>vögel</w:t>
      </w:r>
      <w:proofErr w:type="spellEnd"/>
      <w:r>
        <w:t xml:space="preserve"> / am sechsten allerley </w:t>
      </w:r>
      <w:proofErr w:type="spellStart"/>
      <w:r>
        <w:t>thier</w:t>
      </w:r>
      <w:proofErr w:type="spellEnd"/>
      <w:r>
        <w:t xml:space="preserve"> </w:t>
      </w:r>
      <w:proofErr w:type="spellStart"/>
      <w:r>
        <w:t>vnd</w:t>
      </w:r>
      <w:proofErr w:type="spellEnd"/>
      <w:r>
        <w:t xml:space="preserve"> den </w:t>
      </w:r>
      <w:proofErr w:type="spellStart"/>
      <w:r>
        <w:t>menschen</w:t>
      </w:r>
      <w:proofErr w:type="spellEnd"/>
      <w:r>
        <w:t xml:space="preserve">. </w:t>
      </w:r>
    </w:p>
    <w:p w14:paraId="579D35BF" w14:textId="77777777" w:rsidR="00EB3C2B" w:rsidRDefault="00EB3C2B" w:rsidP="00EB3C2B">
      <w:pPr>
        <w:pStyle w:val="StandardWeb"/>
      </w:pPr>
      <w:r>
        <w:t xml:space="preserve">F. Hat aber Gott dies sein </w:t>
      </w:r>
      <w:proofErr w:type="spellStart"/>
      <w:r>
        <w:t>werck</w:t>
      </w:r>
      <w:proofErr w:type="spellEnd"/>
      <w:r>
        <w:t xml:space="preserve"> der </w:t>
      </w:r>
      <w:proofErr w:type="spellStart"/>
      <w:r>
        <w:t>natur</w:t>
      </w:r>
      <w:proofErr w:type="spellEnd"/>
      <w:r>
        <w:t xml:space="preserve"> also </w:t>
      </w:r>
      <w:proofErr w:type="spellStart"/>
      <w:r>
        <w:t>vber</w:t>
      </w:r>
      <w:proofErr w:type="spellEnd"/>
      <w:r>
        <w:t xml:space="preserve"> geben </w:t>
      </w:r>
      <w:proofErr w:type="spellStart"/>
      <w:r>
        <w:t>vnd</w:t>
      </w:r>
      <w:proofErr w:type="spellEnd"/>
      <w:r>
        <w:t xml:space="preserve"> gelassen / daß jetzt ein </w:t>
      </w:r>
      <w:proofErr w:type="spellStart"/>
      <w:r>
        <w:t>jeglich</w:t>
      </w:r>
      <w:proofErr w:type="spellEnd"/>
      <w:r>
        <w:t xml:space="preserve"> ding nach seinem willen </w:t>
      </w:r>
      <w:proofErr w:type="spellStart"/>
      <w:r>
        <w:t>vnd</w:t>
      </w:r>
      <w:proofErr w:type="spellEnd"/>
      <w:r>
        <w:t xml:space="preserve"> gefallen daher </w:t>
      </w:r>
      <w:proofErr w:type="spellStart"/>
      <w:r>
        <w:t>fare</w:t>
      </w:r>
      <w:proofErr w:type="spellEnd"/>
      <w:r>
        <w:t xml:space="preserve"> ohne Gott </w:t>
      </w:r>
      <w:proofErr w:type="spellStart"/>
      <w:r>
        <w:t>vnd</w:t>
      </w:r>
      <w:proofErr w:type="spellEnd"/>
      <w:r>
        <w:t xml:space="preserve"> </w:t>
      </w:r>
      <w:proofErr w:type="spellStart"/>
      <w:r>
        <w:t>ohn</w:t>
      </w:r>
      <w:proofErr w:type="spellEnd"/>
      <w:r>
        <w:t xml:space="preserve"> seine </w:t>
      </w:r>
      <w:proofErr w:type="spellStart"/>
      <w:r>
        <w:t>fürsehung</w:t>
      </w:r>
      <w:proofErr w:type="spellEnd"/>
      <w:r>
        <w:t xml:space="preserve"> / nach dem ein jedes geartet ist? </w:t>
      </w:r>
    </w:p>
    <w:p w14:paraId="4523CB89" w14:textId="77777777" w:rsidR="00EB3C2B" w:rsidRDefault="00EB3C2B" w:rsidP="00EB3C2B">
      <w:pPr>
        <w:pStyle w:val="StandardWeb"/>
      </w:pPr>
      <w:r>
        <w:t xml:space="preserve">A. Solches zusagen </w:t>
      </w:r>
      <w:proofErr w:type="spellStart"/>
      <w:r>
        <w:t>were</w:t>
      </w:r>
      <w:proofErr w:type="spellEnd"/>
      <w:r>
        <w:t xml:space="preserve"> gottlos. Denn wie Gott alles durch sein </w:t>
      </w:r>
      <w:proofErr w:type="spellStart"/>
      <w:r>
        <w:t>wort</w:t>
      </w:r>
      <w:proofErr w:type="spellEnd"/>
      <w:r>
        <w:t xml:space="preserve"> geschaffen hat / also </w:t>
      </w:r>
      <w:proofErr w:type="spellStart"/>
      <w:r>
        <w:t>erhelt</w:t>
      </w:r>
      <w:proofErr w:type="spellEnd"/>
      <w:r>
        <w:t xml:space="preserve"> er alles durch die </w:t>
      </w:r>
      <w:proofErr w:type="spellStart"/>
      <w:r>
        <w:t>krafft</w:t>
      </w:r>
      <w:proofErr w:type="spellEnd"/>
      <w:r>
        <w:t xml:space="preserve"> seines Geistes / regiert </w:t>
      </w:r>
      <w:proofErr w:type="spellStart"/>
      <w:r>
        <w:t>vnnd</w:t>
      </w:r>
      <w:proofErr w:type="spellEnd"/>
      <w:r>
        <w:t xml:space="preserve"> verwaltet alles / wie der Herr im </w:t>
      </w:r>
      <w:proofErr w:type="spellStart"/>
      <w:r>
        <w:t>Euangelio</w:t>
      </w:r>
      <w:proofErr w:type="spellEnd"/>
      <w:r>
        <w:t xml:space="preserve"> zeuget: Mein Vatter </w:t>
      </w:r>
      <w:proofErr w:type="spellStart"/>
      <w:r>
        <w:t>wirckt</w:t>
      </w:r>
      <w:proofErr w:type="spellEnd"/>
      <w:r>
        <w:t xml:space="preserve"> </w:t>
      </w:r>
      <w:proofErr w:type="spellStart"/>
      <w:r>
        <w:t>biß</w:t>
      </w:r>
      <w:proofErr w:type="spellEnd"/>
      <w:r>
        <w:t xml:space="preserve"> her / </w:t>
      </w:r>
      <w:proofErr w:type="spellStart"/>
      <w:r>
        <w:t>vnd</w:t>
      </w:r>
      <w:proofErr w:type="spellEnd"/>
      <w:r>
        <w:t xml:space="preserve"> ich </w:t>
      </w:r>
      <w:proofErr w:type="spellStart"/>
      <w:r>
        <w:t>wirck</w:t>
      </w:r>
      <w:proofErr w:type="spellEnd"/>
      <w:r>
        <w:t xml:space="preserve"> auch. Daher der Apostel auch spricht: </w:t>
      </w:r>
      <w:proofErr w:type="spellStart"/>
      <w:r>
        <w:t>Jn</w:t>
      </w:r>
      <w:proofErr w:type="spellEnd"/>
      <w:r>
        <w:t xml:space="preserve"> </w:t>
      </w:r>
      <w:proofErr w:type="spellStart"/>
      <w:r>
        <w:t>jhm</w:t>
      </w:r>
      <w:proofErr w:type="spellEnd"/>
      <w:r>
        <w:t xml:space="preserve"> leben / weben / </w:t>
      </w:r>
      <w:proofErr w:type="spellStart"/>
      <w:r>
        <w:t>vnnd</w:t>
      </w:r>
      <w:proofErr w:type="spellEnd"/>
      <w:r>
        <w:t xml:space="preserve"> sind wir. So glauben wir nun / daß wir diese </w:t>
      </w:r>
      <w:proofErr w:type="spellStart"/>
      <w:r>
        <w:t>wolthaten</w:t>
      </w:r>
      <w:proofErr w:type="spellEnd"/>
      <w:r>
        <w:t xml:space="preserve"> alle </w:t>
      </w:r>
      <w:proofErr w:type="spellStart"/>
      <w:r>
        <w:t>auß</w:t>
      </w:r>
      <w:proofErr w:type="spellEnd"/>
      <w:r>
        <w:t xml:space="preserve"> der </w:t>
      </w:r>
      <w:proofErr w:type="spellStart"/>
      <w:r>
        <w:t>hand</w:t>
      </w:r>
      <w:proofErr w:type="spellEnd"/>
      <w:r>
        <w:t xml:space="preserve"> Gottes empfangen / die wir </w:t>
      </w:r>
      <w:proofErr w:type="spellStart"/>
      <w:r>
        <w:t>teglich</w:t>
      </w:r>
      <w:proofErr w:type="spellEnd"/>
      <w:r>
        <w:t xml:space="preserve"> / empfangen. </w:t>
      </w:r>
    </w:p>
    <w:p w14:paraId="094416DF" w14:textId="77777777" w:rsidR="00EB3C2B" w:rsidRDefault="00EB3C2B" w:rsidP="00EB3C2B">
      <w:pPr>
        <w:pStyle w:val="StandardWeb"/>
      </w:pPr>
      <w:r>
        <w:t xml:space="preserve">F. Welche haltest du </w:t>
      </w:r>
      <w:proofErr w:type="spellStart"/>
      <w:r>
        <w:t>vnder</w:t>
      </w:r>
      <w:proofErr w:type="spellEnd"/>
      <w:r>
        <w:t xml:space="preserve"> allen </w:t>
      </w:r>
      <w:proofErr w:type="spellStart"/>
      <w:r>
        <w:t>creaturen</w:t>
      </w:r>
      <w:proofErr w:type="spellEnd"/>
      <w:r>
        <w:t xml:space="preserve"> für die </w:t>
      </w:r>
      <w:proofErr w:type="spellStart"/>
      <w:r>
        <w:t>fürtrefflichste</w:t>
      </w:r>
      <w:proofErr w:type="spellEnd"/>
      <w:r>
        <w:t xml:space="preserve"> </w:t>
      </w:r>
      <w:proofErr w:type="spellStart"/>
      <w:r>
        <w:t>creatur</w:t>
      </w:r>
      <w:proofErr w:type="spellEnd"/>
      <w:r>
        <w:t xml:space="preserve">? </w:t>
      </w:r>
    </w:p>
    <w:p w14:paraId="142E2329" w14:textId="77777777" w:rsidR="00EB3C2B" w:rsidRDefault="00EB3C2B" w:rsidP="00EB3C2B">
      <w:pPr>
        <w:pStyle w:val="StandardWeb"/>
      </w:pPr>
      <w:r>
        <w:t xml:space="preserve">A. Den </w:t>
      </w:r>
      <w:proofErr w:type="spellStart"/>
      <w:r>
        <w:t>menschen</w:t>
      </w:r>
      <w:proofErr w:type="spellEnd"/>
      <w:r>
        <w:t xml:space="preserve"> / als </w:t>
      </w:r>
      <w:proofErr w:type="spellStart"/>
      <w:r>
        <w:t>vmb</w:t>
      </w:r>
      <w:proofErr w:type="spellEnd"/>
      <w:r>
        <w:t xml:space="preserve"> welches willen alles erschaffen / </w:t>
      </w:r>
      <w:proofErr w:type="spellStart"/>
      <w:r>
        <w:t>vnd</w:t>
      </w:r>
      <w:proofErr w:type="spellEnd"/>
      <w:r>
        <w:t xml:space="preserve"> dem alles hernach </w:t>
      </w:r>
      <w:proofErr w:type="spellStart"/>
      <w:r>
        <w:t>vnderworffen</w:t>
      </w:r>
      <w:proofErr w:type="spellEnd"/>
      <w:r>
        <w:t xml:space="preserve"> ist. </w:t>
      </w:r>
    </w:p>
    <w:p w14:paraId="49078D92" w14:textId="77777777" w:rsidR="00EB3C2B" w:rsidRDefault="00EB3C2B" w:rsidP="00EB3C2B">
      <w:pPr>
        <w:pStyle w:val="StandardWeb"/>
      </w:pPr>
      <w:r>
        <w:t xml:space="preserve">F. </w:t>
      </w:r>
      <w:proofErr w:type="spellStart"/>
      <w:r>
        <w:t>Warvon</w:t>
      </w:r>
      <w:proofErr w:type="spellEnd"/>
      <w:r>
        <w:t xml:space="preserve"> ist der </w:t>
      </w:r>
      <w:proofErr w:type="spellStart"/>
      <w:r>
        <w:t>mensch</w:t>
      </w:r>
      <w:proofErr w:type="spellEnd"/>
      <w:r>
        <w:t xml:space="preserve"> </w:t>
      </w:r>
      <w:proofErr w:type="spellStart"/>
      <w:r>
        <w:t>zusamen</w:t>
      </w:r>
      <w:proofErr w:type="spellEnd"/>
      <w:r>
        <w:t xml:space="preserve"> gesetzt? </w:t>
      </w:r>
    </w:p>
    <w:p w14:paraId="41CF044A" w14:textId="77777777" w:rsidR="00EB3C2B" w:rsidRDefault="00EB3C2B" w:rsidP="00EB3C2B">
      <w:pPr>
        <w:pStyle w:val="StandardWeb"/>
      </w:pPr>
      <w:r>
        <w:t xml:space="preserve">A. </w:t>
      </w:r>
      <w:proofErr w:type="spellStart"/>
      <w:r>
        <w:t>Auß</w:t>
      </w:r>
      <w:proofErr w:type="spellEnd"/>
      <w:r>
        <w:t xml:space="preserve"> </w:t>
      </w:r>
      <w:proofErr w:type="spellStart"/>
      <w:r>
        <w:t>seel</w:t>
      </w:r>
      <w:proofErr w:type="spellEnd"/>
      <w:r>
        <w:t xml:space="preserve"> </w:t>
      </w:r>
      <w:proofErr w:type="spellStart"/>
      <w:r>
        <w:t>vnd</w:t>
      </w:r>
      <w:proofErr w:type="spellEnd"/>
      <w:r>
        <w:t xml:space="preserve"> leib: die </w:t>
      </w:r>
      <w:proofErr w:type="spellStart"/>
      <w:r>
        <w:t>seel</w:t>
      </w:r>
      <w:proofErr w:type="spellEnd"/>
      <w:r>
        <w:t xml:space="preserve"> ist von Gott erschaffen </w:t>
      </w:r>
      <w:proofErr w:type="spellStart"/>
      <w:r>
        <w:t>vnnd</w:t>
      </w:r>
      <w:proofErr w:type="spellEnd"/>
      <w:r>
        <w:t xml:space="preserve"> in das </w:t>
      </w:r>
      <w:proofErr w:type="spellStart"/>
      <w:r>
        <w:t>angesicht</w:t>
      </w:r>
      <w:proofErr w:type="spellEnd"/>
      <w:r>
        <w:t xml:space="preserve"> deß </w:t>
      </w:r>
      <w:proofErr w:type="spellStart"/>
      <w:r>
        <w:t>menschen</w:t>
      </w:r>
      <w:proofErr w:type="spellEnd"/>
      <w:r>
        <w:t xml:space="preserve"> eingeblasen: der leib ist </w:t>
      </w:r>
      <w:proofErr w:type="spellStart"/>
      <w:r>
        <w:t>auß</w:t>
      </w:r>
      <w:proofErr w:type="spellEnd"/>
      <w:r>
        <w:t xml:space="preserve"> dem </w:t>
      </w:r>
      <w:proofErr w:type="spellStart"/>
      <w:r>
        <w:t>leyme</w:t>
      </w:r>
      <w:proofErr w:type="spellEnd"/>
      <w:r>
        <w:t xml:space="preserve"> genommen </w:t>
      </w:r>
      <w:proofErr w:type="spellStart"/>
      <w:r>
        <w:t>vnnd</w:t>
      </w:r>
      <w:proofErr w:type="spellEnd"/>
      <w:r>
        <w:t xml:space="preserve"> von Gott gestaltet / </w:t>
      </w:r>
      <w:proofErr w:type="spellStart"/>
      <w:r>
        <w:t>vnd</w:t>
      </w:r>
      <w:proofErr w:type="spellEnd"/>
      <w:r>
        <w:t xml:space="preserve"> ist </w:t>
      </w:r>
      <w:proofErr w:type="spellStart"/>
      <w:r>
        <w:t>auffrecht</w:t>
      </w:r>
      <w:proofErr w:type="spellEnd"/>
      <w:r>
        <w:t xml:space="preserve"> gemachet / damit der </w:t>
      </w:r>
      <w:proofErr w:type="spellStart"/>
      <w:r>
        <w:t>mensch</w:t>
      </w:r>
      <w:proofErr w:type="spellEnd"/>
      <w:r>
        <w:t xml:space="preserve"> allezeit desto demütiger </w:t>
      </w:r>
      <w:proofErr w:type="spellStart"/>
      <w:r>
        <w:t>were</w:t>
      </w:r>
      <w:proofErr w:type="spellEnd"/>
      <w:r>
        <w:t xml:space="preserve"> / weil er weißt daß sein leib von der erden genommen </w:t>
      </w:r>
      <w:proofErr w:type="spellStart"/>
      <w:r>
        <w:t>vnd</w:t>
      </w:r>
      <w:proofErr w:type="spellEnd"/>
      <w:r>
        <w:t xml:space="preserve"> gestaltet ist / </w:t>
      </w:r>
      <w:proofErr w:type="spellStart"/>
      <w:r>
        <w:t>vnnd</w:t>
      </w:r>
      <w:proofErr w:type="spellEnd"/>
      <w:r>
        <w:t xml:space="preserve"> daß er den </w:t>
      </w:r>
      <w:proofErr w:type="spellStart"/>
      <w:r>
        <w:t>himmel</w:t>
      </w:r>
      <w:proofErr w:type="spellEnd"/>
      <w:r>
        <w:t xml:space="preserve"> </w:t>
      </w:r>
      <w:proofErr w:type="spellStart"/>
      <w:r>
        <w:t>anschawete</w:t>
      </w:r>
      <w:proofErr w:type="spellEnd"/>
      <w:r>
        <w:t xml:space="preserve"> / dahin sich </w:t>
      </w:r>
      <w:proofErr w:type="spellStart"/>
      <w:r>
        <w:t>strackte</w:t>
      </w:r>
      <w:proofErr w:type="spellEnd"/>
      <w:r>
        <w:t xml:space="preserve"> / nicht aber </w:t>
      </w:r>
      <w:proofErr w:type="spellStart"/>
      <w:r>
        <w:t>gantz</w:t>
      </w:r>
      <w:proofErr w:type="spellEnd"/>
      <w:r>
        <w:t xml:space="preserve"> </w:t>
      </w:r>
      <w:proofErr w:type="spellStart"/>
      <w:r>
        <w:t>vnd</w:t>
      </w:r>
      <w:proofErr w:type="spellEnd"/>
      <w:r>
        <w:t xml:space="preserve"> gar den </w:t>
      </w:r>
      <w:proofErr w:type="spellStart"/>
      <w:r>
        <w:t>jrrdischen</w:t>
      </w:r>
      <w:proofErr w:type="spellEnd"/>
      <w:r>
        <w:t xml:space="preserve"> dingen ergeben werde. </w:t>
      </w:r>
    </w:p>
    <w:p w14:paraId="3DE45417" w14:textId="77777777" w:rsidR="00EB3C2B" w:rsidRDefault="00EB3C2B" w:rsidP="00EB3C2B">
      <w:pPr>
        <w:pStyle w:val="StandardWeb"/>
      </w:pPr>
      <w:r>
        <w:t xml:space="preserve">F. </w:t>
      </w:r>
      <w:proofErr w:type="spellStart"/>
      <w:r>
        <w:t>Jst</w:t>
      </w:r>
      <w:proofErr w:type="spellEnd"/>
      <w:r>
        <w:t xml:space="preserve"> der </w:t>
      </w:r>
      <w:proofErr w:type="spellStart"/>
      <w:r>
        <w:t>mensch</w:t>
      </w:r>
      <w:proofErr w:type="spellEnd"/>
      <w:r>
        <w:t xml:space="preserve"> sterblich. </w:t>
      </w:r>
    </w:p>
    <w:p w14:paraId="7B7ABB96" w14:textId="77777777" w:rsidR="00EB3C2B" w:rsidRDefault="00EB3C2B" w:rsidP="00EB3C2B">
      <w:pPr>
        <w:pStyle w:val="StandardWeb"/>
      </w:pPr>
      <w:r>
        <w:t xml:space="preserve">A. Nach dem leib ist er sterblich / nach der </w:t>
      </w:r>
      <w:proofErr w:type="spellStart"/>
      <w:r>
        <w:t>seel</w:t>
      </w:r>
      <w:proofErr w:type="spellEnd"/>
      <w:r>
        <w:t xml:space="preserve"> </w:t>
      </w:r>
      <w:proofErr w:type="spellStart"/>
      <w:r>
        <w:t>vnsterblich</w:t>
      </w:r>
      <w:proofErr w:type="spellEnd"/>
      <w:r>
        <w:t xml:space="preserve">. Denn wenn die </w:t>
      </w:r>
      <w:proofErr w:type="spellStart"/>
      <w:r>
        <w:t>seel</w:t>
      </w:r>
      <w:proofErr w:type="spellEnd"/>
      <w:r>
        <w:t xml:space="preserve"> </w:t>
      </w:r>
      <w:proofErr w:type="spellStart"/>
      <w:r>
        <w:t>auß</w:t>
      </w:r>
      <w:proofErr w:type="spellEnd"/>
      <w:r>
        <w:t xml:space="preserve"> dem leib scheidet / so stirbt der leib / die </w:t>
      </w:r>
      <w:proofErr w:type="spellStart"/>
      <w:r>
        <w:t>seel</w:t>
      </w:r>
      <w:proofErr w:type="spellEnd"/>
      <w:r>
        <w:t xml:space="preserve"> aber verdirbet nimmermehr / </w:t>
      </w:r>
      <w:proofErr w:type="spellStart"/>
      <w:r>
        <w:t>sonder</w:t>
      </w:r>
      <w:proofErr w:type="spellEnd"/>
      <w:r>
        <w:t xml:space="preserve"> </w:t>
      </w:r>
      <w:proofErr w:type="spellStart"/>
      <w:r>
        <w:t>wirdt</w:t>
      </w:r>
      <w:proofErr w:type="spellEnd"/>
      <w:r>
        <w:t xml:space="preserve"> als bald nach absterben deß </w:t>
      </w:r>
      <w:proofErr w:type="spellStart"/>
      <w:r>
        <w:t>leibs</w:t>
      </w:r>
      <w:proofErr w:type="spellEnd"/>
      <w:r>
        <w:t xml:space="preserve"> getragen an das orte / das </w:t>
      </w:r>
      <w:proofErr w:type="spellStart"/>
      <w:r>
        <w:t>jhr</w:t>
      </w:r>
      <w:proofErr w:type="spellEnd"/>
      <w:r>
        <w:t xml:space="preserve"> bereitet ist / entweder </w:t>
      </w:r>
      <w:proofErr w:type="spellStart"/>
      <w:r>
        <w:t>vber</w:t>
      </w:r>
      <w:proofErr w:type="spellEnd"/>
      <w:r>
        <w:t xml:space="preserve"> sich gen </w:t>
      </w:r>
      <w:proofErr w:type="spellStart"/>
      <w:r>
        <w:t>himmel</w:t>
      </w:r>
      <w:proofErr w:type="spellEnd"/>
      <w:r>
        <w:t xml:space="preserve"> / oder </w:t>
      </w:r>
      <w:proofErr w:type="spellStart"/>
      <w:r>
        <w:t>niderwerts</w:t>
      </w:r>
      <w:proofErr w:type="spellEnd"/>
      <w:r>
        <w:t xml:space="preserve"> in die helle: da sie entweder selig oder elend lebet in </w:t>
      </w:r>
      <w:proofErr w:type="spellStart"/>
      <w:r>
        <w:t>ewigkeit</w:t>
      </w:r>
      <w:proofErr w:type="spellEnd"/>
      <w:r>
        <w:t xml:space="preserve">. </w:t>
      </w:r>
    </w:p>
    <w:p w14:paraId="2E7B6367" w14:textId="77777777" w:rsidR="00EB3C2B" w:rsidRDefault="00EB3C2B" w:rsidP="00EB3C2B">
      <w:pPr>
        <w:pStyle w:val="StandardWeb"/>
      </w:pPr>
      <w:r>
        <w:t xml:space="preserve">F. Was haltest du von den </w:t>
      </w:r>
      <w:proofErr w:type="spellStart"/>
      <w:r>
        <w:t>kräfften</w:t>
      </w:r>
      <w:proofErr w:type="spellEnd"/>
      <w:r>
        <w:t xml:space="preserve"> deß </w:t>
      </w:r>
      <w:proofErr w:type="spellStart"/>
      <w:r>
        <w:t>menschen</w:t>
      </w:r>
      <w:proofErr w:type="spellEnd"/>
      <w:r>
        <w:t xml:space="preserve">? Hat er auch jetzt von </w:t>
      </w:r>
      <w:proofErr w:type="spellStart"/>
      <w:r>
        <w:t>natur</w:t>
      </w:r>
      <w:proofErr w:type="spellEnd"/>
      <w:r>
        <w:t xml:space="preserve"> die </w:t>
      </w:r>
      <w:proofErr w:type="spellStart"/>
      <w:r>
        <w:t>kräffte</w:t>
      </w:r>
      <w:proofErr w:type="spellEnd"/>
      <w:r>
        <w:t xml:space="preserve"> </w:t>
      </w:r>
      <w:proofErr w:type="spellStart"/>
      <w:r>
        <w:t>vnnd</w:t>
      </w:r>
      <w:proofErr w:type="spellEnd"/>
      <w:r>
        <w:t xml:space="preserve"> </w:t>
      </w:r>
      <w:proofErr w:type="spellStart"/>
      <w:r>
        <w:t>vermögligkeit</w:t>
      </w:r>
      <w:proofErr w:type="spellEnd"/>
      <w:r>
        <w:t xml:space="preserve"> das gut zu </w:t>
      </w:r>
      <w:proofErr w:type="spellStart"/>
      <w:r>
        <w:t>volbringen</w:t>
      </w:r>
      <w:proofErr w:type="spellEnd"/>
      <w:r>
        <w:t xml:space="preserve">? </w:t>
      </w:r>
    </w:p>
    <w:p w14:paraId="4EA12E46" w14:textId="77777777" w:rsidR="00EB3C2B" w:rsidRDefault="00EB3C2B" w:rsidP="00EB3C2B">
      <w:pPr>
        <w:pStyle w:val="StandardWeb"/>
      </w:pPr>
      <w:r>
        <w:t xml:space="preserve">A. Nein. Denn im fahl deß ersten </w:t>
      </w:r>
      <w:proofErr w:type="spellStart"/>
      <w:r>
        <w:t>menschen</w:t>
      </w:r>
      <w:proofErr w:type="spellEnd"/>
      <w:r>
        <w:t xml:space="preserve"> / nemlich deß Adams / ist der menschlich verstand </w:t>
      </w:r>
      <w:proofErr w:type="spellStart"/>
      <w:r>
        <w:t>vnd</w:t>
      </w:r>
      <w:proofErr w:type="spellEnd"/>
      <w:r>
        <w:t xml:space="preserve"> </w:t>
      </w:r>
      <w:proofErr w:type="spellStart"/>
      <w:r>
        <w:t>wille</w:t>
      </w:r>
      <w:proofErr w:type="spellEnd"/>
      <w:r>
        <w:t xml:space="preserve"> also verderbt / daß er keine </w:t>
      </w:r>
      <w:proofErr w:type="spellStart"/>
      <w:r>
        <w:t>kräffte</w:t>
      </w:r>
      <w:proofErr w:type="spellEnd"/>
      <w:r>
        <w:t xml:space="preserve"> / denn allein zum bösen hat. Daher die </w:t>
      </w:r>
      <w:proofErr w:type="spellStart"/>
      <w:r>
        <w:t>Schrifft</w:t>
      </w:r>
      <w:proofErr w:type="spellEnd"/>
      <w:r>
        <w:t xml:space="preserve"> sagt / niemand komm in das reich Gottes / denn der widergeboren ist. </w:t>
      </w:r>
    </w:p>
    <w:p w14:paraId="187914B0" w14:textId="77777777" w:rsidR="00EB3C2B" w:rsidRDefault="00EB3C2B" w:rsidP="00EB3C2B">
      <w:pPr>
        <w:pStyle w:val="StandardWeb"/>
      </w:pPr>
      <w:r>
        <w:t xml:space="preserve">F. Können denn die </w:t>
      </w:r>
      <w:proofErr w:type="spellStart"/>
      <w:r>
        <w:t>widergebornen</w:t>
      </w:r>
      <w:proofErr w:type="spellEnd"/>
      <w:r>
        <w:t xml:space="preserve"> </w:t>
      </w:r>
      <w:proofErr w:type="spellStart"/>
      <w:r>
        <w:t>guts</w:t>
      </w:r>
      <w:proofErr w:type="spellEnd"/>
      <w:r>
        <w:t xml:space="preserve"> thun? </w:t>
      </w:r>
    </w:p>
    <w:p w14:paraId="781B74EF" w14:textId="77777777" w:rsidR="00EB3C2B" w:rsidRDefault="00EB3C2B" w:rsidP="00EB3C2B">
      <w:pPr>
        <w:pStyle w:val="StandardWeb"/>
      </w:pPr>
      <w:r>
        <w:t xml:space="preserve">A. Der Herr antwortet im </w:t>
      </w:r>
      <w:proofErr w:type="spellStart"/>
      <w:r>
        <w:t>Euangelio</w:t>
      </w:r>
      <w:proofErr w:type="spellEnd"/>
      <w:r>
        <w:t xml:space="preserve"> </w:t>
      </w:r>
      <w:proofErr w:type="spellStart"/>
      <w:r>
        <w:t>vnd</w:t>
      </w:r>
      <w:proofErr w:type="spellEnd"/>
      <w:r>
        <w:t xml:space="preserve"> spricht: Ohne mich könnt </w:t>
      </w:r>
      <w:proofErr w:type="spellStart"/>
      <w:r>
        <w:t>jr</w:t>
      </w:r>
      <w:proofErr w:type="spellEnd"/>
      <w:r>
        <w:t xml:space="preserve"> nichts thun. </w:t>
      </w:r>
      <w:proofErr w:type="spellStart"/>
      <w:r>
        <w:t>Vnnd</w:t>
      </w:r>
      <w:proofErr w:type="spellEnd"/>
      <w:r>
        <w:t xml:space="preserve"> der Apostel: Gott ists / der in euch </w:t>
      </w:r>
      <w:proofErr w:type="spellStart"/>
      <w:r>
        <w:t>wirckt</w:t>
      </w:r>
      <w:proofErr w:type="spellEnd"/>
      <w:r>
        <w:t xml:space="preserve"> das wöllen </w:t>
      </w:r>
      <w:proofErr w:type="spellStart"/>
      <w:r>
        <w:t>vnd</w:t>
      </w:r>
      <w:proofErr w:type="spellEnd"/>
      <w:r>
        <w:t xml:space="preserve"> vollbringen. </w:t>
      </w:r>
      <w:proofErr w:type="spellStart"/>
      <w:r>
        <w:t>Vnd</w:t>
      </w:r>
      <w:proofErr w:type="spellEnd"/>
      <w:r>
        <w:t xml:space="preserve"> an einem andern </w:t>
      </w:r>
      <w:proofErr w:type="spellStart"/>
      <w:r>
        <w:t>orth</w:t>
      </w:r>
      <w:proofErr w:type="spellEnd"/>
      <w:r>
        <w:t xml:space="preserve">: Wir sind nicht geschickt von </w:t>
      </w:r>
      <w:proofErr w:type="spellStart"/>
      <w:r>
        <w:t>vns</w:t>
      </w:r>
      <w:proofErr w:type="spellEnd"/>
      <w:r>
        <w:t xml:space="preserve"> selbst etwas zu </w:t>
      </w:r>
      <w:proofErr w:type="spellStart"/>
      <w:r>
        <w:t>gedencken</w:t>
      </w:r>
      <w:proofErr w:type="spellEnd"/>
      <w:r>
        <w:t xml:space="preserve"> / </w:t>
      </w:r>
      <w:proofErr w:type="spellStart"/>
      <w:r>
        <w:t>sonder</w:t>
      </w:r>
      <w:proofErr w:type="spellEnd"/>
      <w:r>
        <w:t xml:space="preserve"> all </w:t>
      </w:r>
      <w:proofErr w:type="spellStart"/>
      <w:r>
        <w:t>vnser</w:t>
      </w:r>
      <w:proofErr w:type="spellEnd"/>
      <w:r>
        <w:t xml:space="preserve"> </w:t>
      </w:r>
      <w:proofErr w:type="spellStart"/>
      <w:r>
        <w:t>geschickligkeit</w:t>
      </w:r>
      <w:proofErr w:type="spellEnd"/>
      <w:r>
        <w:t xml:space="preserve"> ist </w:t>
      </w:r>
      <w:proofErr w:type="spellStart"/>
      <w:r>
        <w:t>vonn</w:t>
      </w:r>
      <w:proofErr w:type="spellEnd"/>
      <w:r>
        <w:t xml:space="preserve"> Gott. Diese </w:t>
      </w:r>
      <w:proofErr w:type="spellStart"/>
      <w:r>
        <w:t>geschickligkeit</w:t>
      </w:r>
      <w:proofErr w:type="spellEnd"/>
      <w:r>
        <w:t xml:space="preserve"> aber </w:t>
      </w:r>
      <w:proofErr w:type="spellStart"/>
      <w:r>
        <w:t>wirdt</w:t>
      </w:r>
      <w:proofErr w:type="spellEnd"/>
      <w:r>
        <w:t xml:space="preserve"> </w:t>
      </w:r>
      <w:proofErr w:type="spellStart"/>
      <w:r>
        <w:t>dermassen</w:t>
      </w:r>
      <w:proofErr w:type="spellEnd"/>
      <w:r>
        <w:t xml:space="preserve"> verhindert </w:t>
      </w:r>
      <w:proofErr w:type="spellStart"/>
      <w:r>
        <w:t>vnnd</w:t>
      </w:r>
      <w:proofErr w:type="spellEnd"/>
      <w:r>
        <w:t xml:space="preserve"> </w:t>
      </w:r>
      <w:proofErr w:type="spellStart"/>
      <w:r>
        <w:t>geschwecht</w:t>
      </w:r>
      <w:proofErr w:type="spellEnd"/>
      <w:r>
        <w:t xml:space="preserve"> von der </w:t>
      </w:r>
      <w:proofErr w:type="spellStart"/>
      <w:r>
        <w:t>schwachheit</w:t>
      </w:r>
      <w:proofErr w:type="spellEnd"/>
      <w:r>
        <w:t xml:space="preserve"> / die den </w:t>
      </w:r>
      <w:proofErr w:type="spellStart"/>
      <w:r>
        <w:t>widergebornen</w:t>
      </w:r>
      <w:proofErr w:type="spellEnd"/>
      <w:r>
        <w:t xml:space="preserve"> noch anhanget / daß die heiligen Gott </w:t>
      </w:r>
      <w:proofErr w:type="spellStart"/>
      <w:r>
        <w:t>vmb</w:t>
      </w:r>
      <w:proofErr w:type="spellEnd"/>
      <w:r>
        <w:t xml:space="preserve"> </w:t>
      </w:r>
      <w:proofErr w:type="spellStart"/>
      <w:r>
        <w:t>gnade</w:t>
      </w:r>
      <w:proofErr w:type="spellEnd"/>
      <w:r>
        <w:t xml:space="preserve"> </w:t>
      </w:r>
      <w:proofErr w:type="spellStart"/>
      <w:r>
        <w:t>vnnd</w:t>
      </w:r>
      <w:proofErr w:type="spellEnd"/>
      <w:r>
        <w:t xml:space="preserve"> </w:t>
      </w:r>
      <w:proofErr w:type="spellStart"/>
      <w:r>
        <w:t>barmhertzigkeit</w:t>
      </w:r>
      <w:proofErr w:type="spellEnd"/>
      <w:r>
        <w:t xml:space="preserve"> bitten / sich </w:t>
      </w:r>
      <w:proofErr w:type="spellStart"/>
      <w:r>
        <w:t>jhrer</w:t>
      </w:r>
      <w:proofErr w:type="spellEnd"/>
      <w:r>
        <w:t xml:space="preserve"> </w:t>
      </w:r>
      <w:proofErr w:type="spellStart"/>
      <w:r>
        <w:t>wercken</w:t>
      </w:r>
      <w:proofErr w:type="spellEnd"/>
      <w:r>
        <w:t xml:space="preserve"> </w:t>
      </w:r>
      <w:proofErr w:type="spellStart"/>
      <w:r>
        <w:t>vnd</w:t>
      </w:r>
      <w:proofErr w:type="spellEnd"/>
      <w:r>
        <w:t xml:space="preserve"> </w:t>
      </w:r>
      <w:proofErr w:type="spellStart"/>
      <w:r>
        <w:t>kräfften</w:t>
      </w:r>
      <w:proofErr w:type="spellEnd"/>
      <w:r>
        <w:t xml:space="preserve"> nicht </w:t>
      </w:r>
      <w:proofErr w:type="spellStart"/>
      <w:r>
        <w:t>rhümen</w:t>
      </w:r>
      <w:proofErr w:type="spellEnd"/>
      <w:r>
        <w:t xml:space="preserve">. Job 9. Psalm. 142. Röm. 7. </w:t>
      </w:r>
    </w:p>
    <w:p w14:paraId="5061DC39" w14:textId="77777777" w:rsidR="00EB3C2B" w:rsidRDefault="00EB3C2B" w:rsidP="00EB3C2B">
      <w:pPr>
        <w:pStyle w:val="StandardWeb"/>
      </w:pPr>
      <w:r>
        <w:t xml:space="preserve">F. Wie nennet die </w:t>
      </w:r>
      <w:proofErr w:type="spellStart"/>
      <w:r>
        <w:t>Schrifft</w:t>
      </w:r>
      <w:proofErr w:type="spellEnd"/>
      <w:r>
        <w:t xml:space="preserve"> den </w:t>
      </w:r>
      <w:proofErr w:type="spellStart"/>
      <w:r>
        <w:t>widergebornen</w:t>
      </w:r>
      <w:proofErr w:type="spellEnd"/>
      <w:r>
        <w:t xml:space="preserve"> / </w:t>
      </w:r>
      <w:proofErr w:type="spellStart"/>
      <w:r>
        <w:t>vnd</w:t>
      </w:r>
      <w:proofErr w:type="spellEnd"/>
      <w:r>
        <w:t xml:space="preserve"> nicht </w:t>
      </w:r>
      <w:proofErr w:type="spellStart"/>
      <w:r>
        <w:t>widergebornen</w:t>
      </w:r>
      <w:proofErr w:type="spellEnd"/>
      <w:r>
        <w:t xml:space="preserve"> </w:t>
      </w:r>
      <w:proofErr w:type="spellStart"/>
      <w:r>
        <w:t>menschen</w:t>
      </w:r>
      <w:proofErr w:type="spellEnd"/>
      <w:r>
        <w:t xml:space="preserve">? </w:t>
      </w:r>
    </w:p>
    <w:p w14:paraId="554A6A05" w14:textId="77777777" w:rsidR="00EB3C2B" w:rsidRDefault="00EB3C2B" w:rsidP="00EB3C2B">
      <w:pPr>
        <w:pStyle w:val="StandardWeb"/>
      </w:pPr>
      <w:r>
        <w:t xml:space="preserve">A. Den </w:t>
      </w:r>
      <w:proofErr w:type="spellStart"/>
      <w:r>
        <w:t>menschen</w:t>
      </w:r>
      <w:proofErr w:type="spellEnd"/>
      <w:r>
        <w:t xml:space="preserve"> / der noch nicht widergeboren ist / nennt sie den alten </w:t>
      </w:r>
      <w:proofErr w:type="spellStart"/>
      <w:r>
        <w:t>menschen</w:t>
      </w:r>
      <w:proofErr w:type="spellEnd"/>
      <w:r>
        <w:t xml:space="preserve"> / als der am willen </w:t>
      </w:r>
      <w:proofErr w:type="spellStart"/>
      <w:r>
        <w:t>vnd</w:t>
      </w:r>
      <w:proofErr w:type="spellEnd"/>
      <w:r>
        <w:t xml:space="preserve"> verstand verderbt / mit worten </w:t>
      </w:r>
      <w:proofErr w:type="spellStart"/>
      <w:r>
        <w:t>vnd</w:t>
      </w:r>
      <w:proofErr w:type="spellEnd"/>
      <w:r>
        <w:t xml:space="preserve"> </w:t>
      </w:r>
      <w:proofErr w:type="spellStart"/>
      <w:r>
        <w:t>wercken</w:t>
      </w:r>
      <w:proofErr w:type="spellEnd"/>
      <w:r>
        <w:t xml:space="preserve"> befleckt ist. Den </w:t>
      </w:r>
      <w:proofErr w:type="spellStart"/>
      <w:r>
        <w:t>widergebornen</w:t>
      </w:r>
      <w:proofErr w:type="spellEnd"/>
      <w:r>
        <w:t xml:space="preserve"> nennt sie den </w:t>
      </w:r>
      <w:proofErr w:type="spellStart"/>
      <w:r>
        <w:t>newen</w:t>
      </w:r>
      <w:proofErr w:type="spellEnd"/>
      <w:r>
        <w:t xml:space="preserve"> </w:t>
      </w:r>
      <w:proofErr w:type="spellStart"/>
      <w:r>
        <w:t>menschen</w:t>
      </w:r>
      <w:proofErr w:type="spellEnd"/>
      <w:r>
        <w:t xml:space="preserve"> / der nemlich durch den </w:t>
      </w:r>
      <w:proofErr w:type="spellStart"/>
      <w:r>
        <w:t>Geyst</w:t>
      </w:r>
      <w:proofErr w:type="spellEnd"/>
      <w:r>
        <w:t xml:space="preserve"> GOttes erleuchtet </w:t>
      </w:r>
      <w:proofErr w:type="spellStart"/>
      <w:r>
        <w:t>vnd</w:t>
      </w:r>
      <w:proofErr w:type="spellEnd"/>
      <w:r>
        <w:t xml:space="preserve"> zum </w:t>
      </w:r>
      <w:proofErr w:type="spellStart"/>
      <w:r>
        <w:t>ebenbild</w:t>
      </w:r>
      <w:proofErr w:type="spellEnd"/>
      <w:r>
        <w:t xml:space="preserve"> Christi </w:t>
      </w:r>
      <w:proofErr w:type="spellStart"/>
      <w:r>
        <w:t>erneuwert</w:t>
      </w:r>
      <w:proofErr w:type="spellEnd"/>
      <w:r>
        <w:t xml:space="preserve"> ist. Wie der Apostel </w:t>
      </w:r>
      <w:proofErr w:type="spellStart"/>
      <w:r>
        <w:t>weitleuffig</w:t>
      </w:r>
      <w:proofErr w:type="spellEnd"/>
      <w:r>
        <w:t xml:space="preserve"> erklärt an die Römer </w:t>
      </w:r>
      <w:proofErr w:type="spellStart"/>
      <w:r>
        <w:t>cap</w:t>
      </w:r>
      <w:proofErr w:type="spellEnd"/>
      <w:r>
        <w:t xml:space="preserve">. 6. Ephes. 4. Col. 3. </w:t>
      </w:r>
    </w:p>
    <w:p w14:paraId="22D23090" w14:textId="77777777" w:rsidR="00EB3C2B" w:rsidRDefault="00EB3C2B" w:rsidP="00EB3C2B">
      <w:pPr>
        <w:pStyle w:val="StandardWeb"/>
      </w:pPr>
      <w:r>
        <w:t xml:space="preserve">F. Was </w:t>
      </w:r>
      <w:proofErr w:type="spellStart"/>
      <w:r>
        <w:t>begreifft</w:t>
      </w:r>
      <w:proofErr w:type="spellEnd"/>
      <w:r>
        <w:t xml:space="preserve"> der ander </w:t>
      </w:r>
      <w:proofErr w:type="spellStart"/>
      <w:r>
        <w:t>puncten</w:t>
      </w:r>
      <w:proofErr w:type="spellEnd"/>
      <w:r>
        <w:t xml:space="preserve"> deß Christlichen </w:t>
      </w:r>
      <w:proofErr w:type="spellStart"/>
      <w:r>
        <w:t>glaubens</w:t>
      </w:r>
      <w:proofErr w:type="spellEnd"/>
      <w:r>
        <w:t xml:space="preserve">? </w:t>
      </w:r>
    </w:p>
    <w:p w14:paraId="749DC99E" w14:textId="77777777" w:rsidR="00EB3C2B" w:rsidRDefault="00EB3C2B" w:rsidP="00EB3C2B">
      <w:pPr>
        <w:pStyle w:val="StandardWeb"/>
      </w:pPr>
      <w:r>
        <w:t xml:space="preserve">A. Das wir glauben von der anderen </w:t>
      </w:r>
      <w:proofErr w:type="spellStart"/>
      <w:r>
        <w:t>person</w:t>
      </w:r>
      <w:proofErr w:type="spellEnd"/>
      <w:r>
        <w:t xml:space="preserve"> der </w:t>
      </w:r>
      <w:proofErr w:type="spellStart"/>
      <w:r>
        <w:t>Heyligen</w:t>
      </w:r>
      <w:proofErr w:type="spellEnd"/>
      <w:r>
        <w:t xml:space="preserve"> </w:t>
      </w:r>
      <w:proofErr w:type="spellStart"/>
      <w:r>
        <w:t>vnd</w:t>
      </w:r>
      <w:proofErr w:type="spellEnd"/>
      <w:r>
        <w:t xml:space="preserve"> hohen </w:t>
      </w:r>
      <w:proofErr w:type="spellStart"/>
      <w:r>
        <w:t>Dreyfaltigkeit</w:t>
      </w:r>
      <w:proofErr w:type="spellEnd"/>
      <w:r>
        <w:t xml:space="preserve"> / nemlich von Jesu Christo / von </w:t>
      </w:r>
      <w:proofErr w:type="spellStart"/>
      <w:r>
        <w:t>vnser</w:t>
      </w:r>
      <w:proofErr w:type="spellEnd"/>
      <w:r>
        <w:t xml:space="preserve"> </w:t>
      </w:r>
      <w:proofErr w:type="spellStart"/>
      <w:r>
        <w:t>erlösung</w:t>
      </w:r>
      <w:proofErr w:type="spellEnd"/>
      <w:r>
        <w:t xml:space="preserve"> / die durch </w:t>
      </w:r>
      <w:proofErr w:type="spellStart"/>
      <w:r>
        <w:t>jhn</w:t>
      </w:r>
      <w:proofErr w:type="spellEnd"/>
      <w:r>
        <w:t xml:space="preserve"> geschehen ist. </w:t>
      </w:r>
    </w:p>
    <w:p w14:paraId="644CB346" w14:textId="77777777" w:rsidR="00EB3C2B" w:rsidRDefault="00EB3C2B" w:rsidP="00EB3C2B">
      <w:pPr>
        <w:pStyle w:val="StandardWeb"/>
      </w:pPr>
      <w:r>
        <w:t xml:space="preserve">F. Was glaubst du denn vom Sohn Gottes? </w:t>
      </w:r>
    </w:p>
    <w:p w14:paraId="6D866E73" w14:textId="77777777" w:rsidR="00EB3C2B" w:rsidRDefault="00EB3C2B" w:rsidP="00EB3C2B">
      <w:pPr>
        <w:pStyle w:val="StandardWeb"/>
      </w:pPr>
      <w:r>
        <w:t xml:space="preserve">A. Alle </w:t>
      </w:r>
      <w:proofErr w:type="spellStart"/>
      <w:r>
        <w:t>vnd</w:t>
      </w:r>
      <w:proofErr w:type="spellEnd"/>
      <w:r>
        <w:t xml:space="preserve"> jede stuck / die in den sechs </w:t>
      </w:r>
      <w:proofErr w:type="spellStart"/>
      <w:r>
        <w:t>nachvolgenden</w:t>
      </w:r>
      <w:proofErr w:type="spellEnd"/>
      <w:r>
        <w:t xml:space="preserve"> </w:t>
      </w:r>
      <w:proofErr w:type="spellStart"/>
      <w:r>
        <w:t>articklen</w:t>
      </w:r>
      <w:proofErr w:type="spellEnd"/>
      <w:r>
        <w:t xml:space="preserve"> </w:t>
      </w:r>
      <w:proofErr w:type="spellStart"/>
      <w:r>
        <w:t>erzehlt</w:t>
      </w:r>
      <w:proofErr w:type="spellEnd"/>
      <w:r>
        <w:t xml:space="preserve"> werden / nemlich 1 daß Jesus Christus sey der wahr Sohn Gottes / </w:t>
      </w:r>
      <w:proofErr w:type="spellStart"/>
      <w:r>
        <w:t>vnser</w:t>
      </w:r>
      <w:proofErr w:type="spellEnd"/>
      <w:r>
        <w:t xml:space="preserve"> einiger Herr. 2 </w:t>
      </w:r>
      <w:proofErr w:type="spellStart"/>
      <w:r>
        <w:t>Dz</w:t>
      </w:r>
      <w:proofErr w:type="spellEnd"/>
      <w:r>
        <w:t xml:space="preserve"> er empfangen sey vom H. </w:t>
      </w:r>
      <w:proofErr w:type="spellStart"/>
      <w:r>
        <w:t>Geyst</w:t>
      </w:r>
      <w:proofErr w:type="spellEnd"/>
      <w:r>
        <w:t xml:space="preserve"> 3. Daß er gelitten habe </w:t>
      </w:r>
      <w:proofErr w:type="spellStart"/>
      <w:r>
        <w:t>vnder</w:t>
      </w:r>
      <w:proofErr w:type="spellEnd"/>
      <w:r>
        <w:t xml:space="preserve"> Pontio Pilato / </w:t>
      </w:r>
      <w:proofErr w:type="spellStart"/>
      <w:r>
        <w:t>Creütziget</w:t>
      </w:r>
      <w:proofErr w:type="spellEnd"/>
      <w:r>
        <w:t xml:space="preserve"> sey / gestorben / begraben / abgestiegen zu der hellen. 4. Daß er am dritten tag wider </w:t>
      </w:r>
      <w:proofErr w:type="spellStart"/>
      <w:r>
        <w:t>auff</w:t>
      </w:r>
      <w:proofErr w:type="spellEnd"/>
      <w:r>
        <w:t xml:space="preserve"> erstanden von den todten. 5. Daß er </w:t>
      </w:r>
      <w:proofErr w:type="spellStart"/>
      <w:r>
        <w:t>auffgefahren</w:t>
      </w:r>
      <w:proofErr w:type="spellEnd"/>
      <w:r>
        <w:t xml:space="preserve"> gen </w:t>
      </w:r>
      <w:proofErr w:type="spellStart"/>
      <w:r>
        <w:t>himmel</w:t>
      </w:r>
      <w:proofErr w:type="spellEnd"/>
      <w:r>
        <w:t xml:space="preserve"> / </w:t>
      </w:r>
      <w:proofErr w:type="spellStart"/>
      <w:r>
        <w:t>vnd</w:t>
      </w:r>
      <w:proofErr w:type="spellEnd"/>
      <w:r>
        <w:t xml:space="preserve"> sitze zur rechten Gottes deß Vatters. 6. Daß er wider kommen werde zu richten die lebendigen </w:t>
      </w:r>
      <w:proofErr w:type="spellStart"/>
      <w:r>
        <w:t>vnd</w:t>
      </w:r>
      <w:proofErr w:type="spellEnd"/>
      <w:r>
        <w:t xml:space="preserve"> die todten. </w:t>
      </w:r>
    </w:p>
    <w:p w14:paraId="594832CD" w14:textId="77777777" w:rsidR="00EB3C2B" w:rsidRDefault="00EB3C2B" w:rsidP="00EB3C2B">
      <w:pPr>
        <w:pStyle w:val="StandardWeb"/>
      </w:pPr>
      <w:r>
        <w:t xml:space="preserve">F. Wie glaubst du aber dieses? </w:t>
      </w:r>
    </w:p>
    <w:p w14:paraId="41D1DA95" w14:textId="77777777" w:rsidR="00EB3C2B" w:rsidRDefault="00EB3C2B" w:rsidP="00EB3C2B">
      <w:pPr>
        <w:pStyle w:val="StandardWeb"/>
      </w:pPr>
      <w:r>
        <w:t xml:space="preserve">A. Erstlich glaub ich daß dieses alles / wie ich bekennt hab / wahr </w:t>
      </w:r>
      <w:proofErr w:type="spellStart"/>
      <w:r>
        <w:t>vnd</w:t>
      </w:r>
      <w:proofErr w:type="spellEnd"/>
      <w:r>
        <w:t xml:space="preserve"> </w:t>
      </w:r>
      <w:proofErr w:type="spellStart"/>
      <w:r>
        <w:t>vngezweiffelt</w:t>
      </w:r>
      <w:proofErr w:type="spellEnd"/>
      <w:r>
        <w:t xml:space="preserve"> sey: weil sie mit </w:t>
      </w:r>
      <w:proofErr w:type="spellStart"/>
      <w:r>
        <w:t>hällen</w:t>
      </w:r>
      <w:proofErr w:type="spellEnd"/>
      <w:r>
        <w:t xml:space="preserve"> </w:t>
      </w:r>
      <w:proofErr w:type="spellStart"/>
      <w:r>
        <w:t>zeugnussen</w:t>
      </w:r>
      <w:proofErr w:type="spellEnd"/>
      <w:r>
        <w:t xml:space="preserve"> der </w:t>
      </w:r>
      <w:proofErr w:type="spellStart"/>
      <w:r>
        <w:t>Euangelisten</w:t>
      </w:r>
      <w:proofErr w:type="spellEnd"/>
      <w:r>
        <w:t xml:space="preserve"> </w:t>
      </w:r>
      <w:proofErr w:type="spellStart"/>
      <w:r>
        <w:t>vnd</w:t>
      </w:r>
      <w:proofErr w:type="spellEnd"/>
      <w:r>
        <w:t xml:space="preserve"> Aposteln </w:t>
      </w:r>
      <w:proofErr w:type="spellStart"/>
      <w:r>
        <w:t>bestettiget</w:t>
      </w:r>
      <w:proofErr w:type="spellEnd"/>
      <w:r>
        <w:t xml:space="preserve"> </w:t>
      </w:r>
      <w:proofErr w:type="spellStart"/>
      <w:r>
        <w:t>vnd</w:t>
      </w:r>
      <w:proofErr w:type="spellEnd"/>
      <w:r>
        <w:t xml:space="preserve"> beschrieben sind. Demnach glaub ich / das ist / ich setz </w:t>
      </w:r>
      <w:proofErr w:type="spellStart"/>
      <w:r>
        <w:t>vnnd</w:t>
      </w:r>
      <w:proofErr w:type="spellEnd"/>
      <w:r>
        <w:t xml:space="preserve"> hab ein </w:t>
      </w:r>
      <w:proofErr w:type="spellStart"/>
      <w:r>
        <w:t>steiff</w:t>
      </w:r>
      <w:proofErr w:type="spellEnd"/>
      <w:r>
        <w:t xml:space="preserve"> </w:t>
      </w:r>
      <w:proofErr w:type="spellStart"/>
      <w:r>
        <w:t>vertrawen</w:t>
      </w:r>
      <w:proofErr w:type="spellEnd"/>
      <w:r>
        <w:t xml:space="preserve"> </w:t>
      </w:r>
      <w:proofErr w:type="spellStart"/>
      <w:r>
        <w:t>auff</w:t>
      </w:r>
      <w:proofErr w:type="spellEnd"/>
      <w:r>
        <w:t xml:space="preserve"> Christum / als </w:t>
      </w:r>
      <w:proofErr w:type="spellStart"/>
      <w:r>
        <w:t>auff</w:t>
      </w:r>
      <w:proofErr w:type="spellEnd"/>
      <w:r>
        <w:t xml:space="preserve"> meinen Heyland </w:t>
      </w:r>
      <w:proofErr w:type="spellStart"/>
      <w:r>
        <w:t>vnd</w:t>
      </w:r>
      <w:proofErr w:type="spellEnd"/>
      <w:r>
        <w:t xml:space="preserve"> </w:t>
      </w:r>
      <w:proofErr w:type="spellStart"/>
      <w:r>
        <w:t>erlöser</w:t>
      </w:r>
      <w:proofErr w:type="spellEnd"/>
      <w:r>
        <w:t xml:space="preserve"> / </w:t>
      </w:r>
      <w:proofErr w:type="spellStart"/>
      <w:r>
        <w:t>vnd</w:t>
      </w:r>
      <w:proofErr w:type="spellEnd"/>
      <w:r>
        <w:t xml:space="preserve"> glaub für gewiß / daß er </w:t>
      </w:r>
      <w:proofErr w:type="spellStart"/>
      <w:r>
        <w:t>diß</w:t>
      </w:r>
      <w:proofErr w:type="spellEnd"/>
      <w:r>
        <w:t xml:space="preserve"> alles </w:t>
      </w:r>
      <w:proofErr w:type="spellStart"/>
      <w:r>
        <w:t>vmb</w:t>
      </w:r>
      <w:proofErr w:type="spellEnd"/>
      <w:r>
        <w:t xml:space="preserve"> meinet willen gethan habe / daß er mich lebendig </w:t>
      </w:r>
      <w:proofErr w:type="spellStart"/>
      <w:r>
        <w:t>vnd</w:t>
      </w:r>
      <w:proofErr w:type="spellEnd"/>
      <w:r>
        <w:t xml:space="preserve"> </w:t>
      </w:r>
      <w:proofErr w:type="spellStart"/>
      <w:r>
        <w:t>sehlig</w:t>
      </w:r>
      <w:proofErr w:type="spellEnd"/>
      <w:r>
        <w:t xml:space="preserve"> machte. </w:t>
      </w:r>
      <w:proofErr w:type="spellStart"/>
      <w:r>
        <w:t>Darumb</w:t>
      </w:r>
      <w:proofErr w:type="spellEnd"/>
      <w:r>
        <w:t xml:space="preserve"> glaub ich / daß ich </w:t>
      </w:r>
      <w:proofErr w:type="spellStart"/>
      <w:r>
        <w:t>vmb</w:t>
      </w:r>
      <w:proofErr w:type="spellEnd"/>
      <w:r>
        <w:t xml:space="preserve"> Christi willen Gott </w:t>
      </w:r>
      <w:proofErr w:type="spellStart"/>
      <w:r>
        <w:t>angenem</w:t>
      </w:r>
      <w:proofErr w:type="spellEnd"/>
      <w:r>
        <w:t xml:space="preserve"> sey / daß mir meine </w:t>
      </w:r>
      <w:proofErr w:type="spellStart"/>
      <w:r>
        <w:t>sünden</w:t>
      </w:r>
      <w:proofErr w:type="spellEnd"/>
      <w:r>
        <w:t xml:space="preserve"> </w:t>
      </w:r>
      <w:proofErr w:type="spellStart"/>
      <w:r>
        <w:t>geschenckt</w:t>
      </w:r>
      <w:proofErr w:type="spellEnd"/>
      <w:r>
        <w:t xml:space="preserve"> seyen / daß ich jetzt lebe in Christo / </w:t>
      </w:r>
      <w:proofErr w:type="spellStart"/>
      <w:r>
        <w:t>vnd</w:t>
      </w:r>
      <w:proofErr w:type="spellEnd"/>
      <w:r>
        <w:t xml:space="preserve"> ein erb deß ewigen </w:t>
      </w:r>
      <w:proofErr w:type="spellStart"/>
      <w:r>
        <w:t>lebens</w:t>
      </w:r>
      <w:proofErr w:type="spellEnd"/>
      <w:r>
        <w:t xml:space="preserve"> sey. </w:t>
      </w:r>
    </w:p>
    <w:p w14:paraId="2ABB667D" w14:textId="77777777" w:rsidR="00EB3C2B" w:rsidRDefault="00EB3C2B" w:rsidP="00EB3C2B">
      <w:pPr>
        <w:pStyle w:val="StandardWeb"/>
      </w:pPr>
      <w:r>
        <w:t xml:space="preserve">F. Du hast in gemein von diesen dingen genug </w:t>
      </w:r>
      <w:proofErr w:type="spellStart"/>
      <w:r>
        <w:t>geredt</w:t>
      </w:r>
      <w:proofErr w:type="spellEnd"/>
      <w:r>
        <w:t xml:space="preserve">: </w:t>
      </w:r>
      <w:proofErr w:type="spellStart"/>
      <w:r>
        <w:t>Jch</w:t>
      </w:r>
      <w:proofErr w:type="spellEnd"/>
      <w:r>
        <w:t xml:space="preserve"> </w:t>
      </w:r>
      <w:proofErr w:type="spellStart"/>
      <w:r>
        <w:t>beger</w:t>
      </w:r>
      <w:proofErr w:type="spellEnd"/>
      <w:r>
        <w:t xml:space="preserve"> aber zu hören / was du von einem jeden </w:t>
      </w:r>
      <w:proofErr w:type="spellStart"/>
      <w:r>
        <w:t>artickel</w:t>
      </w:r>
      <w:proofErr w:type="spellEnd"/>
      <w:r>
        <w:t xml:space="preserve"> insonderheit haltest. </w:t>
      </w:r>
    </w:p>
    <w:p w14:paraId="72579383" w14:textId="77777777" w:rsidR="00EB3C2B" w:rsidRDefault="00EB3C2B" w:rsidP="00EB3C2B">
      <w:pPr>
        <w:pStyle w:val="StandardWeb"/>
      </w:pPr>
      <w:r>
        <w:t xml:space="preserve">A. </w:t>
      </w:r>
      <w:proofErr w:type="spellStart"/>
      <w:r>
        <w:t>Jch</w:t>
      </w:r>
      <w:proofErr w:type="spellEnd"/>
      <w:r>
        <w:t xml:space="preserve"> bekenn vor allen dingen Jesus sey Christus. Christus heißt ein gesalbten. Mann salbet vor </w:t>
      </w:r>
      <w:proofErr w:type="spellStart"/>
      <w:r>
        <w:t>zeiten</w:t>
      </w:r>
      <w:proofErr w:type="spellEnd"/>
      <w:r>
        <w:t xml:space="preserve"> die Propheten / </w:t>
      </w:r>
      <w:proofErr w:type="spellStart"/>
      <w:r>
        <w:t>Künig</w:t>
      </w:r>
      <w:proofErr w:type="spellEnd"/>
      <w:r>
        <w:t xml:space="preserve"> / </w:t>
      </w:r>
      <w:proofErr w:type="spellStart"/>
      <w:r>
        <w:t>vnd</w:t>
      </w:r>
      <w:proofErr w:type="spellEnd"/>
      <w:r>
        <w:t xml:space="preserve"> die Priester. Da ich bekenn Jesus sey Christus / so bekenn </w:t>
      </w:r>
      <w:proofErr w:type="spellStart"/>
      <w:r>
        <w:t>vnd</w:t>
      </w:r>
      <w:proofErr w:type="spellEnd"/>
      <w:r>
        <w:t xml:space="preserve"> glaub ich / daß er sey ein </w:t>
      </w:r>
      <w:proofErr w:type="spellStart"/>
      <w:r>
        <w:t>besonder</w:t>
      </w:r>
      <w:proofErr w:type="spellEnd"/>
      <w:r>
        <w:t xml:space="preserve"> </w:t>
      </w:r>
      <w:proofErr w:type="spellStart"/>
      <w:r>
        <w:t>fürtreffelicher</w:t>
      </w:r>
      <w:proofErr w:type="spellEnd"/>
      <w:r>
        <w:t xml:space="preserve"> Prophet / der in die </w:t>
      </w:r>
      <w:proofErr w:type="spellStart"/>
      <w:r>
        <w:t>welt</w:t>
      </w:r>
      <w:proofErr w:type="spellEnd"/>
      <w:r>
        <w:t xml:space="preserve"> kommen </w:t>
      </w:r>
      <w:proofErr w:type="spellStart"/>
      <w:r>
        <w:t>solte</w:t>
      </w:r>
      <w:proofErr w:type="spellEnd"/>
      <w:r>
        <w:t xml:space="preserve">: </w:t>
      </w:r>
      <w:proofErr w:type="spellStart"/>
      <w:r>
        <w:t>Jtem</w:t>
      </w:r>
      <w:proofErr w:type="spellEnd"/>
      <w:r>
        <w:t xml:space="preserve"> ein </w:t>
      </w:r>
      <w:proofErr w:type="spellStart"/>
      <w:r>
        <w:t>Künig</w:t>
      </w:r>
      <w:proofErr w:type="spellEnd"/>
      <w:r>
        <w:t xml:space="preserve"> </w:t>
      </w:r>
      <w:proofErr w:type="spellStart"/>
      <w:r>
        <w:t>vnd</w:t>
      </w:r>
      <w:proofErr w:type="spellEnd"/>
      <w:r>
        <w:t xml:space="preserve"> Erlöser </w:t>
      </w:r>
      <w:proofErr w:type="spellStart"/>
      <w:r>
        <w:t>vnd</w:t>
      </w:r>
      <w:proofErr w:type="spellEnd"/>
      <w:r>
        <w:t xml:space="preserve"> </w:t>
      </w:r>
      <w:proofErr w:type="spellStart"/>
      <w:r>
        <w:t>führer</w:t>
      </w:r>
      <w:proofErr w:type="spellEnd"/>
      <w:r>
        <w:t xml:space="preserve"> aller </w:t>
      </w:r>
      <w:proofErr w:type="spellStart"/>
      <w:r>
        <w:t>glaubigen</w:t>
      </w:r>
      <w:proofErr w:type="spellEnd"/>
      <w:r>
        <w:t xml:space="preserve"> / </w:t>
      </w:r>
      <w:proofErr w:type="spellStart"/>
      <w:r>
        <w:t>vnd</w:t>
      </w:r>
      <w:proofErr w:type="spellEnd"/>
      <w:r>
        <w:t xml:space="preserve"> auch </w:t>
      </w:r>
      <w:proofErr w:type="spellStart"/>
      <w:r>
        <w:t>vnser</w:t>
      </w:r>
      <w:proofErr w:type="spellEnd"/>
      <w:r>
        <w:t xml:space="preserve"> einiger hoher Priester / der alle zeit zur rechten Gottes die </w:t>
      </w:r>
      <w:proofErr w:type="spellStart"/>
      <w:r>
        <w:t>glaubigen</w:t>
      </w:r>
      <w:proofErr w:type="spellEnd"/>
      <w:r>
        <w:t xml:space="preserve"> </w:t>
      </w:r>
      <w:proofErr w:type="spellStart"/>
      <w:r>
        <w:t>vertrit</w:t>
      </w:r>
      <w:proofErr w:type="spellEnd"/>
      <w:r>
        <w:t xml:space="preserve"> / </w:t>
      </w:r>
      <w:proofErr w:type="spellStart"/>
      <w:r>
        <w:t>vnd</w:t>
      </w:r>
      <w:proofErr w:type="spellEnd"/>
      <w:r>
        <w:t xml:space="preserve"> hat ein </w:t>
      </w:r>
      <w:proofErr w:type="spellStart"/>
      <w:r>
        <w:t>gantz</w:t>
      </w:r>
      <w:proofErr w:type="spellEnd"/>
      <w:r>
        <w:t xml:space="preserve"> vollkommen </w:t>
      </w:r>
      <w:proofErr w:type="spellStart"/>
      <w:r>
        <w:t>vnd</w:t>
      </w:r>
      <w:proofErr w:type="spellEnd"/>
      <w:r>
        <w:t xml:space="preserve"> einig </w:t>
      </w:r>
      <w:proofErr w:type="spellStart"/>
      <w:r>
        <w:t>sühnopffer</w:t>
      </w:r>
      <w:proofErr w:type="spellEnd"/>
      <w:r>
        <w:t xml:space="preserve"> seines </w:t>
      </w:r>
      <w:proofErr w:type="spellStart"/>
      <w:r>
        <w:t>leibs</w:t>
      </w:r>
      <w:proofErr w:type="spellEnd"/>
      <w:r>
        <w:t xml:space="preserve"> für die </w:t>
      </w:r>
      <w:proofErr w:type="spellStart"/>
      <w:r>
        <w:t>sünde</w:t>
      </w:r>
      <w:proofErr w:type="spellEnd"/>
      <w:r>
        <w:t xml:space="preserve"> der </w:t>
      </w:r>
      <w:proofErr w:type="spellStart"/>
      <w:r>
        <w:t>gantzen</w:t>
      </w:r>
      <w:proofErr w:type="spellEnd"/>
      <w:r>
        <w:t xml:space="preserve"> </w:t>
      </w:r>
      <w:proofErr w:type="spellStart"/>
      <w:r>
        <w:t>welt</w:t>
      </w:r>
      <w:proofErr w:type="spellEnd"/>
      <w:r>
        <w:t xml:space="preserve"> / das am </w:t>
      </w:r>
      <w:proofErr w:type="spellStart"/>
      <w:r>
        <w:t>Creütz</w:t>
      </w:r>
      <w:proofErr w:type="spellEnd"/>
      <w:r>
        <w:t xml:space="preserve"> ein mahl geschehen / </w:t>
      </w:r>
      <w:proofErr w:type="spellStart"/>
      <w:r>
        <w:t>vnnd</w:t>
      </w:r>
      <w:proofErr w:type="spellEnd"/>
      <w:r>
        <w:t xml:space="preserve"> allezeit im </w:t>
      </w:r>
      <w:proofErr w:type="spellStart"/>
      <w:r>
        <w:t>himmel</w:t>
      </w:r>
      <w:proofErr w:type="spellEnd"/>
      <w:r>
        <w:t xml:space="preserve"> </w:t>
      </w:r>
      <w:proofErr w:type="spellStart"/>
      <w:r>
        <w:t>kräfftig</w:t>
      </w:r>
      <w:proofErr w:type="spellEnd"/>
      <w:r>
        <w:t xml:space="preserve"> ist. </w:t>
      </w:r>
      <w:proofErr w:type="spellStart"/>
      <w:r>
        <w:t>Jch</w:t>
      </w:r>
      <w:proofErr w:type="spellEnd"/>
      <w:r>
        <w:t xml:space="preserve"> glaub gleicher weise / daß dieser Jesus Christus sey der wahr Sohn Gottes: Den ich </w:t>
      </w:r>
      <w:proofErr w:type="spellStart"/>
      <w:r>
        <w:t>darumb</w:t>
      </w:r>
      <w:proofErr w:type="spellEnd"/>
      <w:r>
        <w:t xml:space="preserve"> den einigen / </w:t>
      </w:r>
      <w:proofErr w:type="spellStart"/>
      <w:r>
        <w:t>vnd</w:t>
      </w:r>
      <w:proofErr w:type="spellEnd"/>
      <w:r>
        <w:t xml:space="preserve"> </w:t>
      </w:r>
      <w:proofErr w:type="spellStart"/>
      <w:r>
        <w:t>vnsern</w:t>
      </w:r>
      <w:proofErr w:type="spellEnd"/>
      <w:r>
        <w:t xml:space="preserve"> Herren nenne. Den ewigen aber oder eingebornen nenne ich </w:t>
      </w:r>
      <w:proofErr w:type="spellStart"/>
      <w:r>
        <w:t>jhn</w:t>
      </w:r>
      <w:proofErr w:type="spellEnd"/>
      <w:r>
        <w:t xml:space="preserve"> / weil auch wir </w:t>
      </w:r>
      <w:proofErr w:type="spellStart"/>
      <w:r>
        <w:t>kinder</w:t>
      </w:r>
      <w:proofErr w:type="spellEnd"/>
      <w:r>
        <w:t xml:space="preserve"> Gottes heissen / aber </w:t>
      </w:r>
      <w:proofErr w:type="spellStart"/>
      <w:r>
        <w:t>angenomne</w:t>
      </w:r>
      <w:proofErr w:type="spellEnd"/>
      <w:r>
        <w:t xml:space="preserve"> </w:t>
      </w:r>
      <w:proofErr w:type="spellStart"/>
      <w:r>
        <w:t>kinder</w:t>
      </w:r>
      <w:proofErr w:type="spellEnd"/>
      <w:r>
        <w:t xml:space="preserve"> / er aber von </w:t>
      </w:r>
      <w:proofErr w:type="spellStart"/>
      <w:r>
        <w:t>natur</w:t>
      </w:r>
      <w:proofErr w:type="spellEnd"/>
      <w:r>
        <w:t xml:space="preserve"> der Sohn Gottes ist. Denn er ist von </w:t>
      </w:r>
      <w:proofErr w:type="spellStart"/>
      <w:r>
        <w:t>ewigkeit</w:t>
      </w:r>
      <w:proofErr w:type="spellEnd"/>
      <w:r>
        <w:t xml:space="preserve"> her </w:t>
      </w:r>
      <w:proofErr w:type="spellStart"/>
      <w:r>
        <w:t>vnaußsprechlicher</w:t>
      </w:r>
      <w:proofErr w:type="spellEnd"/>
      <w:r>
        <w:t xml:space="preserve"> weise vom Vatter geboren. Daher der natürlich Sohn </w:t>
      </w:r>
      <w:proofErr w:type="spellStart"/>
      <w:r>
        <w:t>auß</w:t>
      </w:r>
      <w:proofErr w:type="spellEnd"/>
      <w:r>
        <w:t xml:space="preserve"> dem wesen deß Vatters allein geboren ist / </w:t>
      </w:r>
      <w:proofErr w:type="spellStart"/>
      <w:r>
        <w:t>vnd</w:t>
      </w:r>
      <w:proofErr w:type="spellEnd"/>
      <w:r>
        <w:t xml:space="preserve"> ist eben das / was der Vatter ist / nemlich wahrer Gott. Wie im </w:t>
      </w:r>
      <w:proofErr w:type="spellStart"/>
      <w:r>
        <w:t>Euangelio</w:t>
      </w:r>
      <w:proofErr w:type="spellEnd"/>
      <w:r>
        <w:t xml:space="preserve"> Johannis stehet: </w:t>
      </w:r>
      <w:proofErr w:type="spellStart"/>
      <w:r>
        <w:t>vnd</w:t>
      </w:r>
      <w:proofErr w:type="spellEnd"/>
      <w:r>
        <w:t xml:space="preserve"> </w:t>
      </w:r>
      <w:proofErr w:type="spellStart"/>
      <w:r>
        <w:t>dz</w:t>
      </w:r>
      <w:proofErr w:type="spellEnd"/>
      <w:r>
        <w:t xml:space="preserve"> </w:t>
      </w:r>
      <w:proofErr w:type="spellStart"/>
      <w:r>
        <w:t>wort</w:t>
      </w:r>
      <w:proofErr w:type="spellEnd"/>
      <w:r>
        <w:t xml:space="preserve"> war Gott. Mehr </w:t>
      </w:r>
      <w:proofErr w:type="spellStart"/>
      <w:r>
        <w:t>zeugnussen</w:t>
      </w:r>
      <w:proofErr w:type="spellEnd"/>
      <w:r>
        <w:t xml:space="preserve"> hast Johan. 5. 6. 8. 10. 14. 17. usw. Weiter bekenn ich auch daß Jesus </w:t>
      </w:r>
      <w:proofErr w:type="spellStart"/>
      <w:r>
        <w:t>vnser</w:t>
      </w:r>
      <w:proofErr w:type="spellEnd"/>
      <w:r>
        <w:t xml:space="preserve"> Herr sey / weil er der ist / dem ich dienen / </w:t>
      </w:r>
      <w:proofErr w:type="spellStart"/>
      <w:r>
        <w:t>vnnd</w:t>
      </w:r>
      <w:proofErr w:type="spellEnd"/>
      <w:r>
        <w:t xml:space="preserve"> den ich </w:t>
      </w:r>
      <w:proofErr w:type="spellStart"/>
      <w:r>
        <w:t>anbetten</w:t>
      </w:r>
      <w:proofErr w:type="spellEnd"/>
      <w:r>
        <w:t xml:space="preserve"> </w:t>
      </w:r>
      <w:proofErr w:type="spellStart"/>
      <w:r>
        <w:t>sol</w:t>
      </w:r>
      <w:proofErr w:type="spellEnd"/>
      <w:r>
        <w:t xml:space="preserve"> / als Gott </w:t>
      </w:r>
      <w:proofErr w:type="spellStart"/>
      <w:r>
        <w:t>vnd</w:t>
      </w:r>
      <w:proofErr w:type="spellEnd"/>
      <w:r>
        <w:t xml:space="preserve"> Herren / das ist / meinen Erlöser. Denn wir sind seine </w:t>
      </w:r>
      <w:proofErr w:type="spellStart"/>
      <w:r>
        <w:t>knecht</w:t>
      </w:r>
      <w:proofErr w:type="spellEnd"/>
      <w:r>
        <w:t xml:space="preserve"> / das ist / seine erlösete von der Tyranney deß </w:t>
      </w:r>
      <w:proofErr w:type="spellStart"/>
      <w:r>
        <w:t>Teuffels</w:t>
      </w:r>
      <w:proofErr w:type="spellEnd"/>
      <w:r>
        <w:t xml:space="preserve"> / der </w:t>
      </w:r>
      <w:proofErr w:type="spellStart"/>
      <w:r>
        <w:t>sünde</w:t>
      </w:r>
      <w:proofErr w:type="spellEnd"/>
      <w:r>
        <w:t xml:space="preserve"> / </w:t>
      </w:r>
      <w:proofErr w:type="spellStart"/>
      <w:r>
        <w:t>vnd</w:t>
      </w:r>
      <w:proofErr w:type="spellEnd"/>
      <w:r>
        <w:t xml:space="preserve"> der hellen. </w:t>
      </w:r>
    </w:p>
    <w:p w14:paraId="24C2FB15" w14:textId="77777777" w:rsidR="00EB3C2B" w:rsidRDefault="00EB3C2B" w:rsidP="00EB3C2B">
      <w:pPr>
        <w:pStyle w:val="StandardWeb"/>
      </w:pPr>
      <w:r>
        <w:t xml:space="preserve">F. Erklär mir den </w:t>
      </w:r>
      <w:proofErr w:type="spellStart"/>
      <w:r>
        <w:t>artickel</w:t>
      </w:r>
      <w:proofErr w:type="spellEnd"/>
      <w:r>
        <w:t xml:space="preserve"> von der </w:t>
      </w:r>
      <w:proofErr w:type="spellStart"/>
      <w:r>
        <w:t>empfengnuß</w:t>
      </w:r>
      <w:proofErr w:type="spellEnd"/>
      <w:r>
        <w:t xml:space="preserve"> </w:t>
      </w:r>
      <w:proofErr w:type="spellStart"/>
      <w:r>
        <w:t>vnnd</w:t>
      </w:r>
      <w:proofErr w:type="spellEnd"/>
      <w:r>
        <w:t xml:space="preserve"> </w:t>
      </w:r>
      <w:proofErr w:type="spellStart"/>
      <w:r>
        <w:t>geburt</w:t>
      </w:r>
      <w:proofErr w:type="spellEnd"/>
      <w:r>
        <w:t xml:space="preserve"> deß Sohns GOttes </w:t>
      </w:r>
      <w:proofErr w:type="spellStart"/>
      <w:r>
        <w:t>auß</w:t>
      </w:r>
      <w:proofErr w:type="spellEnd"/>
      <w:r>
        <w:t xml:space="preserve"> Maria der </w:t>
      </w:r>
      <w:proofErr w:type="spellStart"/>
      <w:r>
        <w:t>Jungfrawen</w:t>
      </w:r>
      <w:proofErr w:type="spellEnd"/>
      <w:r>
        <w:t xml:space="preserve">. </w:t>
      </w:r>
    </w:p>
    <w:p w14:paraId="67271D15" w14:textId="77777777" w:rsidR="00EB3C2B" w:rsidRDefault="00EB3C2B" w:rsidP="00EB3C2B">
      <w:pPr>
        <w:pStyle w:val="StandardWeb"/>
      </w:pPr>
      <w:r>
        <w:t xml:space="preserve">A. </w:t>
      </w:r>
      <w:proofErr w:type="spellStart"/>
      <w:r>
        <w:t>Jch</w:t>
      </w:r>
      <w:proofErr w:type="spellEnd"/>
      <w:r>
        <w:t xml:space="preserve"> glaub / daß das </w:t>
      </w:r>
      <w:proofErr w:type="spellStart"/>
      <w:r>
        <w:t>gantz</w:t>
      </w:r>
      <w:proofErr w:type="spellEnd"/>
      <w:r>
        <w:t xml:space="preserve"> menschlich </w:t>
      </w:r>
      <w:proofErr w:type="spellStart"/>
      <w:r>
        <w:t>geschlecht</w:t>
      </w:r>
      <w:proofErr w:type="spellEnd"/>
      <w:r>
        <w:t xml:space="preserve"> / in </w:t>
      </w:r>
      <w:proofErr w:type="spellStart"/>
      <w:r>
        <w:t>vnsern</w:t>
      </w:r>
      <w:proofErr w:type="spellEnd"/>
      <w:r>
        <w:t xml:space="preserve"> ersten Eltern verderbt / in </w:t>
      </w:r>
      <w:proofErr w:type="spellStart"/>
      <w:r>
        <w:t>sünden</w:t>
      </w:r>
      <w:proofErr w:type="spellEnd"/>
      <w:r>
        <w:t xml:space="preserve"> empfangen / </w:t>
      </w:r>
      <w:proofErr w:type="spellStart"/>
      <w:r>
        <w:t>vnd</w:t>
      </w:r>
      <w:proofErr w:type="spellEnd"/>
      <w:r>
        <w:t xml:space="preserve"> </w:t>
      </w:r>
      <w:proofErr w:type="spellStart"/>
      <w:r>
        <w:t>kinder</w:t>
      </w:r>
      <w:proofErr w:type="spellEnd"/>
      <w:r>
        <w:t xml:space="preserve"> deß </w:t>
      </w:r>
      <w:proofErr w:type="spellStart"/>
      <w:r>
        <w:t>zorns</w:t>
      </w:r>
      <w:proofErr w:type="spellEnd"/>
      <w:r>
        <w:t xml:space="preserve"> geboren werden: </w:t>
      </w:r>
      <w:proofErr w:type="spellStart"/>
      <w:r>
        <w:t>vnnd</w:t>
      </w:r>
      <w:proofErr w:type="spellEnd"/>
      <w:r>
        <w:t xml:space="preserve"> daß derhalben alle </w:t>
      </w:r>
      <w:proofErr w:type="spellStart"/>
      <w:r>
        <w:t>menschen</w:t>
      </w:r>
      <w:proofErr w:type="spellEnd"/>
      <w:r>
        <w:t xml:space="preserve"> </w:t>
      </w:r>
      <w:proofErr w:type="spellStart"/>
      <w:r>
        <w:t>vberall</w:t>
      </w:r>
      <w:proofErr w:type="spellEnd"/>
      <w:r>
        <w:t xml:space="preserve"> dem todt </w:t>
      </w:r>
      <w:proofErr w:type="spellStart"/>
      <w:r>
        <w:t>vnd</w:t>
      </w:r>
      <w:proofErr w:type="spellEnd"/>
      <w:r>
        <w:t xml:space="preserve"> </w:t>
      </w:r>
      <w:proofErr w:type="spellStart"/>
      <w:r>
        <w:t>verdamnuß</w:t>
      </w:r>
      <w:proofErr w:type="spellEnd"/>
      <w:r>
        <w:t xml:space="preserve"> </w:t>
      </w:r>
      <w:proofErr w:type="spellStart"/>
      <w:r>
        <w:t>vnderworffen</w:t>
      </w:r>
      <w:proofErr w:type="spellEnd"/>
      <w:r>
        <w:t xml:space="preserve"> seyen. Aber Gott hab sich </w:t>
      </w:r>
      <w:proofErr w:type="spellStart"/>
      <w:r>
        <w:t>dern</w:t>
      </w:r>
      <w:proofErr w:type="spellEnd"/>
      <w:r>
        <w:t xml:space="preserve"> erbarmet / die verloren waren / </w:t>
      </w:r>
      <w:proofErr w:type="spellStart"/>
      <w:r>
        <w:t>vnd</w:t>
      </w:r>
      <w:proofErr w:type="spellEnd"/>
      <w:r>
        <w:t xml:space="preserve"> hab </w:t>
      </w:r>
      <w:proofErr w:type="spellStart"/>
      <w:r>
        <w:t>jhnen</w:t>
      </w:r>
      <w:proofErr w:type="spellEnd"/>
      <w:r>
        <w:t xml:space="preserve"> sein eingebornen Sohn zum </w:t>
      </w:r>
      <w:proofErr w:type="spellStart"/>
      <w:r>
        <w:t>Mitler</w:t>
      </w:r>
      <w:proofErr w:type="spellEnd"/>
      <w:r>
        <w:t xml:space="preserve"> verordnet / daß er menschliche </w:t>
      </w:r>
      <w:proofErr w:type="spellStart"/>
      <w:r>
        <w:t>natur</w:t>
      </w:r>
      <w:proofErr w:type="spellEnd"/>
      <w:r>
        <w:t xml:space="preserve"> an sich </w:t>
      </w:r>
      <w:proofErr w:type="spellStart"/>
      <w:r>
        <w:t>neme</w:t>
      </w:r>
      <w:proofErr w:type="spellEnd"/>
      <w:r>
        <w:t xml:space="preserve"> / das </w:t>
      </w:r>
      <w:proofErr w:type="spellStart"/>
      <w:r>
        <w:t>gantz</w:t>
      </w:r>
      <w:proofErr w:type="spellEnd"/>
      <w:r>
        <w:t xml:space="preserve"> menschlich </w:t>
      </w:r>
      <w:proofErr w:type="spellStart"/>
      <w:r>
        <w:t>geschlecht</w:t>
      </w:r>
      <w:proofErr w:type="spellEnd"/>
      <w:r>
        <w:t xml:space="preserve"> vom verderben erlösete / </w:t>
      </w:r>
      <w:proofErr w:type="spellStart"/>
      <w:r>
        <w:t>vnnd</w:t>
      </w:r>
      <w:proofErr w:type="spellEnd"/>
      <w:r>
        <w:t xml:space="preserve"> sie deß </w:t>
      </w:r>
      <w:proofErr w:type="spellStart"/>
      <w:r>
        <w:t>lebens</w:t>
      </w:r>
      <w:proofErr w:type="spellEnd"/>
      <w:r>
        <w:t xml:space="preserve"> </w:t>
      </w:r>
      <w:proofErr w:type="spellStart"/>
      <w:r>
        <w:t>theilhafftig</w:t>
      </w:r>
      <w:proofErr w:type="spellEnd"/>
      <w:r>
        <w:t xml:space="preserve"> machte. </w:t>
      </w:r>
      <w:proofErr w:type="spellStart"/>
      <w:r>
        <w:t>Darumb</w:t>
      </w:r>
      <w:proofErr w:type="spellEnd"/>
      <w:r>
        <w:t xml:space="preserve"> ist der wahr </w:t>
      </w:r>
      <w:proofErr w:type="spellStart"/>
      <w:r>
        <w:t>vnd</w:t>
      </w:r>
      <w:proofErr w:type="spellEnd"/>
      <w:r>
        <w:t xml:space="preserve"> eingeborne Sohn Gottes vom </w:t>
      </w:r>
      <w:proofErr w:type="spellStart"/>
      <w:r>
        <w:t>himmel</w:t>
      </w:r>
      <w:proofErr w:type="spellEnd"/>
      <w:r>
        <w:t xml:space="preserve"> herab kommen in die </w:t>
      </w:r>
      <w:proofErr w:type="spellStart"/>
      <w:r>
        <w:t>Jungfraw</w:t>
      </w:r>
      <w:proofErr w:type="spellEnd"/>
      <w:r>
        <w:t xml:space="preserve"> Marien / </w:t>
      </w:r>
      <w:proofErr w:type="spellStart"/>
      <w:r>
        <w:t>auß</w:t>
      </w:r>
      <w:proofErr w:type="spellEnd"/>
      <w:r>
        <w:t xml:space="preserve"> deren er wahrlich </w:t>
      </w:r>
      <w:proofErr w:type="spellStart"/>
      <w:r>
        <w:t>fleisch</w:t>
      </w:r>
      <w:proofErr w:type="spellEnd"/>
      <w:r>
        <w:t xml:space="preserve"> an sich genommen hat / </w:t>
      </w:r>
      <w:proofErr w:type="spellStart"/>
      <w:r>
        <w:t>vnd</w:t>
      </w:r>
      <w:proofErr w:type="spellEnd"/>
      <w:r>
        <w:t xml:space="preserve"> </w:t>
      </w:r>
      <w:proofErr w:type="spellStart"/>
      <w:r>
        <w:t>mensch</w:t>
      </w:r>
      <w:proofErr w:type="spellEnd"/>
      <w:r>
        <w:t xml:space="preserve"> worden ist. </w:t>
      </w:r>
    </w:p>
    <w:p w14:paraId="6293A144" w14:textId="77777777" w:rsidR="00EB3C2B" w:rsidRDefault="00EB3C2B" w:rsidP="00EB3C2B">
      <w:pPr>
        <w:pStyle w:val="StandardWeb"/>
      </w:pPr>
      <w:r>
        <w:t xml:space="preserve">F. Sag / wie ist er empfangen </w:t>
      </w:r>
      <w:proofErr w:type="spellStart"/>
      <w:r>
        <w:t>vnd</w:t>
      </w:r>
      <w:proofErr w:type="spellEnd"/>
      <w:r>
        <w:t xml:space="preserve"> geboren? </w:t>
      </w:r>
    </w:p>
    <w:p w14:paraId="549EAA75" w14:textId="77777777" w:rsidR="00EB3C2B" w:rsidRDefault="00EB3C2B" w:rsidP="00EB3C2B">
      <w:pPr>
        <w:pStyle w:val="StandardWeb"/>
      </w:pPr>
      <w:r>
        <w:t xml:space="preserve">A. Er ist empfangen </w:t>
      </w:r>
      <w:proofErr w:type="spellStart"/>
      <w:r>
        <w:t>vnd</w:t>
      </w:r>
      <w:proofErr w:type="spellEnd"/>
      <w:r>
        <w:t xml:space="preserve"> geboren nicht </w:t>
      </w:r>
      <w:proofErr w:type="spellStart"/>
      <w:r>
        <w:t>auff</w:t>
      </w:r>
      <w:proofErr w:type="spellEnd"/>
      <w:r>
        <w:t xml:space="preserve"> gemeine weise. Denn er ist empfangen in einer </w:t>
      </w:r>
      <w:proofErr w:type="spellStart"/>
      <w:r>
        <w:t>Jungfrawen</w:t>
      </w:r>
      <w:proofErr w:type="spellEnd"/>
      <w:r>
        <w:t xml:space="preserve"> vom H. Geist / nicht daß er etwas von seiner </w:t>
      </w:r>
      <w:proofErr w:type="spellStart"/>
      <w:r>
        <w:t>substantz</w:t>
      </w:r>
      <w:proofErr w:type="spellEnd"/>
      <w:r>
        <w:t xml:space="preserve"> in das </w:t>
      </w:r>
      <w:proofErr w:type="spellStart"/>
      <w:r>
        <w:t>fleisch</w:t>
      </w:r>
      <w:proofErr w:type="spellEnd"/>
      <w:r>
        <w:t xml:space="preserve"> Christi versetzt oder verwandelt / </w:t>
      </w:r>
      <w:proofErr w:type="spellStart"/>
      <w:r>
        <w:t>sonder</w:t>
      </w:r>
      <w:proofErr w:type="spellEnd"/>
      <w:r>
        <w:t xml:space="preserve"> daß er die </w:t>
      </w:r>
      <w:proofErr w:type="spellStart"/>
      <w:r>
        <w:t>Muter</w:t>
      </w:r>
      <w:proofErr w:type="spellEnd"/>
      <w:r>
        <w:t xml:space="preserve"> fruchtbar gemachet / wie der Engel erklärt Luc. am 1. </w:t>
      </w:r>
      <w:proofErr w:type="spellStart"/>
      <w:r>
        <w:t>cap</w:t>
      </w:r>
      <w:proofErr w:type="spellEnd"/>
      <w:r>
        <w:t xml:space="preserve">. daß die </w:t>
      </w:r>
      <w:proofErr w:type="spellStart"/>
      <w:r>
        <w:t>Jungfraw</w:t>
      </w:r>
      <w:proofErr w:type="spellEnd"/>
      <w:r>
        <w:t xml:space="preserve"> </w:t>
      </w:r>
      <w:proofErr w:type="spellStart"/>
      <w:r>
        <w:t>auß</w:t>
      </w:r>
      <w:proofErr w:type="spellEnd"/>
      <w:r>
        <w:t xml:space="preserve"> </w:t>
      </w:r>
      <w:proofErr w:type="spellStart"/>
      <w:r>
        <w:t>jhrem</w:t>
      </w:r>
      <w:proofErr w:type="spellEnd"/>
      <w:r>
        <w:t xml:space="preserve"> wesen / ohne </w:t>
      </w:r>
      <w:proofErr w:type="spellStart"/>
      <w:r>
        <w:t>zuthun</w:t>
      </w:r>
      <w:proofErr w:type="spellEnd"/>
      <w:r>
        <w:t xml:space="preserve"> deß </w:t>
      </w:r>
      <w:proofErr w:type="spellStart"/>
      <w:r>
        <w:t>manns</w:t>
      </w:r>
      <w:proofErr w:type="spellEnd"/>
      <w:r>
        <w:t xml:space="preserve"> dem Sohn Gottes den leib gegeben / </w:t>
      </w:r>
      <w:proofErr w:type="spellStart"/>
      <w:r>
        <w:t>vnd</w:t>
      </w:r>
      <w:proofErr w:type="spellEnd"/>
      <w:r>
        <w:t xml:space="preserve"> </w:t>
      </w:r>
      <w:proofErr w:type="spellStart"/>
      <w:r>
        <w:t>jhn</w:t>
      </w:r>
      <w:proofErr w:type="spellEnd"/>
      <w:r>
        <w:t xml:space="preserve"> geboren habe / </w:t>
      </w:r>
      <w:proofErr w:type="spellStart"/>
      <w:r>
        <w:t>vnnd</w:t>
      </w:r>
      <w:proofErr w:type="spellEnd"/>
      <w:r>
        <w:t xml:space="preserve"> ein </w:t>
      </w:r>
      <w:proofErr w:type="spellStart"/>
      <w:r>
        <w:t>Jungfraw</w:t>
      </w:r>
      <w:proofErr w:type="spellEnd"/>
      <w:r>
        <w:t xml:space="preserve"> geblieben sey: wie Jesaias vorgesagt hat. </w:t>
      </w:r>
    </w:p>
    <w:p w14:paraId="65FE34E6" w14:textId="77777777" w:rsidR="00EB3C2B" w:rsidRDefault="00EB3C2B" w:rsidP="00EB3C2B">
      <w:pPr>
        <w:pStyle w:val="StandardWeb"/>
      </w:pPr>
      <w:r>
        <w:t xml:space="preserve">F. </w:t>
      </w:r>
      <w:proofErr w:type="spellStart"/>
      <w:r>
        <w:t>Warumb</w:t>
      </w:r>
      <w:proofErr w:type="spellEnd"/>
      <w:r>
        <w:t xml:space="preserve"> das? </w:t>
      </w:r>
    </w:p>
    <w:p w14:paraId="6440590F" w14:textId="77777777" w:rsidR="00EB3C2B" w:rsidRDefault="00EB3C2B" w:rsidP="00EB3C2B">
      <w:pPr>
        <w:pStyle w:val="StandardWeb"/>
      </w:pPr>
      <w:r>
        <w:t xml:space="preserve">A. Die </w:t>
      </w:r>
      <w:proofErr w:type="spellStart"/>
      <w:r>
        <w:t>geburt</w:t>
      </w:r>
      <w:proofErr w:type="spellEnd"/>
      <w:r>
        <w:t xml:space="preserve"> </w:t>
      </w:r>
      <w:proofErr w:type="spellStart"/>
      <w:r>
        <w:t>vnd</w:t>
      </w:r>
      <w:proofErr w:type="spellEnd"/>
      <w:r>
        <w:t xml:space="preserve"> </w:t>
      </w:r>
      <w:proofErr w:type="spellStart"/>
      <w:r>
        <w:t>empfencknuß</w:t>
      </w:r>
      <w:proofErr w:type="spellEnd"/>
      <w:r>
        <w:t xml:space="preserve"> </w:t>
      </w:r>
      <w:proofErr w:type="spellStart"/>
      <w:r>
        <w:t>desse</w:t>
      </w:r>
      <w:proofErr w:type="spellEnd"/>
      <w:r>
        <w:t xml:space="preserve"> / der das </w:t>
      </w:r>
      <w:proofErr w:type="spellStart"/>
      <w:r>
        <w:t>gantz</w:t>
      </w:r>
      <w:proofErr w:type="spellEnd"/>
      <w:r>
        <w:t xml:space="preserve"> menschlich </w:t>
      </w:r>
      <w:proofErr w:type="spellStart"/>
      <w:r>
        <w:t>geschlecht</w:t>
      </w:r>
      <w:proofErr w:type="spellEnd"/>
      <w:r>
        <w:t xml:space="preserve"> </w:t>
      </w:r>
      <w:proofErr w:type="spellStart"/>
      <w:r>
        <w:t>Heyligen</w:t>
      </w:r>
      <w:proofErr w:type="spellEnd"/>
      <w:r>
        <w:t xml:space="preserve"> </w:t>
      </w:r>
      <w:proofErr w:type="spellStart"/>
      <w:r>
        <w:t>solt</w:t>
      </w:r>
      <w:proofErr w:type="spellEnd"/>
      <w:r>
        <w:t xml:space="preserve"> / müßt </w:t>
      </w:r>
      <w:proofErr w:type="spellStart"/>
      <w:r>
        <w:t>vberall</w:t>
      </w:r>
      <w:proofErr w:type="spellEnd"/>
      <w:r>
        <w:t xml:space="preserve"> rein </w:t>
      </w:r>
      <w:proofErr w:type="spellStart"/>
      <w:r>
        <w:t>vnnd</w:t>
      </w:r>
      <w:proofErr w:type="spellEnd"/>
      <w:r>
        <w:t xml:space="preserve"> </w:t>
      </w:r>
      <w:proofErr w:type="spellStart"/>
      <w:r>
        <w:t>vnbefleckt</w:t>
      </w:r>
      <w:proofErr w:type="spellEnd"/>
      <w:r>
        <w:t xml:space="preserve"> sein. </w:t>
      </w:r>
      <w:proofErr w:type="spellStart"/>
      <w:r>
        <w:t>Jch</w:t>
      </w:r>
      <w:proofErr w:type="spellEnd"/>
      <w:r>
        <w:t xml:space="preserve"> glaub aber daß dieser Jesus Christus der </w:t>
      </w:r>
      <w:proofErr w:type="spellStart"/>
      <w:r>
        <w:t>Mitler</w:t>
      </w:r>
      <w:proofErr w:type="spellEnd"/>
      <w:r>
        <w:t xml:space="preserve"> zwischen GOtt </w:t>
      </w:r>
      <w:proofErr w:type="spellStart"/>
      <w:r>
        <w:t>vnd</w:t>
      </w:r>
      <w:proofErr w:type="spellEnd"/>
      <w:r>
        <w:t xml:space="preserve"> den </w:t>
      </w:r>
      <w:proofErr w:type="spellStart"/>
      <w:r>
        <w:t>menschen</w:t>
      </w:r>
      <w:proofErr w:type="spellEnd"/>
      <w:r>
        <w:t xml:space="preserve"> sey / wahrer Gott / eines </w:t>
      </w:r>
      <w:proofErr w:type="spellStart"/>
      <w:r>
        <w:t>wesens</w:t>
      </w:r>
      <w:proofErr w:type="spellEnd"/>
      <w:r>
        <w:t xml:space="preserve"> mit dem Vatter / </w:t>
      </w:r>
      <w:proofErr w:type="spellStart"/>
      <w:r>
        <w:t>vnd</w:t>
      </w:r>
      <w:proofErr w:type="spellEnd"/>
      <w:r>
        <w:t xml:space="preserve"> </w:t>
      </w:r>
      <w:proofErr w:type="spellStart"/>
      <w:r>
        <w:t>warer</w:t>
      </w:r>
      <w:proofErr w:type="spellEnd"/>
      <w:r>
        <w:t xml:space="preserve"> </w:t>
      </w:r>
      <w:proofErr w:type="spellStart"/>
      <w:r>
        <w:t>mensch</w:t>
      </w:r>
      <w:proofErr w:type="spellEnd"/>
      <w:r>
        <w:t xml:space="preserve"> / eines </w:t>
      </w:r>
      <w:proofErr w:type="spellStart"/>
      <w:r>
        <w:t>wesens</w:t>
      </w:r>
      <w:proofErr w:type="spellEnd"/>
      <w:r>
        <w:t xml:space="preserve"> mit </w:t>
      </w:r>
      <w:proofErr w:type="spellStart"/>
      <w:r>
        <w:t>vns</w:t>
      </w:r>
      <w:proofErr w:type="spellEnd"/>
      <w:r>
        <w:t xml:space="preserve">: Also daß in einer </w:t>
      </w:r>
      <w:proofErr w:type="spellStart"/>
      <w:r>
        <w:t>vnzertrennten</w:t>
      </w:r>
      <w:proofErr w:type="spellEnd"/>
      <w:r>
        <w:t xml:space="preserve"> </w:t>
      </w:r>
      <w:proofErr w:type="spellStart"/>
      <w:r>
        <w:t>person</w:t>
      </w:r>
      <w:proofErr w:type="spellEnd"/>
      <w:r>
        <w:t xml:space="preserve"> zwo </w:t>
      </w:r>
      <w:proofErr w:type="spellStart"/>
      <w:r>
        <w:t>naturen</w:t>
      </w:r>
      <w:proofErr w:type="spellEnd"/>
      <w:r>
        <w:t xml:space="preserve"> seyen / die Göttlich </w:t>
      </w:r>
      <w:proofErr w:type="spellStart"/>
      <w:r>
        <w:t>vnd</w:t>
      </w:r>
      <w:proofErr w:type="spellEnd"/>
      <w:r>
        <w:t xml:space="preserve"> die menschlich / die mit </w:t>
      </w:r>
      <w:proofErr w:type="spellStart"/>
      <w:r>
        <w:t>jhren</w:t>
      </w:r>
      <w:proofErr w:type="spellEnd"/>
      <w:r>
        <w:t xml:space="preserve"> eigenschafften </w:t>
      </w:r>
      <w:proofErr w:type="spellStart"/>
      <w:r>
        <w:t>vnderscheiden</w:t>
      </w:r>
      <w:proofErr w:type="spellEnd"/>
      <w:r>
        <w:t xml:space="preserve"> / daß eine in die ander nimmer mehr verwandelt werde / oder daß eine </w:t>
      </w:r>
      <w:proofErr w:type="spellStart"/>
      <w:r>
        <w:t>auffhöre</w:t>
      </w:r>
      <w:proofErr w:type="spellEnd"/>
      <w:r>
        <w:t xml:space="preserve"> zu sein. </w:t>
      </w:r>
    </w:p>
    <w:p w14:paraId="13A577CF" w14:textId="77777777" w:rsidR="00EB3C2B" w:rsidRDefault="00EB3C2B" w:rsidP="00EB3C2B">
      <w:pPr>
        <w:pStyle w:val="StandardWeb"/>
      </w:pPr>
      <w:r>
        <w:t xml:space="preserve">F. Sag mir jetzt / was du glaubest von dem / daß du bekennt hast / der Sohn Gottes hab gelitten / sey </w:t>
      </w:r>
      <w:proofErr w:type="spellStart"/>
      <w:r>
        <w:t>gekreutziget</w:t>
      </w:r>
      <w:proofErr w:type="spellEnd"/>
      <w:r>
        <w:t xml:space="preserve"> / gestorben / </w:t>
      </w:r>
      <w:proofErr w:type="spellStart"/>
      <w:r>
        <w:t>vnd</w:t>
      </w:r>
      <w:proofErr w:type="spellEnd"/>
      <w:r>
        <w:t xml:space="preserve"> begraben. </w:t>
      </w:r>
    </w:p>
    <w:p w14:paraId="4DF1EE21" w14:textId="77777777" w:rsidR="00EB3C2B" w:rsidRDefault="00EB3C2B" w:rsidP="00EB3C2B">
      <w:pPr>
        <w:pStyle w:val="StandardWeb"/>
      </w:pPr>
      <w:r>
        <w:t xml:space="preserve">A. Es muß zwar die </w:t>
      </w:r>
      <w:proofErr w:type="spellStart"/>
      <w:r>
        <w:t>sünde</w:t>
      </w:r>
      <w:proofErr w:type="spellEnd"/>
      <w:r>
        <w:t xml:space="preserve"> </w:t>
      </w:r>
      <w:proofErr w:type="spellStart"/>
      <w:r>
        <w:t>vnd</w:t>
      </w:r>
      <w:proofErr w:type="spellEnd"/>
      <w:r>
        <w:t xml:space="preserve"> der todt </w:t>
      </w:r>
      <w:proofErr w:type="spellStart"/>
      <w:r>
        <w:t>abgethon</w:t>
      </w:r>
      <w:proofErr w:type="spellEnd"/>
      <w:r>
        <w:t xml:space="preserve"> </w:t>
      </w:r>
      <w:proofErr w:type="spellStart"/>
      <w:r>
        <w:t>vnd</w:t>
      </w:r>
      <w:proofErr w:type="spellEnd"/>
      <w:r>
        <w:t xml:space="preserve"> </w:t>
      </w:r>
      <w:proofErr w:type="spellStart"/>
      <w:r>
        <w:t>außgezogen</w:t>
      </w:r>
      <w:proofErr w:type="spellEnd"/>
      <w:r>
        <w:t xml:space="preserve"> werden / so anders die </w:t>
      </w:r>
      <w:proofErr w:type="spellStart"/>
      <w:r>
        <w:t>sündtlichen</w:t>
      </w:r>
      <w:proofErr w:type="spellEnd"/>
      <w:r>
        <w:t xml:space="preserve"> </w:t>
      </w:r>
      <w:proofErr w:type="spellStart"/>
      <w:r>
        <w:t>menschen</w:t>
      </w:r>
      <w:proofErr w:type="spellEnd"/>
      <w:r>
        <w:t xml:space="preserve"> leben sollen: wie es Gott verordnet / der den </w:t>
      </w:r>
      <w:proofErr w:type="spellStart"/>
      <w:r>
        <w:t>sündern</w:t>
      </w:r>
      <w:proofErr w:type="spellEnd"/>
      <w:r>
        <w:t xml:space="preserve"> das leben in Christo verheissen hat. Aber </w:t>
      </w:r>
      <w:proofErr w:type="spellStart"/>
      <w:r>
        <w:t>ohn</w:t>
      </w:r>
      <w:proofErr w:type="spellEnd"/>
      <w:r>
        <w:t xml:space="preserve"> </w:t>
      </w:r>
      <w:proofErr w:type="spellStart"/>
      <w:r>
        <w:t>blut</w:t>
      </w:r>
      <w:proofErr w:type="spellEnd"/>
      <w:r>
        <w:t xml:space="preserve"> </w:t>
      </w:r>
      <w:proofErr w:type="spellStart"/>
      <w:r>
        <w:t>vergiessen</w:t>
      </w:r>
      <w:proofErr w:type="spellEnd"/>
      <w:r>
        <w:t xml:space="preserve"> </w:t>
      </w:r>
      <w:proofErr w:type="spellStart"/>
      <w:r>
        <w:t>geschach</w:t>
      </w:r>
      <w:proofErr w:type="spellEnd"/>
      <w:r>
        <w:t xml:space="preserve"> vor </w:t>
      </w:r>
      <w:proofErr w:type="spellStart"/>
      <w:r>
        <w:t>zeiten</w:t>
      </w:r>
      <w:proofErr w:type="spellEnd"/>
      <w:r>
        <w:t xml:space="preserve"> / im Gesetz kein </w:t>
      </w:r>
      <w:proofErr w:type="spellStart"/>
      <w:r>
        <w:t>vergebung</w:t>
      </w:r>
      <w:proofErr w:type="spellEnd"/>
      <w:r>
        <w:t xml:space="preserve"> der </w:t>
      </w:r>
      <w:proofErr w:type="spellStart"/>
      <w:r>
        <w:t>sünden</w:t>
      </w:r>
      <w:proofErr w:type="spellEnd"/>
      <w:r>
        <w:t xml:space="preserve">: Nicht daß der </w:t>
      </w:r>
      <w:proofErr w:type="spellStart"/>
      <w:r>
        <w:t>thieren</w:t>
      </w:r>
      <w:proofErr w:type="spellEnd"/>
      <w:r>
        <w:t xml:space="preserve"> </w:t>
      </w:r>
      <w:proofErr w:type="spellStart"/>
      <w:r>
        <w:t>blut</w:t>
      </w:r>
      <w:proofErr w:type="spellEnd"/>
      <w:r>
        <w:t xml:space="preserve"> die </w:t>
      </w:r>
      <w:proofErr w:type="spellStart"/>
      <w:r>
        <w:t>sünde</w:t>
      </w:r>
      <w:proofErr w:type="spellEnd"/>
      <w:r>
        <w:t xml:space="preserve"> </w:t>
      </w:r>
      <w:proofErr w:type="spellStart"/>
      <w:r>
        <w:t>reinigete</w:t>
      </w:r>
      <w:proofErr w:type="spellEnd"/>
      <w:r>
        <w:t xml:space="preserve"> / sondern </w:t>
      </w:r>
      <w:proofErr w:type="spellStart"/>
      <w:r>
        <w:t>verkündigete</w:t>
      </w:r>
      <w:proofErr w:type="spellEnd"/>
      <w:r>
        <w:t xml:space="preserve"> / daß Christi </w:t>
      </w:r>
      <w:proofErr w:type="spellStart"/>
      <w:r>
        <w:t>blut</w:t>
      </w:r>
      <w:proofErr w:type="spellEnd"/>
      <w:r>
        <w:t xml:space="preserve"> / als das wahr </w:t>
      </w:r>
      <w:proofErr w:type="spellStart"/>
      <w:r>
        <w:t>vnd</w:t>
      </w:r>
      <w:proofErr w:type="spellEnd"/>
      <w:r>
        <w:t xml:space="preserve"> einig </w:t>
      </w:r>
      <w:proofErr w:type="spellStart"/>
      <w:r>
        <w:t>opffer</w:t>
      </w:r>
      <w:proofErr w:type="spellEnd"/>
      <w:r>
        <w:t xml:space="preserve"> alle </w:t>
      </w:r>
      <w:proofErr w:type="spellStart"/>
      <w:r>
        <w:t>sünden</w:t>
      </w:r>
      <w:proofErr w:type="spellEnd"/>
      <w:r>
        <w:t xml:space="preserve"> der </w:t>
      </w:r>
      <w:proofErr w:type="spellStart"/>
      <w:r>
        <w:t>menschen</w:t>
      </w:r>
      <w:proofErr w:type="spellEnd"/>
      <w:r>
        <w:t xml:space="preserve"> reinigen würde. So hat derhalben </w:t>
      </w:r>
      <w:proofErr w:type="spellStart"/>
      <w:r>
        <w:t>dz</w:t>
      </w:r>
      <w:proofErr w:type="spellEnd"/>
      <w:r>
        <w:t xml:space="preserve"> </w:t>
      </w:r>
      <w:proofErr w:type="spellStart"/>
      <w:r>
        <w:t>blut</w:t>
      </w:r>
      <w:proofErr w:type="spellEnd"/>
      <w:r>
        <w:t xml:space="preserve"> deß Sohns GOttes müssen am Creutz vergossen werden zur </w:t>
      </w:r>
      <w:proofErr w:type="spellStart"/>
      <w:r>
        <w:t>versühnung</w:t>
      </w:r>
      <w:proofErr w:type="spellEnd"/>
      <w:r>
        <w:t xml:space="preserve"> </w:t>
      </w:r>
      <w:proofErr w:type="spellStart"/>
      <w:r>
        <w:t>vnser</w:t>
      </w:r>
      <w:proofErr w:type="spellEnd"/>
      <w:r>
        <w:t xml:space="preserve"> </w:t>
      </w:r>
      <w:proofErr w:type="spellStart"/>
      <w:r>
        <w:t>sünden</w:t>
      </w:r>
      <w:proofErr w:type="spellEnd"/>
      <w:r>
        <w:t xml:space="preserve">. Es hat auch der Sohn Gottes müssen sterben nach dem </w:t>
      </w:r>
      <w:proofErr w:type="spellStart"/>
      <w:r>
        <w:t>fleisch</w:t>
      </w:r>
      <w:proofErr w:type="spellEnd"/>
      <w:r>
        <w:t xml:space="preserve"> </w:t>
      </w:r>
      <w:proofErr w:type="spellStart"/>
      <w:r>
        <w:t>dz</w:t>
      </w:r>
      <w:proofErr w:type="spellEnd"/>
      <w:r>
        <w:t xml:space="preserve"> er seinen </w:t>
      </w:r>
      <w:proofErr w:type="spellStart"/>
      <w:r>
        <w:t>glaubigen</w:t>
      </w:r>
      <w:proofErr w:type="spellEnd"/>
      <w:r>
        <w:t xml:space="preserve"> </w:t>
      </w:r>
      <w:proofErr w:type="spellStart"/>
      <w:r>
        <w:t>jren</w:t>
      </w:r>
      <w:proofErr w:type="spellEnd"/>
      <w:r>
        <w:t xml:space="preserve"> todt </w:t>
      </w:r>
      <w:proofErr w:type="spellStart"/>
      <w:r>
        <w:t>vnschuldig</w:t>
      </w:r>
      <w:proofErr w:type="spellEnd"/>
      <w:r>
        <w:t xml:space="preserve"> machte / </w:t>
      </w:r>
      <w:proofErr w:type="spellStart"/>
      <w:r>
        <w:t>vnd</w:t>
      </w:r>
      <w:proofErr w:type="spellEnd"/>
      <w:r>
        <w:t xml:space="preserve"> vom ewigen todt erlösete. </w:t>
      </w:r>
      <w:proofErr w:type="spellStart"/>
      <w:r>
        <w:t>Darumb</w:t>
      </w:r>
      <w:proofErr w:type="spellEnd"/>
      <w:r>
        <w:t xml:space="preserve"> halt ich nicht allein für wahr / </w:t>
      </w:r>
      <w:proofErr w:type="spellStart"/>
      <w:r>
        <w:t>wz</w:t>
      </w:r>
      <w:proofErr w:type="spellEnd"/>
      <w:r>
        <w:t xml:space="preserve"> von </w:t>
      </w:r>
      <w:proofErr w:type="spellStart"/>
      <w:r>
        <w:t>vnserm</w:t>
      </w:r>
      <w:proofErr w:type="spellEnd"/>
      <w:r>
        <w:t xml:space="preserve"> Herrn / der </w:t>
      </w:r>
      <w:proofErr w:type="spellStart"/>
      <w:r>
        <w:t>vnder</w:t>
      </w:r>
      <w:proofErr w:type="spellEnd"/>
      <w:r>
        <w:t xml:space="preserve"> Pontio Pilato dem Landvogt deß Jüdischen </w:t>
      </w:r>
      <w:proofErr w:type="spellStart"/>
      <w:r>
        <w:t>lands</w:t>
      </w:r>
      <w:proofErr w:type="spellEnd"/>
      <w:r>
        <w:t xml:space="preserve"> </w:t>
      </w:r>
      <w:proofErr w:type="spellStart"/>
      <w:r>
        <w:t>gecreütziget</w:t>
      </w:r>
      <w:proofErr w:type="spellEnd"/>
      <w:r>
        <w:t xml:space="preserve"> ist / </w:t>
      </w:r>
      <w:proofErr w:type="spellStart"/>
      <w:r>
        <w:t>geredt</w:t>
      </w:r>
      <w:proofErr w:type="spellEnd"/>
      <w:r>
        <w:t xml:space="preserve"> </w:t>
      </w:r>
      <w:proofErr w:type="spellStart"/>
      <w:r>
        <w:t>wirt</w:t>
      </w:r>
      <w:proofErr w:type="spellEnd"/>
      <w:r>
        <w:t xml:space="preserve">: </w:t>
      </w:r>
      <w:proofErr w:type="spellStart"/>
      <w:r>
        <w:t>Sonder</w:t>
      </w:r>
      <w:proofErr w:type="spellEnd"/>
      <w:r>
        <w:t xml:space="preserve"> ich glaub auch / </w:t>
      </w:r>
      <w:proofErr w:type="spellStart"/>
      <w:r>
        <w:t>dz</w:t>
      </w:r>
      <w:proofErr w:type="spellEnd"/>
      <w:r>
        <w:t xml:space="preserve"> durch sein </w:t>
      </w:r>
      <w:proofErr w:type="spellStart"/>
      <w:r>
        <w:t>blut</w:t>
      </w:r>
      <w:proofErr w:type="spellEnd"/>
      <w:r>
        <w:t xml:space="preserve"> alle meine </w:t>
      </w:r>
      <w:proofErr w:type="spellStart"/>
      <w:r>
        <w:t>sünd</w:t>
      </w:r>
      <w:proofErr w:type="spellEnd"/>
      <w:r>
        <w:t xml:space="preserve"> </w:t>
      </w:r>
      <w:proofErr w:type="spellStart"/>
      <w:r>
        <w:t>abgeweschen</w:t>
      </w:r>
      <w:proofErr w:type="spellEnd"/>
      <w:r>
        <w:t xml:space="preserve"> </w:t>
      </w:r>
      <w:proofErr w:type="spellStart"/>
      <w:r>
        <w:t>seind</w:t>
      </w:r>
      <w:proofErr w:type="spellEnd"/>
      <w:r>
        <w:t xml:space="preserve"> / daß mir meine </w:t>
      </w:r>
      <w:proofErr w:type="spellStart"/>
      <w:r>
        <w:t>sünde</w:t>
      </w:r>
      <w:proofErr w:type="spellEnd"/>
      <w:r>
        <w:t xml:space="preserve"> nicht zu </w:t>
      </w:r>
      <w:proofErr w:type="spellStart"/>
      <w:r>
        <w:t>verdamnuß</w:t>
      </w:r>
      <w:proofErr w:type="spellEnd"/>
      <w:r>
        <w:t xml:space="preserve"> / </w:t>
      </w:r>
      <w:proofErr w:type="spellStart"/>
      <w:r>
        <w:t>sonder</w:t>
      </w:r>
      <w:proofErr w:type="spellEnd"/>
      <w:r>
        <w:t xml:space="preserve"> sein </w:t>
      </w:r>
      <w:proofErr w:type="spellStart"/>
      <w:r>
        <w:t>gerechtigkeit</w:t>
      </w:r>
      <w:proofErr w:type="spellEnd"/>
      <w:r>
        <w:t xml:space="preserve"> zu meiner </w:t>
      </w:r>
      <w:proofErr w:type="spellStart"/>
      <w:r>
        <w:t>gerechtmachung</w:t>
      </w:r>
      <w:proofErr w:type="spellEnd"/>
      <w:r>
        <w:t xml:space="preserve"> zugerechnet werde: Also daß / wenn ich sterben </w:t>
      </w:r>
      <w:proofErr w:type="spellStart"/>
      <w:r>
        <w:t>sol</w:t>
      </w:r>
      <w:proofErr w:type="spellEnd"/>
      <w:r>
        <w:t xml:space="preserve"> / ich </w:t>
      </w:r>
      <w:proofErr w:type="spellStart"/>
      <w:r>
        <w:t>vest</w:t>
      </w:r>
      <w:proofErr w:type="spellEnd"/>
      <w:r>
        <w:t xml:space="preserve"> glaube / daß ich durch den todt Christi vom ewigen todt erlöset / </w:t>
      </w:r>
      <w:proofErr w:type="spellStart"/>
      <w:r>
        <w:t>vnd</w:t>
      </w:r>
      <w:proofErr w:type="spellEnd"/>
      <w:r>
        <w:t xml:space="preserve"> mir </w:t>
      </w:r>
      <w:proofErr w:type="spellStart"/>
      <w:r>
        <w:t>dz</w:t>
      </w:r>
      <w:proofErr w:type="spellEnd"/>
      <w:r>
        <w:t xml:space="preserve"> ewige leben schon allbereit </w:t>
      </w:r>
      <w:proofErr w:type="spellStart"/>
      <w:r>
        <w:t>geschenckt</w:t>
      </w:r>
      <w:proofErr w:type="spellEnd"/>
      <w:r>
        <w:t xml:space="preserve"> sey / </w:t>
      </w:r>
      <w:proofErr w:type="spellStart"/>
      <w:r>
        <w:t>vnd</w:t>
      </w:r>
      <w:proofErr w:type="spellEnd"/>
      <w:r>
        <w:t xml:space="preserve"> daß durch diesen glauben in Christum ich </w:t>
      </w:r>
      <w:proofErr w:type="spellStart"/>
      <w:r>
        <w:t>vnd</w:t>
      </w:r>
      <w:proofErr w:type="spellEnd"/>
      <w:r>
        <w:t xml:space="preserve"> alle </w:t>
      </w:r>
      <w:proofErr w:type="spellStart"/>
      <w:r>
        <w:t>glaubige</w:t>
      </w:r>
      <w:proofErr w:type="spellEnd"/>
      <w:r>
        <w:t xml:space="preserve"> gerechtfertiget werde. </w:t>
      </w:r>
    </w:p>
    <w:p w14:paraId="55494F17" w14:textId="77777777" w:rsidR="00EB3C2B" w:rsidRDefault="00EB3C2B" w:rsidP="00EB3C2B">
      <w:pPr>
        <w:pStyle w:val="StandardWeb"/>
      </w:pPr>
      <w:r>
        <w:t xml:space="preserve">F. Als viel ich </w:t>
      </w:r>
      <w:proofErr w:type="spellStart"/>
      <w:r>
        <w:t>auß</w:t>
      </w:r>
      <w:proofErr w:type="spellEnd"/>
      <w:r>
        <w:t xml:space="preserve"> dem / was du </w:t>
      </w:r>
      <w:proofErr w:type="spellStart"/>
      <w:r>
        <w:t>bißher</w:t>
      </w:r>
      <w:proofErr w:type="spellEnd"/>
      <w:r>
        <w:t xml:space="preserve"> </w:t>
      </w:r>
      <w:proofErr w:type="spellStart"/>
      <w:r>
        <w:t>fürgebracht</w:t>
      </w:r>
      <w:proofErr w:type="spellEnd"/>
      <w:r>
        <w:t xml:space="preserve"> hast / verstehe / so sehe ich / daß du es mit denen haltest / die da sagen / der </w:t>
      </w:r>
      <w:proofErr w:type="spellStart"/>
      <w:r>
        <w:t>sündtlich</w:t>
      </w:r>
      <w:proofErr w:type="spellEnd"/>
      <w:r>
        <w:t xml:space="preserve"> </w:t>
      </w:r>
      <w:proofErr w:type="spellStart"/>
      <w:r>
        <w:t>mensch</w:t>
      </w:r>
      <w:proofErr w:type="spellEnd"/>
      <w:r>
        <w:t xml:space="preserve"> werde allein durch den glauben in Christum / </w:t>
      </w:r>
      <w:proofErr w:type="spellStart"/>
      <w:r>
        <w:t>vnd</w:t>
      </w:r>
      <w:proofErr w:type="spellEnd"/>
      <w:r>
        <w:t xml:space="preserve"> nicht durch die </w:t>
      </w:r>
      <w:proofErr w:type="spellStart"/>
      <w:r>
        <w:t>werck</w:t>
      </w:r>
      <w:proofErr w:type="spellEnd"/>
      <w:r>
        <w:t xml:space="preserve"> oder </w:t>
      </w:r>
      <w:proofErr w:type="spellStart"/>
      <w:r>
        <w:t>vmb</w:t>
      </w:r>
      <w:proofErr w:type="spellEnd"/>
      <w:r>
        <w:t xml:space="preserve"> der </w:t>
      </w:r>
      <w:proofErr w:type="spellStart"/>
      <w:r>
        <w:t>wercken</w:t>
      </w:r>
      <w:proofErr w:type="spellEnd"/>
      <w:r>
        <w:t xml:space="preserve"> willen gerecht gemachet. So </w:t>
      </w:r>
      <w:proofErr w:type="spellStart"/>
      <w:r>
        <w:t>beger</w:t>
      </w:r>
      <w:proofErr w:type="spellEnd"/>
      <w:r>
        <w:t xml:space="preserve"> ich nun zu wissen / </w:t>
      </w:r>
      <w:proofErr w:type="spellStart"/>
      <w:r>
        <w:t>warumb</w:t>
      </w:r>
      <w:proofErr w:type="spellEnd"/>
      <w:r>
        <w:t xml:space="preserve"> du also haltest? </w:t>
      </w:r>
    </w:p>
    <w:p w14:paraId="786BFCCB" w14:textId="77777777" w:rsidR="00EB3C2B" w:rsidRDefault="00EB3C2B" w:rsidP="00EB3C2B">
      <w:pPr>
        <w:pStyle w:val="StandardWeb"/>
      </w:pPr>
      <w:r>
        <w:t xml:space="preserve">A. </w:t>
      </w:r>
      <w:proofErr w:type="spellStart"/>
      <w:r>
        <w:t>Gerechtmachen</w:t>
      </w:r>
      <w:proofErr w:type="spellEnd"/>
      <w:r>
        <w:t xml:space="preserve"> ist ein eigen </w:t>
      </w:r>
      <w:proofErr w:type="spellStart"/>
      <w:r>
        <w:t>werck</w:t>
      </w:r>
      <w:proofErr w:type="spellEnd"/>
      <w:r>
        <w:t xml:space="preserve"> Gottes / </w:t>
      </w:r>
      <w:proofErr w:type="spellStart"/>
      <w:r>
        <w:t>vnd</w:t>
      </w:r>
      <w:proofErr w:type="spellEnd"/>
      <w:r>
        <w:t xml:space="preserve"> heißt die </w:t>
      </w:r>
      <w:proofErr w:type="spellStart"/>
      <w:r>
        <w:t>sünd</w:t>
      </w:r>
      <w:proofErr w:type="spellEnd"/>
      <w:r>
        <w:t xml:space="preserve"> vergeben oder nicht zueignen / sondern die </w:t>
      </w:r>
      <w:proofErr w:type="spellStart"/>
      <w:r>
        <w:t>gerechtigkeit</w:t>
      </w:r>
      <w:proofErr w:type="spellEnd"/>
      <w:r>
        <w:t xml:space="preserve"> Christi zurechnen / </w:t>
      </w:r>
      <w:proofErr w:type="spellStart"/>
      <w:r>
        <w:t>vnd</w:t>
      </w:r>
      <w:proofErr w:type="spellEnd"/>
      <w:r>
        <w:t xml:space="preserve"> also von dem </w:t>
      </w:r>
      <w:proofErr w:type="spellStart"/>
      <w:r>
        <w:t>gericht</w:t>
      </w:r>
      <w:proofErr w:type="spellEnd"/>
      <w:r>
        <w:t xml:space="preserve"> der </w:t>
      </w:r>
      <w:proofErr w:type="spellStart"/>
      <w:r>
        <w:t>verdamnuß</w:t>
      </w:r>
      <w:proofErr w:type="spellEnd"/>
      <w:r>
        <w:t xml:space="preserve"> ledig sprechen / </w:t>
      </w:r>
      <w:proofErr w:type="spellStart"/>
      <w:r>
        <w:t>vnd</w:t>
      </w:r>
      <w:proofErr w:type="spellEnd"/>
      <w:r>
        <w:t xml:space="preserve"> für gerecht / oder für ein </w:t>
      </w:r>
      <w:proofErr w:type="spellStart"/>
      <w:r>
        <w:t>kind</w:t>
      </w:r>
      <w:proofErr w:type="spellEnd"/>
      <w:r>
        <w:t xml:space="preserve"> Gottes </w:t>
      </w:r>
      <w:proofErr w:type="spellStart"/>
      <w:r>
        <w:t>vnd</w:t>
      </w:r>
      <w:proofErr w:type="spellEnd"/>
      <w:r>
        <w:t xml:space="preserve"> erben deß ewigen </w:t>
      </w:r>
      <w:proofErr w:type="spellStart"/>
      <w:r>
        <w:t>lebens</w:t>
      </w:r>
      <w:proofErr w:type="spellEnd"/>
      <w:r>
        <w:t xml:space="preserve"> halten. Aber gerecht gemacht werden gehet </w:t>
      </w:r>
      <w:proofErr w:type="spellStart"/>
      <w:r>
        <w:t>auff</w:t>
      </w:r>
      <w:proofErr w:type="spellEnd"/>
      <w:r>
        <w:t xml:space="preserve"> den </w:t>
      </w:r>
      <w:proofErr w:type="spellStart"/>
      <w:r>
        <w:t>sündtlichen</w:t>
      </w:r>
      <w:proofErr w:type="spellEnd"/>
      <w:r>
        <w:t xml:space="preserve"> </w:t>
      </w:r>
      <w:proofErr w:type="spellStart"/>
      <w:r>
        <w:t>menschen</w:t>
      </w:r>
      <w:proofErr w:type="spellEnd"/>
      <w:r>
        <w:t xml:space="preserve"> / der von </w:t>
      </w:r>
      <w:proofErr w:type="spellStart"/>
      <w:r>
        <w:t>sünden</w:t>
      </w:r>
      <w:proofErr w:type="spellEnd"/>
      <w:r>
        <w:t xml:space="preserve"> ledig gesprochen </w:t>
      </w:r>
      <w:proofErr w:type="spellStart"/>
      <w:r>
        <w:t>wirdt</w:t>
      </w:r>
      <w:proofErr w:type="spellEnd"/>
      <w:r>
        <w:t xml:space="preserve"> / oder dem seine </w:t>
      </w:r>
      <w:proofErr w:type="spellStart"/>
      <w:r>
        <w:t>sünde</w:t>
      </w:r>
      <w:proofErr w:type="spellEnd"/>
      <w:r>
        <w:t xml:space="preserve"> zur </w:t>
      </w:r>
      <w:proofErr w:type="spellStart"/>
      <w:r>
        <w:t>verdamnuß</w:t>
      </w:r>
      <w:proofErr w:type="spellEnd"/>
      <w:r>
        <w:t xml:space="preserve"> nicht zugerechnet werden / </w:t>
      </w:r>
      <w:proofErr w:type="spellStart"/>
      <w:r>
        <w:t>sonder</w:t>
      </w:r>
      <w:proofErr w:type="spellEnd"/>
      <w:r>
        <w:t xml:space="preserve"> der </w:t>
      </w:r>
      <w:proofErr w:type="spellStart"/>
      <w:r>
        <w:t>vmb</w:t>
      </w:r>
      <w:proofErr w:type="spellEnd"/>
      <w:r>
        <w:t xml:space="preserve"> Christi willen </w:t>
      </w:r>
      <w:proofErr w:type="spellStart"/>
      <w:r>
        <w:t>vnd</w:t>
      </w:r>
      <w:proofErr w:type="spellEnd"/>
      <w:r>
        <w:t xml:space="preserve"> durch den glauben in </w:t>
      </w:r>
      <w:proofErr w:type="spellStart"/>
      <w:r>
        <w:t>jhn</w:t>
      </w:r>
      <w:proofErr w:type="spellEnd"/>
      <w:r>
        <w:t xml:space="preserve"> allbereit in die </w:t>
      </w:r>
      <w:proofErr w:type="spellStart"/>
      <w:r>
        <w:t>gnade</w:t>
      </w:r>
      <w:proofErr w:type="spellEnd"/>
      <w:r>
        <w:t xml:space="preserve"> Gottes </w:t>
      </w:r>
      <w:proofErr w:type="spellStart"/>
      <w:r>
        <w:t>auffgenommen</w:t>
      </w:r>
      <w:proofErr w:type="spellEnd"/>
      <w:r>
        <w:t xml:space="preserve"> / für dessen Sohn </w:t>
      </w:r>
      <w:proofErr w:type="spellStart"/>
      <w:r>
        <w:t>vnd</w:t>
      </w:r>
      <w:proofErr w:type="spellEnd"/>
      <w:r>
        <w:t xml:space="preserve"> erb gehalten </w:t>
      </w:r>
      <w:proofErr w:type="spellStart"/>
      <w:r>
        <w:t>wirdt</w:t>
      </w:r>
      <w:proofErr w:type="spellEnd"/>
      <w:r>
        <w:t xml:space="preserve">. Weil denn offenbar / daß allein Gott </w:t>
      </w:r>
      <w:proofErr w:type="spellStart"/>
      <w:r>
        <w:t>auß</w:t>
      </w:r>
      <w:proofErr w:type="spellEnd"/>
      <w:r>
        <w:t xml:space="preserve"> seiner </w:t>
      </w:r>
      <w:proofErr w:type="spellStart"/>
      <w:r>
        <w:t>gnade</w:t>
      </w:r>
      <w:proofErr w:type="spellEnd"/>
      <w:r>
        <w:t xml:space="preserve"> </w:t>
      </w:r>
      <w:proofErr w:type="spellStart"/>
      <w:r>
        <w:t>vns</w:t>
      </w:r>
      <w:proofErr w:type="spellEnd"/>
      <w:r>
        <w:t xml:space="preserve"> die </w:t>
      </w:r>
      <w:proofErr w:type="spellStart"/>
      <w:r>
        <w:t>sünden</w:t>
      </w:r>
      <w:proofErr w:type="spellEnd"/>
      <w:r>
        <w:t xml:space="preserve"> </w:t>
      </w:r>
      <w:proofErr w:type="spellStart"/>
      <w:r>
        <w:t>verzeicht</w:t>
      </w:r>
      <w:proofErr w:type="spellEnd"/>
      <w:r>
        <w:t xml:space="preserve"> / oder </w:t>
      </w:r>
      <w:proofErr w:type="spellStart"/>
      <w:r>
        <w:t>vns</w:t>
      </w:r>
      <w:proofErr w:type="spellEnd"/>
      <w:r>
        <w:t xml:space="preserve"> die selbigen nicht zurechnet </w:t>
      </w:r>
      <w:proofErr w:type="spellStart"/>
      <w:r>
        <w:t>vmb</w:t>
      </w:r>
      <w:proofErr w:type="spellEnd"/>
      <w:r>
        <w:t xml:space="preserve"> Christi willen / der für </w:t>
      </w:r>
      <w:proofErr w:type="spellStart"/>
      <w:r>
        <w:t>vnser</w:t>
      </w:r>
      <w:proofErr w:type="spellEnd"/>
      <w:r>
        <w:t xml:space="preserve"> </w:t>
      </w:r>
      <w:proofErr w:type="spellStart"/>
      <w:r>
        <w:t>sünde</w:t>
      </w:r>
      <w:proofErr w:type="spellEnd"/>
      <w:r>
        <w:t xml:space="preserve"> dahin gegeben ist / </w:t>
      </w:r>
      <w:proofErr w:type="spellStart"/>
      <w:r>
        <w:t>sonder</w:t>
      </w:r>
      <w:proofErr w:type="spellEnd"/>
      <w:r>
        <w:t xml:space="preserve"> rechne </w:t>
      </w:r>
      <w:proofErr w:type="spellStart"/>
      <w:r>
        <w:t>vns</w:t>
      </w:r>
      <w:proofErr w:type="spellEnd"/>
      <w:r>
        <w:t xml:space="preserve"> die </w:t>
      </w:r>
      <w:proofErr w:type="spellStart"/>
      <w:r>
        <w:t>gerechtigkeit</w:t>
      </w:r>
      <w:proofErr w:type="spellEnd"/>
      <w:r>
        <w:t xml:space="preserve"> Christi zu: So machet / eigentlich zureden / allein Gott durch sein </w:t>
      </w:r>
      <w:proofErr w:type="spellStart"/>
      <w:r>
        <w:t>gnade</w:t>
      </w:r>
      <w:proofErr w:type="spellEnd"/>
      <w:r>
        <w:t xml:space="preserve"> / oder allein der verdienst Christi die </w:t>
      </w:r>
      <w:proofErr w:type="spellStart"/>
      <w:r>
        <w:t>sünder</w:t>
      </w:r>
      <w:proofErr w:type="spellEnd"/>
      <w:r>
        <w:t xml:space="preserve"> gerecht. Aber weil wir die </w:t>
      </w:r>
      <w:proofErr w:type="spellStart"/>
      <w:r>
        <w:t>gnade</w:t>
      </w:r>
      <w:proofErr w:type="spellEnd"/>
      <w:r>
        <w:t xml:space="preserve"> Gottes </w:t>
      </w:r>
      <w:proofErr w:type="spellStart"/>
      <w:r>
        <w:t>vnd</w:t>
      </w:r>
      <w:proofErr w:type="spellEnd"/>
      <w:r>
        <w:t xml:space="preserve"> den verdienst Christi nicht mit guten </w:t>
      </w:r>
      <w:proofErr w:type="spellStart"/>
      <w:r>
        <w:t>wercken</w:t>
      </w:r>
      <w:proofErr w:type="spellEnd"/>
      <w:r>
        <w:t xml:space="preserve"> / </w:t>
      </w:r>
      <w:proofErr w:type="spellStart"/>
      <w:r>
        <w:t>sonder</w:t>
      </w:r>
      <w:proofErr w:type="spellEnd"/>
      <w:r>
        <w:t xml:space="preserve"> allein mit dem wahren glauben </w:t>
      </w:r>
      <w:proofErr w:type="spellStart"/>
      <w:r>
        <w:t>annemmen</w:t>
      </w:r>
      <w:proofErr w:type="spellEnd"/>
      <w:r>
        <w:t xml:space="preserve"> / so schreibt S. Paulus recht / daß wir durch den glauben an Christum / nicht durch </w:t>
      </w:r>
      <w:proofErr w:type="spellStart"/>
      <w:r>
        <w:t>dz</w:t>
      </w:r>
      <w:proofErr w:type="spellEnd"/>
      <w:r>
        <w:t xml:space="preserve"> Gesetz oder durch die guten </w:t>
      </w:r>
      <w:proofErr w:type="spellStart"/>
      <w:r>
        <w:t>werck</w:t>
      </w:r>
      <w:proofErr w:type="spellEnd"/>
      <w:r>
        <w:t xml:space="preserve"> gerecht werden. Helle </w:t>
      </w:r>
      <w:proofErr w:type="spellStart"/>
      <w:r>
        <w:t>zeugnussen</w:t>
      </w:r>
      <w:proofErr w:type="spellEnd"/>
      <w:r>
        <w:t xml:space="preserve"> hievon haben wir an die Rom. am 3. </w:t>
      </w:r>
      <w:proofErr w:type="spellStart"/>
      <w:r>
        <w:t>vnd</w:t>
      </w:r>
      <w:proofErr w:type="spellEnd"/>
      <w:r>
        <w:t xml:space="preserve"> 4. an die Galater am 2 </w:t>
      </w:r>
      <w:proofErr w:type="spellStart"/>
      <w:r>
        <w:t>vnd</w:t>
      </w:r>
      <w:proofErr w:type="spellEnd"/>
      <w:r>
        <w:t xml:space="preserve"> 3 an die Ephes. am 2 / </w:t>
      </w:r>
      <w:proofErr w:type="spellStart"/>
      <w:r>
        <w:t>vnd</w:t>
      </w:r>
      <w:proofErr w:type="spellEnd"/>
      <w:r>
        <w:t xml:space="preserve"> an </w:t>
      </w:r>
      <w:proofErr w:type="spellStart"/>
      <w:r>
        <w:t>Titum</w:t>
      </w:r>
      <w:proofErr w:type="spellEnd"/>
      <w:r>
        <w:t xml:space="preserve"> am 3. </w:t>
      </w:r>
      <w:proofErr w:type="spellStart"/>
      <w:r>
        <w:t>cap</w:t>
      </w:r>
      <w:proofErr w:type="spellEnd"/>
      <w:r>
        <w:t xml:space="preserve">. </w:t>
      </w:r>
      <w:proofErr w:type="spellStart"/>
      <w:r>
        <w:t>Darumb</w:t>
      </w:r>
      <w:proofErr w:type="spellEnd"/>
      <w:r>
        <w:t xml:space="preserve"> widerhole ich / </w:t>
      </w:r>
      <w:proofErr w:type="spellStart"/>
      <w:r>
        <w:t>wz</w:t>
      </w:r>
      <w:proofErr w:type="spellEnd"/>
      <w:r>
        <w:t xml:space="preserve"> ich zu vor gesagt hab / </w:t>
      </w:r>
      <w:proofErr w:type="spellStart"/>
      <w:r>
        <w:t>Jch</w:t>
      </w:r>
      <w:proofErr w:type="spellEnd"/>
      <w:r>
        <w:t xml:space="preserve"> glaub / daß ich gerecht werde </w:t>
      </w:r>
      <w:proofErr w:type="spellStart"/>
      <w:r>
        <w:t>auß</w:t>
      </w:r>
      <w:proofErr w:type="spellEnd"/>
      <w:r>
        <w:t xml:space="preserve"> </w:t>
      </w:r>
      <w:proofErr w:type="spellStart"/>
      <w:r>
        <w:t>gnaden</w:t>
      </w:r>
      <w:proofErr w:type="spellEnd"/>
      <w:r>
        <w:t xml:space="preserve"> Gottes </w:t>
      </w:r>
      <w:proofErr w:type="spellStart"/>
      <w:r>
        <w:t>vmb</w:t>
      </w:r>
      <w:proofErr w:type="spellEnd"/>
      <w:r>
        <w:t xml:space="preserve"> deß </w:t>
      </w:r>
      <w:proofErr w:type="spellStart"/>
      <w:r>
        <w:t>todts</w:t>
      </w:r>
      <w:proofErr w:type="spellEnd"/>
      <w:r>
        <w:t xml:space="preserve"> Christi willen durch den glauben in </w:t>
      </w:r>
      <w:proofErr w:type="spellStart"/>
      <w:r>
        <w:t>jhn</w:t>
      </w:r>
      <w:proofErr w:type="spellEnd"/>
      <w:r>
        <w:t xml:space="preserve">. Von guten </w:t>
      </w:r>
      <w:proofErr w:type="spellStart"/>
      <w:r>
        <w:t>wercken</w:t>
      </w:r>
      <w:proofErr w:type="spellEnd"/>
      <w:r>
        <w:t xml:space="preserve"> </w:t>
      </w:r>
      <w:proofErr w:type="spellStart"/>
      <w:r>
        <w:t>wil</w:t>
      </w:r>
      <w:proofErr w:type="spellEnd"/>
      <w:r>
        <w:t xml:space="preserve"> ich auch an seinem </w:t>
      </w:r>
      <w:proofErr w:type="spellStart"/>
      <w:r>
        <w:t>orth</w:t>
      </w:r>
      <w:proofErr w:type="spellEnd"/>
      <w:r>
        <w:t xml:space="preserve"> reden. </w:t>
      </w:r>
    </w:p>
    <w:p w14:paraId="61CDF6F9" w14:textId="77777777" w:rsidR="00EB3C2B" w:rsidRDefault="00EB3C2B" w:rsidP="00EB3C2B">
      <w:pPr>
        <w:pStyle w:val="StandardWeb"/>
      </w:pPr>
      <w:r>
        <w:t xml:space="preserve">F. Erklär mir jetzt die recht </w:t>
      </w:r>
      <w:proofErr w:type="spellStart"/>
      <w:r>
        <w:t>vnd</w:t>
      </w:r>
      <w:proofErr w:type="spellEnd"/>
      <w:r>
        <w:t xml:space="preserve"> </w:t>
      </w:r>
      <w:proofErr w:type="spellStart"/>
      <w:r>
        <w:t>einfeltig</w:t>
      </w:r>
      <w:proofErr w:type="spellEnd"/>
      <w:r>
        <w:t xml:space="preserve"> </w:t>
      </w:r>
      <w:proofErr w:type="spellStart"/>
      <w:r>
        <w:t>meinung</w:t>
      </w:r>
      <w:proofErr w:type="spellEnd"/>
      <w:r>
        <w:t xml:space="preserve"> der </w:t>
      </w:r>
      <w:proofErr w:type="spellStart"/>
      <w:r>
        <w:t>nachvolgenden</w:t>
      </w:r>
      <w:proofErr w:type="spellEnd"/>
      <w:r>
        <w:t xml:space="preserve"> worten im glauben / Er ist hinab gestiegen zu der hellen. </w:t>
      </w:r>
    </w:p>
    <w:p w14:paraId="358898C8" w14:textId="77777777" w:rsidR="00EB3C2B" w:rsidRDefault="00EB3C2B" w:rsidP="00EB3C2B">
      <w:pPr>
        <w:pStyle w:val="StandardWeb"/>
      </w:pPr>
      <w:r>
        <w:t xml:space="preserve">A. </w:t>
      </w:r>
      <w:proofErr w:type="spellStart"/>
      <w:r>
        <w:t>Jch</w:t>
      </w:r>
      <w:proofErr w:type="spellEnd"/>
      <w:r>
        <w:t xml:space="preserve"> glaub / daß Christus nach seinem todt nicht allein mit seiner </w:t>
      </w:r>
      <w:proofErr w:type="spellStart"/>
      <w:r>
        <w:t>seele</w:t>
      </w:r>
      <w:proofErr w:type="spellEnd"/>
      <w:r>
        <w:t xml:space="preserve"> </w:t>
      </w:r>
      <w:proofErr w:type="spellStart"/>
      <w:r>
        <w:t>hingangen</w:t>
      </w:r>
      <w:proofErr w:type="spellEnd"/>
      <w:r>
        <w:t xml:space="preserve"> sey zu den abgestorbenen </w:t>
      </w:r>
      <w:proofErr w:type="spellStart"/>
      <w:r>
        <w:t>seelen</w:t>
      </w:r>
      <w:proofErr w:type="spellEnd"/>
      <w:r>
        <w:t xml:space="preserve"> / sondern auch </w:t>
      </w:r>
      <w:proofErr w:type="spellStart"/>
      <w:r>
        <w:t>dz</w:t>
      </w:r>
      <w:proofErr w:type="spellEnd"/>
      <w:r>
        <w:t xml:space="preserve"> er mit seinem todt </w:t>
      </w:r>
      <w:proofErr w:type="spellStart"/>
      <w:r>
        <w:t>heylsam</w:t>
      </w:r>
      <w:proofErr w:type="spellEnd"/>
      <w:r>
        <w:t xml:space="preserve"> gewesen sey allen </w:t>
      </w:r>
      <w:proofErr w:type="spellStart"/>
      <w:r>
        <w:t>Heyligen</w:t>
      </w:r>
      <w:proofErr w:type="spellEnd"/>
      <w:r>
        <w:t xml:space="preserve"> </w:t>
      </w:r>
      <w:proofErr w:type="spellStart"/>
      <w:r>
        <w:t>vättern</w:t>
      </w:r>
      <w:proofErr w:type="spellEnd"/>
      <w:r>
        <w:t xml:space="preserve"> / die von </w:t>
      </w:r>
      <w:proofErr w:type="spellStart"/>
      <w:r>
        <w:t>anfang</w:t>
      </w:r>
      <w:proofErr w:type="spellEnd"/>
      <w:r>
        <w:t xml:space="preserve"> der </w:t>
      </w:r>
      <w:proofErr w:type="spellStart"/>
      <w:r>
        <w:t>welt</w:t>
      </w:r>
      <w:proofErr w:type="spellEnd"/>
      <w:r>
        <w:t xml:space="preserve"> gestorben </w:t>
      </w:r>
      <w:proofErr w:type="spellStart"/>
      <w:r>
        <w:t>seind</w:t>
      </w:r>
      <w:proofErr w:type="spellEnd"/>
      <w:r>
        <w:t xml:space="preserve">: ja </w:t>
      </w:r>
      <w:proofErr w:type="spellStart"/>
      <w:r>
        <w:t>dz</w:t>
      </w:r>
      <w:proofErr w:type="spellEnd"/>
      <w:r>
        <w:t xml:space="preserve"> Christus mit seinem todt allen / die an </w:t>
      </w:r>
      <w:proofErr w:type="spellStart"/>
      <w:r>
        <w:t>jhn</w:t>
      </w:r>
      <w:proofErr w:type="spellEnd"/>
      <w:r>
        <w:t xml:space="preserve"> glauben / den ewigen todt </w:t>
      </w:r>
      <w:proofErr w:type="spellStart"/>
      <w:r>
        <w:t>vnd</w:t>
      </w:r>
      <w:proofErr w:type="spellEnd"/>
      <w:r>
        <w:t xml:space="preserve"> die helle zerbrochen / </w:t>
      </w:r>
      <w:proofErr w:type="spellStart"/>
      <w:r>
        <w:t>vnd</w:t>
      </w:r>
      <w:proofErr w:type="spellEnd"/>
      <w:r>
        <w:t xml:space="preserve"> von allem schrecken der hellen </w:t>
      </w:r>
      <w:proofErr w:type="spellStart"/>
      <w:r>
        <w:t>erlößt</w:t>
      </w:r>
      <w:proofErr w:type="spellEnd"/>
      <w:r>
        <w:t xml:space="preserve"> habe. </w:t>
      </w:r>
    </w:p>
    <w:p w14:paraId="545A00D4" w14:textId="77777777" w:rsidR="00EB3C2B" w:rsidRDefault="00EB3C2B" w:rsidP="00EB3C2B">
      <w:pPr>
        <w:pStyle w:val="StandardWeb"/>
      </w:pPr>
      <w:r>
        <w:t xml:space="preserve">F. </w:t>
      </w:r>
      <w:proofErr w:type="spellStart"/>
      <w:r>
        <w:t>Diß</w:t>
      </w:r>
      <w:proofErr w:type="spellEnd"/>
      <w:r>
        <w:t xml:space="preserve"> ist </w:t>
      </w:r>
      <w:proofErr w:type="spellStart"/>
      <w:r>
        <w:t>gnugsam</w:t>
      </w:r>
      <w:proofErr w:type="spellEnd"/>
      <w:r>
        <w:t xml:space="preserve"> erklärt: Nimm auch die </w:t>
      </w:r>
      <w:proofErr w:type="spellStart"/>
      <w:r>
        <w:t>vberigen</w:t>
      </w:r>
      <w:proofErr w:type="spellEnd"/>
      <w:r>
        <w:t xml:space="preserve"> </w:t>
      </w:r>
      <w:proofErr w:type="spellStart"/>
      <w:r>
        <w:t>artickel</w:t>
      </w:r>
      <w:proofErr w:type="spellEnd"/>
      <w:r>
        <w:t xml:space="preserve"> für die </w:t>
      </w:r>
      <w:proofErr w:type="spellStart"/>
      <w:r>
        <w:t>hand</w:t>
      </w:r>
      <w:proofErr w:type="spellEnd"/>
      <w:r>
        <w:t xml:space="preserve">. </w:t>
      </w:r>
    </w:p>
    <w:p w14:paraId="1BDEAC7E" w14:textId="77777777" w:rsidR="00EB3C2B" w:rsidRDefault="00EB3C2B" w:rsidP="00EB3C2B">
      <w:pPr>
        <w:pStyle w:val="StandardWeb"/>
      </w:pPr>
      <w:r>
        <w:t xml:space="preserve">A. Wenn </w:t>
      </w:r>
      <w:proofErr w:type="spellStart"/>
      <w:r>
        <w:t>vnser</w:t>
      </w:r>
      <w:proofErr w:type="spellEnd"/>
      <w:r>
        <w:t xml:space="preserve"> Herr im todt blieben / </w:t>
      </w:r>
      <w:proofErr w:type="spellStart"/>
      <w:r>
        <w:t>vnd</w:t>
      </w:r>
      <w:proofErr w:type="spellEnd"/>
      <w:r>
        <w:t xml:space="preserve"> von todten nicht erstanden </w:t>
      </w:r>
      <w:proofErr w:type="spellStart"/>
      <w:r>
        <w:t>were</w:t>
      </w:r>
      <w:proofErr w:type="spellEnd"/>
      <w:r>
        <w:t xml:space="preserve"> / so </w:t>
      </w:r>
      <w:proofErr w:type="spellStart"/>
      <w:r>
        <w:t>hette</w:t>
      </w:r>
      <w:proofErr w:type="spellEnd"/>
      <w:r>
        <w:t xml:space="preserve"> es mögen das ansehen haben / als wenn die </w:t>
      </w:r>
      <w:proofErr w:type="spellStart"/>
      <w:r>
        <w:t>sünde</w:t>
      </w:r>
      <w:proofErr w:type="spellEnd"/>
      <w:r>
        <w:t xml:space="preserve"> noch </w:t>
      </w:r>
      <w:proofErr w:type="spellStart"/>
      <w:r>
        <w:t>mechtig</w:t>
      </w:r>
      <w:proofErr w:type="spellEnd"/>
      <w:r>
        <w:t xml:space="preserve"> / </w:t>
      </w:r>
      <w:proofErr w:type="spellStart"/>
      <w:r>
        <w:t>vnnd</w:t>
      </w:r>
      <w:proofErr w:type="spellEnd"/>
      <w:r>
        <w:t xml:space="preserve"> der todt / die </w:t>
      </w:r>
      <w:proofErr w:type="spellStart"/>
      <w:r>
        <w:t>verdamnuß</w:t>
      </w:r>
      <w:proofErr w:type="spellEnd"/>
      <w:r>
        <w:t xml:space="preserve"> </w:t>
      </w:r>
      <w:proofErr w:type="spellStart"/>
      <w:r>
        <w:t>vnd</w:t>
      </w:r>
      <w:proofErr w:type="spellEnd"/>
      <w:r>
        <w:t xml:space="preserve"> der </w:t>
      </w:r>
      <w:proofErr w:type="spellStart"/>
      <w:r>
        <w:t>fürst</w:t>
      </w:r>
      <w:proofErr w:type="spellEnd"/>
      <w:r>
        <w:t xml:space="preserve"> deß </w:t>
      </w:r>
      <w:proofErr w:type="spellStart"/>
      <w:r>
        <w:t>todts</w:t>
      </w:r>
      <w:proofErr w:type="spellEnd"/>
      <w:r>
        <w:t xml:space="preserve"> / nemlich der Satan </w:t>
      </w:r>
      <w:proofErr w:type="spellStart"/>
      <w:r>
        <w:t>were</w:t>
      </w:r>
      <w:proofErr w:type="spellEnd"/>
      <w:r>
        <w:t xml:space="preserve"> noch nicht </w:t>
      </w:r>
      <w:proofErr w:type="spellStart"/>
      <w:r>
        <w:t>vberwunden</w:t>
      </w:r>
      <w:proofErr w:type="spellEnd"/>
      <w:r>
        <w:t xml:space="preserve">. Denn es steht geschrieben / der </w:t>
      </w:r>
      <w:proofErr w:type="spellStart"/>
      <w:r>
        <w:t>stachel</w:t>
      </w:r>
      <w:proofErr w:type="spellEnd"/>
      <w:r>
        <w:t xml:space="preserve"> deß </w:t>
      </w:r>
      <w:proofErr w:type="spellStart"/>
      <w:r>
        <w:t>todts</w:t>
      </w:r>
      <w:proofErr w:type="spellEnd"/>
      <w:r>
        <w:t xml:space="preserve"> ist die </w:t>
      </w:r>
      <w:proofErr w:type="spellStart"/>
      <w:r>
        <w:t>sünd</w:t>
      </w:r>
      <w:proofErr w:type="spellEnd"/>
      <w:r>
        <w:t xml:space="preserve"> / die </w:t>
      </w:r>
      <w:proofErr w:type="spellStart"/>
      <w:r>
        <w:t>krafft</w:t>
      </w:r>
      <w:proofErr w:type="spellEnd"/>
      <w:r>
        <w:t xml:space="preserve"> aber der </w:t>
      </w:r>
      <w:proofErr w:type="spellStart"/>
      <w:r>
        <w:t>sünde</w:t>
      </w:r>
      <w:proofErr w:type="spellEnd"/>
      <w:r>
        <w:t xml:space="preserve"> ist das Gesetz. </w:t>
      </w:r>
      <w:proofErr w:type="spellStart"/>
      <w:r>
        <w:t>Darumb</w:t>
      </w:r>
      <w:proofErr w:type="spellEnd"/>
      <w:r>
        <w:t xml:space="preserve"> glaube ich / daß </w:t>
      </w:r>
      <w:proofErr w:type="spellStart"/>
      <w:r>
        <w:t>vnser</w:t>
      </w:r>
      <w:proofErr w:type="spellEnd"/>
      <w:r>
        <w:t xml:space="preserve"> Herr JEsus Christus mit seinem wahren leibe </w:t>
      </w:r>
      <w:proofErr w:type="spellStart"/>
      <w:r>
        <w:t>auß</w:t>
      </w:r>
      <w:proofErr w:type="spellEnd"/>
      <w:r>
        <w:t xml:space="preserve"> dem grab </w:t>
      </w:r>
      <w:proofErr w:type="spellStart"/>
      <w:r>
        <w:t>vnd</w:t>
      </w:r>
      <w:proofErr w:type="spellEnd"/>
      <w:r>
        <w:t xml:space="preserve"> von den todten / wie ers vorgesagt hat / am dritten tag wider </w:t>
      </w:r>
      <w:proofErr w:type="spellStart"/>
      <w:r>
        <w:t>aufferstanden</w:t>
      </w:r>
      <w:proofErr w:type="spellEnd"/>
      <w:r>
        <w:t xml:space="preserve"> / wahrlich wider lebendig worden / </w:t>
      </w:r>
      <w:proofErr w:type="spellStart"/>
      <w:r>
        <w:t>vnd</w:t>
      </w:r>
      <w:proofErr w:type="spellEnd"/>
      <w:r>
        <w:t xml:space="preserve"> also </w:t>
      </w:r>
      <w:proofErr w:type="spellStart"/>
      <w:r>
        <w:t>offentlich</w:t>
      </w:r>
      <w:proofErr w:type="spellEnd"/>
      <w:r>
        <w:t xml:space="preserve"> bewiesen / daß er den todt / der </w:t>
      </w:r>
      <w:proofErr w:type="spellStart"/>
      <w:r>
        <w:t>jhn</w:t>
      </w:r>
      <w:proofErr w:type="spellEnd"/>
      <w:r>
        <w:t xml:space="preserve"> nicht behalten </w:t>
      </w:r>
      <w:proofErr w:type="spellStart"/>
      <w:r>
        <w:t>konnt</w:t>
      </w:r>
      <w:proofErr w:type="spellEnd"/>
      <w:r>
        <w:t xml:space="preserve"> / </w:t>
      </w:r>
      <w:proofErr w:type="spellStart"/>
      <w:r>
        <w:t>außgezogen</w:t>
      </w:r>
      <w:proofErr w:type="spellEnd"/>
      <w:r>
        <w:t xml:space="preserve"> </w:t>
      </w:r>
      <w:proofErr w:type="spellStart"/>
      <w:r>
        <w:t>vnd</w:t>
      </w:r>
      <w:proofErr w:type="spellEnd"/>
      <w:r>
        <w:t xml:space="preserve"> zerbrochen habe. </w:t>
      </w:r>
      <w:proofErr w:type="spellStart"/>
      <w:r>
        <w:t>Darauß</w:t>
      </w:r>
      <w:proofErr w:type="spellEnd"/>
      <w:r>
        <w:t xml:space="preserve"> </w:t>
      </w:r>
      <w:proofErr w:type="spellStart"/>
      <w:r>
        <w:t>schliessen</w:t>
      </w:r>
      <w:proofErr w:type="spellEnd"/>
      <w:r>
        <w:t xml:space="preserve"> wir / daß auch die </w:t>
      </w:r>
      <w:proofErr w:type="spellStart"/>
      <w:r>
        <w:t>sünde</w:t>
      </w:r>
      <w:proofErr w:type="spellEnd"/>
      <w:r>
        <w:t xml:space="preserve"> </w:t>
      </w:r>
      <w:proofErr w:type="spellStart"/>
      <w:r>
        <w:t>jre</w:t>
      </w:r>
      <w:proofErr w:type="spellEnd"/>
      <w:r>
        <w:t xml:space="preserve"> </w:t>
      </w:r>
      <w:proofErr w:type="spellStart"/>
      <w:r>
        <w:t>krafft</w:t>
      </w:r>
      <w:proofErr w:type="spellEnd"/>
      <w:r>
        <w:t xml:space="preserve"> zu verdammen verloren habe / </w:t>
      </w:r>
      <w:proofErr w:type="spellStart"/>
      <w:r>
        <w:t>vnd</w:t>
      </w:r>
      <w:proofErr w:type="spellEnd"/>
      <w:r>
        <w:t xml:space="preserve"> daß derhalben dem </w:t>
      </w:r>
      <w:proofErr w:type="spellStart"/>
      <w:r>
        <w:t>Teuffel</w:t>
      </w:r>
      <w:proofErr w:type="spellEnd"/>
      <w:r>
        <w:t xml:space="preserve"> / der alten schlangen / der </w:t>
      </w:r>
      <w:proofErr w:type="spellStart"/>
      <w:r>
        <w:t>kopff</w:t>
      </w:r>
      <w:proofErr w:type="spellEnd"/>
      <w:r>
        <w:t xml:space="preserve"> </w:t>
      </w:r>
      <w:proofErr w:type="spellStart"/>
      <w:r>
        <w:t>zertretten</w:t>
      </w:r>
      <w:proofErr w:type="spellEnd"/>
      <w:r>
        <w:t xml:space="preserve"> / </w:t>
      </w:r>
      <w:proofErr w:type="spellStart"/>
      <w:r>
        <w:t>vnd</w:t>
      </w:r>
      <w:proofErr w:type="spellEnd"/>
      <w:r>
        <w:t xml:space="preserve"> daß die </w:t>
      </w:r>
      <w:proofErr w:type="spellStart"/>
      <w:r>
        <w:t>glaubigen</w:t>
      </w:r>
      <w:proofErr w:type="spellEnd"/>
      <w:r>
        <w:t xml:space="preserve"> vom todt / </w:t>
      </w:r>
      <w:proofErr w:type="spellStart"/>
      <w:r>
        <w:t>sünde</w:t>
      </w:r>
      <w:proofErr w:type="spellEnd"/>
      <w:r>
        <w:t xml:space="preserve"> </w:t>
      </w:r>
      <w:proofErr w:type="spellStart"/>
      <w:r>
        <w:t>vnd</w:t>
      </w:r>
      <w:proofErr w:type="spellEnd"/>
      <w:r>
        <w:t xml:space="preserve"> </w:t>
      </w:r>
      <w:proofErr w:type="spellStart"/>
      <w:r>
        <w:t>Teuffel</w:t>
      </w:r>
      <w:proofErr w:type="spellEnd"/>
      <w:r>
        <w:t xml:space="preserve"> erlediget / </w:t>
      </w:r>
      <w:proofErr w:type="spellStart"/>
      <w:r>
        <w:t>vnd</w:t>
      </w:r>
      <w:proofErr w:type="spellEnd"/>
      <w:r>
        <w:t xml:space="preserve"> </w:t>
      </w:r>
      <w:proofErr w:type="spellStart"/>
      <w:r>
        <w:t>auß</w:t>
      </w:r>
      <w:proofErr w:type="spellEnd"/>
      <w:r>
        <w:t xml:space="preserve"> der hellen </w:t>
      </w:r>
      <w:proofErr w:type="spellStart"/>
      <w:r>
        <w:t>erlößt</w:t>
      </w:r>
      <w:proofErr w:type="spellEnd"/>
      <w:r>
        <w:t xml:space="preserve"> seyen. Derhalben glaub ich gewiß / daß durch die </w:t>
      </w:r>
      <w:proofErr w:type="spellStart"/>
      <w:r>
        <w:t>aufferstehung</w:t>
      </w:r>
      <w:proofErr w:type="spellEnd"/>
      <w:r>
        <w:t xml:space="preserve"> Christi mir das leben wider gegeben / </w:t>
      </w:r>
      <w:proofErr w:type="spellStart"/>
      <w:r>
        <w:t>vnd</w:t>
      </w:r>
      <w:proofErr w:type="spellEnd"/>
      <w:r>
        <w:t xml:space="preserve"> daß ich mit allen </w:t>
      </w:r>
      <w:proofErr w:type="spellStart"/>
      <w:r>
        <w:t>glaubigen</w:t>
      </w:r>
      <w:proofErr w:type="spellEnd"/>
      <w:r>
        <w:t xml:space="preserve"> der </w:t>
      </w:r>
      <w:proofErr w:type="spellStart"/>
      <w:r>
        <w:t>aufferstehung</w:t>
      </w:r>
      <w:proofErr w:type="spellEnd"/>
      <w:r>
        <w:t xml:space="preserve"> Christi </w:t>
      </w:r>
      <w:proofErr w:type="spellStart"/>
      <w:r>
        <w:t>theilhafftig</w:t>
      </w:r>
      <w:proofErr w:type="spellEnd"/>
      <w:r>
        <w:t xml:space="preserve"> sein werde: Mit welchem ich auch / so lang ich </w:t>
      </w:r>
      <w:proofErr w:type="spellStart"/>
      <w:r>
        <w:t>auff</w:t>
      </w:r>
      <w:proofErr w:type="spellEnd"/>
      <w:r>
        <w:t xml:space="preserve"> erden lebe / täglich zu einem </w:t>
      </w:r>
      <w:proofErr w:type="spellStart"/>
      <w:r>
        <w:t>newen</w:t>
      </w:r>
      <w:proofErr w:type="spellEnd"/>
      <w:r>
        <w:t xml:space="preserve"> leben </w:t>
      </w:r>
      <w:proofErr w:type="spellStart"/>
      <w:r>
        <w:t>aufferstehen</w:t>
      </w:r>
      <w:proofErr w:type="spellEnd"/>
      <w:r>
        <w:t xml:space="preserve"> sol. </w:t>
      </w:r>
    </w:p>
    <w:p w14:paraId="488C31B1" w14:textId="77777777" w:rsidR="00EB3C2B" w:rsidRDefault="00EB3C2B" w:rsidP="00EB3C2B">
      <w:pPr>
        <w:pStyle w:val="StandardWeb"/>
      </w:pPr>
      <w:r>
        <w:t xml:space="preserve">F. </w:t>
      </w:r>
      <w:proofErr w:type="spellStart"/>
      <w:r>
        <w:t>Waher</w:t>
      </w:r>
      <w:proofErr w:type="spellEnd"/>
      <w:r>
        <w:t xml:space="preserve"> hast du die ding / die du </w:t>
      </w:r>
      <w:proofErr w:type="spellStart"/>
      <w:r>
        <w:t>bißher</w:t>
      </w:r>
      <w:proofErr w:type="spellEnd"/>
      <w:r>
        <w:t xml:space="preserve"> von der </w:t>
      </w:r>
      <w:proofErr w:type="spellStart"/>
      <w:r>
        <w:t>aufferstehung</w:t>
      </w:r>
      <w:proofErr w:type="spellEnd"/>
      <w:r>
        <w:t xml:space="preserve"> Christi gelehrt hast? </w:t>
      </w:r>
    </w:p>
    <w:p w14:paraId="455B3DEC" w14:textId="77777777" w:rsidR="00EB3C2B" w:rsidRDefault="00EB3C2B" w:rsidP="00EB3C2B">
      <w:pPr>
        <w:pStyle w:val="StandardWeb"/>
      </w:pPr>
      <w:r>
        <w:t xml:space="preserve">A. </w:t>
      </w:r>
      <w:proofErr w:type="spellStart"/>
      <w:r>
        <w:t>Auß</w:t>
      </w:r>
      <w:proofErr w:type="spellEnd"/>
      <w:r>
        <w:t xml:space="preserve"> der lehr deß Apostels / 1. Cor. 15. Rom. 6. </w:t>
      </w:r>
      <w:proofErr w:type="spellStart"/>
      <w:r>
        <w:t>cap</w:t>
      </w:r>
      <w:proofErr w:type="spellEnd"/>
      <w:r>
        <w:t xml:space="preserve">. 8. </w:t>
      </w:r>
    </w:p>
    <w:p w14:paraId="586372C8" w14:textId="77777777" w:rsidR="00EB3C2B" w:rsidRDefault="00EB3C2B" w:rsidP="00EB3C2B">
      <w:pPr>
        <w:pStyle w:val="StandardWeb"/>
      </w:pPr>
      <w:r>
        <w:t xml:space="preserve">F. Was haltest du aber von dem </w:t>
      </w:r>
      <w:proofErr w:type="spellStart"/>
      <w:r>
        <w:t>aufferweckten</w:t>
      </w:r>
      <w:proofErr w:type="spellEnd"/>
      <w:r>
        <w:t xml:space="preserve"> leib Christi / glaubest du daß es der wahr leib sey / der am Creutz gehangen / oder ein ander / </w:t>
      </w:r>
      <w:proofErr w:type="spellStart"/>
      <w:r>
        <w:t>vnnd</w:t>
      </w:r>
      <w:proofErr w:type="spellEnd"/>
      <w:r>
        <w:t xml:space="preserve"> zwar ein besserer / oder ein </w:t>
      </w:r>
      <w:proofErr w:type="spellStart"/>
      <w:r>
        <w:t>geystlicher</w:t>
      </w:r>
      <w:proofErr w:type="spellEnd"/>
      <w:r>
        <w:t xml:space="preserve"> / der in Gott verwandelt / oder vergottet ist? </w:t>
      </w:r>
    </w:p>
    <w:p w14:paraId="7A3739A5" w14:textId="77777777" w:rsidR="00EB3C2B" w:rsidRDefault="00EB3C2B" w:rsidP="00EB3C2B">
      <w:pPr>
        <w:pStyle w:val="StandardWeb"/>
      </w:pPr>
      <w:r>
        <w:t xml:space="preserve">A. </w:t>
      </w:r>
      <w:proofErr w:type="spellStart"/>
      <w:r>
        <w:t>Jch</w:t>
      </w:r>
      <w:proofErr w:type="spellEnd"/>
      <w:r>
        <w:t xml:space="preserve"> glaub / daß der Herr mit seinem wahren leib / wie der glaub lautet / von todten erstanden sey / </w:t>
      </w:r>
      <w:proofErr w:type="spellStart"/>
      <w:r>
        <w:t>vnnd</w:t>
      </w:r>
      <w:proofErr w:type="spellEnd"/>
      <w:r>
        <w:t xml:space="preserve"> daß er die </w:t>
      </w:r>
      <w:proofErr w:type="spellStart"/>
      <w:r>
        <w:t>warheit</w:t>
      </w:r>
      <w:proofErr w:type="spellEnd"/>
      <w:r>
        <w:t xml:space="preserve"> deß </w:t>
      </w:r>
      <w:proofErr w:type="spellStart"/>
      <w:r>
        <w:t>leibs</w:t>
      </w:r>
      <w:proofErr w:type="spellEnd"/>
      <w:r>
        <w:t xml:space="preserve"> behalten / </w:t>
      </w:r>
      <w:proofErr w:type="spellStart"/>
      <w:r>
        <w:t>vnnd</w:t>
      </w:r>
      <w:proofErr w:type="spellEnd"/>
      <w:r>
        <w:t xml:space="preserve"> nicht in ein Geist verwandelt oder die </w:t>
      </w:r>
      <w:proofErr w:type="spellStart"/>
      <w:r>
        <w:t>menschheit</w:t>
      </w:r>
      <w:proofErr w:type="spellEnd"/>
      <w:r>
        <w:t xml:space="preserve"> in der </w:t>
      </w:r>
      <w:proofErr w:type="spellStart"/>
      <w:r>
        <w:t>aufferstehung</w:t>
      </w:r>
      <w:proofErr w:type="spellEnd"/>
      <w:r>
        <w:t xml:space="preserve"> in die Gottheit verwandelt habe. Denn die </w:t>
      </w:r>
      <w:proofErr w:type="spellStart"/>
      <w:r>
        <w:t>warheit</w:t>
      </w:r>
      <w:proofErr w:type="spellEnd"/>
      <w:r>
        <w:t xml:space="preserve"> beider </w:t>
      </w:r>
      <w:proofErr w:type="spellStart"/>
      <w:r>
        <w:t>naturen</w:t>
      </w:r>
      <w:proofErr w:type="spellEnd"/>
      <w:r>
        <w:t xml:space="preserve"> bleibt auch in der ehre: </w:t>
      </w:r>
      <w:proofErr w:type="spellStart"/>
      <w:r>
        <w:t>Vnd</w:t>
      </w:r>
      <w:proofErr w:type="spellEnd"/>
      <w:r>
        <w:t xml:space="preserve"> </w:t>
      </w:r>
      <w:proofErr w:type="spellStart"/>
      <w:r>
        <w:t>lißt</w:t>
      </w:r>
      <w:proofErr w:type="spellEnd"/>
      <w:r>
        <w:t xml:space="preserve"> </w:t>
      </w:r>
      <w:proofErr w:type="spellStart"/>
      <w:r>
        <w:t>mann</w:t>
      </w:r>
      <w:proofErr w:type="spellEnd"/>
      <w:r>
        <w:t xml:space="preserve"> auch heiter / deß </w:t>
      </w:r>
      <w:proofErr w:type="spellStart"/>
      <w:r>
        <w:t>menschen</w:t>
      </w:r>
      <w:proofErr w:type="spellEnd"/>
      <w:r>
        <w:t xml:space="preserve"> Sohn sey im </w:t>
      </w:r>
      <w:proofErr w:type="spellStart"/>
      <w:r>
        <w:t>himmel</w:t>
      </w:r>
      <w:proofErr w:type="spellEnd"/>
      <w:r>
        <w:t xml:space="preserve"> / </w:t>
      </w:r>
      <w:proofErr w:type="spellStart"/>
      <w:r>
        <w:t>vnd</w:t>
      </w:r>
      <w:proofErr w:type="spellEnd"/>
      <w:r>
        <w:t xml:space="preserve"> werde kommen zum </w:t>
      </w:r>
      <w:proofErr w:type="spellStart"/>
      <w:r>
        <w:t>gericht</w:t>
      </w:r>
      <w:proofErr w:type="spellEnd"/>
      <w:r>
        <w:t xml:space="preserve">. So hat er auch nach der </w:t>
      </w:r>
      <w:proofErr w:type="spellStart"/>
      <w:r>
        <w:t>aufferstehung</w:t>
      </w:r>
      <w:proofErr w:type="spellEnd"/>
      <w:r>
        <w:t xml:space="preserve"> die </w:t>
      </w:r>
      <w:proofErr w:type="spellStart"/>
      <w:r>
        <w:t>warheit</w:t>
      </w:r>
      <w:proofErr w:type="spellEnd"/>
      <w:r>
        <w:t xml:space="preserve"> seines </w:t>
      </w:r>
      <w:proofErr w:type="spellStart"/>
      <w:r>
        <w:t>leibs</w:t>
      </w:r>
      <w:proofErr w:type="spellEnd"/>
      <w:r>
        <w:t xml:space="preserve"> dem Apostel Thome </w:t>
      </w:r>
      <w:proofErr w:type="spellStart"/>
      <w:r>
        <w:t>anzugreiffen</w:t>
      </w:r>
      <w:proofErr w:type="spellEnd"/>
      <w:r>
        <w:t xml:space="preserve"> dargegeben. Wie er auch </w:t>
      </w:r>
      <w:proofErr w:type="spellStart"/>
      <w:r>
        <w:t>zun</w:t>
      </w:r>
      <w:proofErr w:type="spellEnd"/>
      <w:r>
        <w:t xml:space="preserve"> Jüngern gesprochen: Sehet meine </w:t>
      </w:r>
      <w:proofErr w:type="spellStart"/>
      <w:r>
        <w:t>hende</w:t>
      </w:r>
      <w:proofErr w:type="spellEnd"/>
      <w:r>
        <w:t xml:space="preserve"> </w:t>
      </w:r>
      <w:proofErr w:type="spellStart"/>
      <w:r>
        <w:t>vnd</w:t>
      </w:r>
      <w:proofErr w:type="spellEnd"/>
      <w:r>
        <w:t xml:space="preserve"> meine </w:t>
      </w:r>
      <w:proofErr w:type="spellStart"/>
      <w:r>
        <w:t>füsse</w:t>
      </w:r>
      <w:proofErr w:type="spellEnd"/>
      <w:r>
        <w:t xml:space="preserve">. Denn ein Geist hat nicht </w:t>
      </w:r>
      <w:proofErr w:type="spellStart"/>
      <w:r>
        <w:t>fleisch</w:t>
      </w:r>
      <w:proofErr w:type="spellEnd"/>
      <w:r>
        <w:t xml:space="preserve"> </w:t>
      </w:r>
      <w:proofErr w:type="spellStart"/>
      <w:r>
        <w:t>vnd</w:t>
      </w:r>
      <w:proofErr w:type="spellEnd"/>
      <w:r>
        <w:t xml:space="preserve"> </w:t>
      </w:r>
      <w:proofErr w:type="spellStart"/>
      <w:r>
        <w:t>bein</w:t>
      </w:r>
      <w:proofErr w:type="spellEnd"/>
      <w:r>
        <w:t xml:space="preserve"> / wie </w:t>
      </w:r>
      <w:proofErr w:type="spellStart"/>
      <w:r>
        <w:t>jhr</w:t>
      </w:r>
      <w:proofErr w:type="spellEnd"/>
      <w:r>
        <w:t xml:space="preserve"> sehet / daß ich habe. </w:t>
      </w:r>
    </w:p>
    <w:p w14:paraId="33AB6AB9" w14:textId="77777777" w:rsidR="00EB3C2B" w:rsidRDefault="00EB3C2B" w:rsidP="00EB3C2B">
      <w:pPr>
        <w:pStyle w:val="StandardWeb"/>
      </w:pPr>
      <w:r>
        <w:t xml:space="preserve">F. Was ist denn </w:t>
      </w:r>
      <w:proofErr w:type="spellStart"/>
      <w:r>
        <w:t>diß</w:t>
      </w:r>
      <w:proofErr w:type="spellEnd"/>
      <w:r>
        <w:t xml:space="preserve"> / daß </w:t>
      </w:r>
      <w:proofErr w:type="spellStart"/>
      <w:r>
        <w:t>offt</w:t>
      </w:r>
      <w:proofErr w:type="spellEnd"/>
      <w:r>
        <w:t xml:space="preserve"> in der </w:t>
      </w:r>
      <w:proofErr w:type="spellStart"/>
      <w:r>
        <w:t>Schrifft</w:t>
      </w:r>
      <w:proofErr w:type="spellEnd"/>
      <w:r>
        <w:t xml:space="preserve"> der leib / so von todten erweckt ist / ein verklärter leib </w:t>
      </w:r>
      <w:proofErr w:type="spellStart"/>
      <w:r>
        <w:t>genennt</w:t>
      </w:r>
      <w:proofErr w:type="spellEnd"/>
      <w:r>
        <w:t xml:space="preserve"> </w:t>
      </w:r>
      <w:proofErr w:type="spellStart"/>
      <w:r>
        <w:t>wirdt</w:t>
      </w:r>
      <w:proofErr w:type="spellEnd"/>
      <w:r>
        <w:t xml:space="preserve">? </w:t>
      </w:r>
    </w:p>
    <w:p w14:paraId="522A17BE" w14:textId="77777777" w:rsidR="00EB3C2B" w:rsidRDefault="00EB3C2B" w:rsidP="00EB3C2B">
      <w:pPr>
        <w:pStyle w:val="StandardWeb"/>
      </w:pPr>
      <w:r>
        <w:t xml:space="preserve">A. Die </w:t>
      </w:r>
      <w:proofErr w:type="spellStart"/>
      <w:r>
        <w:t>herrligkeit</w:t>
      </w:r>
      <w:proofErr w:type="spellEnd"/>
      <w:r>
        <w:t xml:space="preserve"> hebt nicht </w:t>
      </w:r>
      <w:proofErr w:type="spellStart"/>
      <w:r>
        <w:t>auff</w:t>
      </w:r>
      <w:proofErr w:type="spellEnd"/>
      <w:r>
        <w:t xml:space="preserve"> die eigenschafften der menschlichen </w:t>
      </w:r>
      <w:proofErr w:type="spellStart"/>
      <w:r>
        <w:t>natur</w:t>
      </w:r>
      <w:proofErr w:type="spellEnd"/>
      <w:r>
        <w:t xml:space="preserve"> / oder die </w:t>
      </w:r>
      <w:proofErr w:type="spellStart"/>
      <w:r>
        <w:t>warheit</w:t>
      </w:r>
      <w:proofErr w:type="spellEnd"/>
      <w:r>
        <w:t xml:space="preserve"> deß </w:t>
      </w:r>
      <w:proofErr w:type="spellStart"/>
      <w:r>
        <w:t>wesens</w:t>
      </w:r>
      <w:proofErr w:type="spellEnd"/>
      <w:r>
        <w:t xml:space="preserve"> / sie ziehet den leib / der ein </w:t>
      </w:r>
      <w:proofErr w:type="spellStart"/>
      <w:r>
        <w:t>warer</w:t>
      </w:r>
      <w:proofErr w:type="spellEnd"/>
      <w:r>
        <w:t xml:space="preserve"> menschlicher leib bleibt / an / mit </w:t>
      </w:r>
      <w:proofErr w:type="spellStart"/>
      <w:r>
        <w:t>glori</w:t>
      </w:r>
      <w:proofErr w:type="spellEnd"/>
      <w:r>
        <w:t xml:space="preserve"> </w:t>
      </w:r>
      <w:proofErr w:type="spellStart"/>
      <w:r>
        <w:t>vnd</w:t>
      </w:r>
      <w:proofErr w:type="spellEnd"/>
      <w:r>
        <w:t xml:space="preserve"> </w:t>
      </w:r>
      <w:proofErr w:type="spellStart"/>
      <w:r>
        <w:t>herrligkeit</w:t>
      </w:r>
      <w:proofErr w:type="spellEnd"/>
      <w:r>
        <w:t xml:space="preserve"> / </w:t>
      </w:r>
      <w:proofErr w:type="spellStart"/>
      <w:r>
        <w:t>vnnd</w:t>
      </w:r>
      <w:proofErr w:type="spellEnd"/>
      <w:r>
        <w:t xml:space="preserve"> </w:t>
      </w:r>
      <w:proofErr w:type="spellStart"/>
      <w:r>
        <w:t>nimpt</w:t>
      </w:r>
      <w:proofErr w:type="spellEnd"/>
      <w:r>
        <w:t xml:space="preserve"> hinweg alle </w:t>
      </w:r>
      <w:proofErr w:type="spellStart"/>
      <w:r>
        <w:t>verderbnuß</w:t>
      </w:r>
      <w:proofErr w:type="spellEnd"/>
      <w:r>
        <w:t xml:space="preserve"> / </w:t>
      </w:r>
      <w:proofErr w:type="spellStart"/>
      <w:r>
        <w:t>vnnd</w:t>
      </w:r>
      <w:proofErr w:type="spellEnd"/>
      <w:r>
        <w:t xml:space="preserve"> alles / was von der </w:t>
      </w:r>
      <w:proofErr w:type="spellStart"/>
      <w:r>
        <w:t>sünde</w:t>
      </w:r>
      <w:proofErr w:type="spellEnd"/>
      <w:r>
        <w:t xml:space="preserve"> her </w:t>
      </w:r>
      <w:proofErr w:type="spellStart"/>
      <w:r>
        <w:t>rühet</w:t>
      </w:r>
      <w:proofErr w:type="spellEnd"/>
      <w:r>
        <w:t xml:space="preserve">. Also hat der Apostel gesprochen: Christus </w:t>
      </w:r>
      <w:proofErr w:type="spellStart"/>
      <w:r>
        <w:t>wirdt</w:t>
      </w:r>
      <w:proofErr w:type="spellEnd"/>
      <w:r>
        <w:t xml:space="preserve"> </w:t>
      </w:r>
      <w:proofErr w:type="spellStart"/>
      <w:r>
        <w:t>vnsern</w:t>
      </w:r>
      <w:proofErr w:type="spellEnd"/>
      <w:r>
        <w:t xml:space="preserve"> nichtigen leib verklären / daß er </w:t>
      </w:r>
      <w:proofErr w:type="spellStart"/>
      <w:r>
        <w:t>jhn</w:t>
      </w:r>
      <w:proofErr w:type="spellEnd"/>
      <w:r>
        <w:t xml:space="preserve"> </w:t>
      </w:r>
      <w:proofErr w:type="spellStart"/>
      <w:r>
        <w:t>ehnlich</w:t>
      </w:r>
      <w:proofErr w:type="spellEnd"/>
      <w:r>
        <w:t xml:space="preserve"> mache seinem verklärten leibe. </w:t>
      </w:r>
      <w:proofErr w:type="spellStart"/>
      <w:r>
        <w:t>Jtem</w:t>
      </w:r>
      <w:proofErr w:type="spellEnd"/>
      <w:r>
        <w:t xml:space="preserve">: </w:t>
      </w:r>
      <w:proofErr w:type="spellStart"/>
      <w:r>
        <w:t>Dz</w:t>
      </w:r>
      <w:proofErr w:type="spellEnd"/>
      <w:r>
        <w:t xml:space="preserve"> </w:t>
      </w:r>
      <w:proofErr w:type="spellStart"/>
      <w:r>
        <w:t>zerbrächlich</w:t>
      </w:r>
      <w:proofErr w:type="spellEnd"/>
      <w:r>
        <w:t xml:space="preserve"> </w:t>
      </w:r>
      <w:proofErr w:type="spellStart"/>
      <w:r>
        <w:t>vnd</w:t>
      </w:r>
      <w:proofErr w:type="spellEnd"/>
      <w:r>
        <w:t xml:space="preserve"> sterblich muß anziehen die </w:t>
      </w:r>
      <w:proofErr w:type="spellStart"/>
      <w:r>
        <w:t>vnzerbrächligkeit</w:t>
      </w:r>
      <w:proofErr w:type="spellEnd"/>
      <w:r>
        <w:t xml:space="preserve"> </w:t>
      </w:r>
      <w:proofErr w:type="spellStart"/>
      <w:r>
        <w:t>vnnd</w:t>
      </w:r>
      <w:proofErr w:type="spellEnd"/>
      <w:r>
        <w:t xml:space="preserve"> </w:t>
      </w:r>
      <w:proofErr w:type="spellStart"/>
      <w:r>
        <w:t>vnsterbligkeit</w:t>
      </w:r>
      <w:proofErr w:type="spellEnd"/>
      <w:r>
        <w:t xml:space="preserve">. </w:t>
      </w:r>
      <w:proofErr w:type="spellStart"/>
      <w:r>
        <w:t>Jn</w:t>
      </w:r>
      <w:proofErr w:type="spellEnd"/>
      <w:r>
        <w:t xml:space="preserve"> der </w:t>
      </w:r>
      <w:proofErr w:type="spellStart"/>
      <w:r>
        <w:t>verklärung</w:t>
      </w:r>
      <w:proofErr w:type="spellEnd"/>
      <w:r>
        <w:t xml:space="preserve"> Christi blieb die </w:t>
      </w:r>
      <w:proofErr w:type="spellStart"/>
      <w:r>
        <w:t>warheit</w:t>
      </w:r>
      <w:proofErr w:type="spellEnd"/>
      <w:r>
        <w:t xml:space="preserve"> deß </w:t>
      </w:r>
      <w:proofErr w:type="spellStart"/>
      <w:r>
        <w:t>leibs</w:t>
      </w:r>
      <w:proofErr w:type="spellEnd"/>
      <w:r>
        <w:t xml:space="preserve">: aber sein </w:t>
      </w:r>
      <w:proofErr w:type="spellStart"/>
      <w:r>
        <w:t>angesicht</w:t>
      </w:r>
      <w:proofErr w:type="spellEnd"/>
      <w:r>
        <w:t xml:space="preserve"> </w:t>
      </w:r>
      <w:proofErr w:type="spellStart"/>
      <w:r>
        <w:t>vnd</w:t>
      </w:r>
      <w:proofErr w:type="spellEnd"/>
      <w:r>
        <w:t xml:space="preserve"> </w:t>
      </w:r>
      <w:proofErr w:type="spellStart"/>
      <w:r>
        <w:t>kleider</w:t>
      </w:r>
      <w:proofErr w:type="spellEnd"/>
      <w:r>
        <w:t xml:space="preserve"> wurden verklärt von dem </w:t>
      </w:r>
      <w:proofErr w:type="spellStart"/>
      <w:r>
        <w:t>liecht</w:t>
      </w:r>
      <w:proofErr w:type="spellEnd"/>
      <w:r>
        <w:t xml:space="preserve"> / das </w:t>
      </w:r>
      <w:proofErr w:type="spellStart"/>
      <w:r>
        <w:t>jhn</w:t>
      </w:r>
      <w:proofErr w:type="spellEnd"/>
      <w:r>
        <w:t xml:space="preserve"> </w:t>
      </w:r>
      <w:proofErr w:type="spellStart"/>
      <w:r>
        <w:t>vmgab</w:t>
      </w:r>
      <w:proofErr w:type="spellEnd"/>
      <w:r>
        <w:t xml:space="preserve">. </w:t>
      </w:r>
    </w:p>
    <w:p w14:paraId="33DDBA60" w14:textId="77777777" w:rsidR="00EB3C2B" w:rsidRDefault="00EB3C2B" w:rsidP="00EB3C2B">
      <w:pPr>
        <w:pStyle w:val="StandardWeb"/>
      </w:pPr>
      <w:r>
        <w:t xml:space="preserve">F. Was </w:t>
      </w:r>
      <w:proofErr w:type="spellStart"/>
      <w:r>
        <w:t>hatt</w:t>
      </w:r>
      <w:proofErr w:type="spellEnd"/>
      <w:r>
        <w:t xml:space="preserve"> sich denn mit diesem wahren leib Christi zugetragen? </w:t>
      </w:r>
    </w:p>
    <w:p w14:paraId="5C43D35C" w14:textId="77777777" w:rsidR="00EB3C2B" w:rsidRDefault="00EB3C2B" w:rsidP="00EB3C2B">
      <w:pPr>
        <w:pStyle w:val="StandardWeb"/>
      </w:pPr>
      <w:r>
        <w:t xml:space="preserve">A. Es </w:t>
      </w:r>
      <w:proofErr w:type="spellStart"/>
      <w:r>
        <w:t>volget</w:t>
      </w:r>
      <w:proofErr w:type="spellEnd"/>
      <w:r>
        <w:t xml:space="preserve"> im Glauben: Er ist </w:t>
      </w:r>
      <w:proofErr w:type="spellStart"/>
      <w:r>
        <w:t>auff</w:t>
      </w:r>
      <w:proofErr w:type="spellEnd"/>
      <w:r>
        <w:t xml:space="preserve"> gefahren gen </w:t>
      </w:r>
      <w:proofErr w:type="spellStart"/>
      <w:r>
        <w:t>himmel</w:t>
      </w:r>
      <w:proofErr w:type="spellEnd"/>
      <w:r>
        <w:t xml:space="preserve">. </w:t>
      </w:r>
      <w:proofErr w:type="spellStart"/>
      <w:r>
        <w:t>Jch</w:t>
      </w:r>
      <w:proofErr w:type="spellEnd"/>
      <w:r>
        <w:t xml:space="preserve"> glaub aber / daß der </w:t>
      </w:r>
      <w:proofErr w:type="spellStart"/>
      <w:r>
        <w:t>gantz</w:t>
      </w:r>
      <w:proofErr w:type="spellEnd"/>
      <w:r>
        <w:t xml:space="preserve"> Christus mit seiner wahren </w:t>
      </w:r>
      <w:proofErr w:type="spellStart"/>
      <w:r>
        <w:t>seel</w:t>
      </w:r>
      <w:proofErr w:type="spellEnd"/>
      <w:r>
        <w:t xml:space="preserve"> </w:t>
      </w:r>
      <w:proofErr w:type="spellStart"/>
      <w:r>
        <w:t>vnd</w:t>
      </w:r>
      <w:proofErr w:type="spellEnd"/>
      <w:r>
        <w:t xml:space="preserve"> leibe gen </w:t>
      </w:r>
      <w:proofErr w:type="spellStart"/>
      <w:r>
        <w:t>himmel</w:t>
      </w:r>
      <w:proofErr w:type="spellEnd"/>
      <w:r>
        <w:t xml:space="preserve"> gefahren sey / </w:t>
      </w:r>
      <w:proofErr w:type="spellStart"/>
      <w:r>
        <w:t>vnd</w:t>
      </w:r>
      <w:proofErr w:type="spellEnd"/>
      <w:r>
        <w:t xml:space="preserve"> </w:t>
      </w:r>
      <w:proofErr w:type="spellStart"/>
      <w:r>
        <w:t>vns</w:t>
      </w:r>
      <w:proofErr w:type="spellEnd"/>
      <w:r>
        <w:t xml:space="preserve"> </w:t>
      </w:r>
      <w:proofErr w:type="spellStart"/>
      <w:r>
        <w:t>mithinzu</w:t>
      </w:r>
      <w:proofErr w:type="spellEnd"/>
      <w:r>
        <w:t xml:space="preserve"> den </w:t>
      </w:r>
      <w:proofErr w:type="spellStart"/>
      <w:r>
        <w:t>himmel</w:t>
      </w:r>
      <w:proofErr w:type="spellEnd"/>
      <w:r>
        <w:t xml:space="preserve"> </w:t>
      </w:r>
      <w:proofErr w:type="spellStart"/>
      <w:r>
        <w:t>auff</w:t>
      </w:r>
      <w:proofErr w:type="spellEnd"/>
      <w:r>
        <w:t xml:space="preserve"> geschlossen / </w:t>
      </w:r>
      <w:proofErr w:type="spellStart"/>
      <w:r>
        <w:t>vnd</w:t>
      </w:r>
      <w:proofErr w:type="spellEnd"/>
      <w:r>
        <w:t xml:space="preserve"> daß er </w:t>
      </w:r>
      <w:proofErr w:type="spellStart"/>
      <w:r>
        <w:t>vnser</w:t>
      </w:r>
      <w:proofErr w:type="spellEnd"/>
      <w:r>
        <w:t xml:space="preserve"> </w:t>
      </w:r>
      <w:proofErr w:type="spellStart"/>
      <w:r>
        <w:t>fleisch</w:t>
      </w:r>
      <w:proofErr w:type="spellEnd"/>
      <w:r>
        <w:t xml:space="preserve"> </w:t>
      </w:r>
      <w:proofErr w:type="spellStart"/>
      <w:r>
        <w:t>vnd</w:t>
      </w:r>
      <w:proofErr w:type="spellEnd"/>
      <w:r>
        <w:t xml:space="preserve"> wahre menschliche </w:t>
      </w:r>
      <w:proofErr w:type="spellStart"/>
      <w:r>
        <w:t>seele</w:t>
      </w:r>
      <w:proofErr w:type="spellEnd"/>
      <w:r>
        <w:t xml:space="preserve"> in </w:t>
      </w:r>
      <w:proofErr w:type="spellStart"/>
      <w:r>
        <w:t>himmel</w:t>
      </w:r>
      <w:proofErr w:type="spellEnd"/>
      <w:r>
        <w:t xml:space="preserve"> gesetzt habe / daß wir </w:t>
      </w:r>
      <w:proofErr w:type="spellStart"/>
      <w:r>
        <w:t>offentlich</w:t>
      </w:r>
      <w:proofErr w:type="spellEnd"/>
      <w:r>
        <w:t xml:space="preserve"> sehen / daß der weg den </w:t>
      </w:r>
      <w:proofErr w:type="spellStart"/>
      <w:r>
        <w:t>glaubigen</w:t>
      </w:r>
      <w:proofErr w:type="spellEnd"/>
      <w:r>
        <w:t xml:space="preserve"> zum </w:t>
      </w:r>
      <w:proofErr w:type="spellStart"/>
      <w:r>
        <w:t>himmel</w:t>
      </w:r>
      <w:proofErr w:type="spellEnd"/>
      <w:r>
        <w:t xml:space="preserve"> </w:t>
      </w:r>
      <w:proofErr w:type="spellStart"/>
      <w:r>
        <w:t>auffgethan</w:t>
      </w:r>
      <w:proofErr w:type="spellEnd"/>
      <w:r>
        <w:t xml:space="preserve"> / </w:t>
      </w:r>
      <w:proofErr w:type="spellStart"/>
      <w:r>
        <w:t>vnnd</w:t>
      </w:r>
      <w:proofErr w:type="spellEnd"/>
      <w:r>
        <w:t xml:space="preserve"> dahin alle </w:t>
      </w:r>
      <w:proofErr w:type="spellStart"/>
      <w:r>
        <w:t>glieder</w:t>
      </w:r>
      <w:proofErr w:type="spellEnd"/>
      <w:r>
        <w:t xml:space="preserve"> zu </w:t>
      </w:r>
      <w:proofErr w:type="spellStart"/>
      <w:r>
        <w:t>jhrem</w:t>
      </w:r>
      <w:proofErr w:type="spellEnd"/>
      <w:r>
        <w:t xml:space="preserve"> </w:t>
      </w:r>
      <w:proofErr w:type="spellStart"/>
      <w:r>
        <w:t>haupt</w:t>
      </w:r>
      <w:proofErr w:type="spellEnd"/>
      <w:r>
        <w:t xml:space="preserve"> sollen </w:t>
      </w:r>
      <w:proofErr w:type="spellStart"/>
      <w:r>
        <w:t>versamlet</w:t>
      </w:r>
      <w:proofErr w:type="spellEnd"/>
      <w:r>
        <w:t xml:space="preserve"> werden. </w:t>
      </w:r>
    </w:p>
    <w:p w14:paraId="31104C23" w14:textId="77777777" w:rsidR="00EB3C2B" w:rsidRDefault="00EB3C2B" w:rsidP="00EB3C2B">
      <w:pPr>
        <w:pStyle w:val="StandardWeb"/>
      </w:pPr>
      <w:r>
        <w:t xml:space="preserve">F. Was thut aber der Herr im </w:t>
      </w:r>
      <w:proofErr w:type="spellStart"/>
      <w:r>
        <w:t>himmel</w:t>
      </w:r>
      <w:proofErr w:type="spellEnd"/>
      <w:r>
        <w:t xml:space="preserve">? </w:t>
      </w:r>
    </w:p>
    <w:p w14:paraId="59459AC7" w14:textId="77777777" w:rsidR="00EB3C2B" w:rsidRDefault="00EB3C2B" w:rsidP="00EB3C2B">
      <w:pPr>
        <w:pStyle w:val="StandardWeb"/>
      </w:pPr>
      <w:r>
        <w:t xml:space="preserve">A. Das </w:t>
      </w:r>
      <w:proofErr w:type="spellStart"/>
      <w:r>
        <w:t>wirdt</w:t>
      </w:r>
      <w:proofErr w:type="spellEnd"/>
      <w:r>
        <w:t xml:space="preserve"> im glauben angezeigt / da stehet: Er sitzt zur rechten </w:t>
      </w:r>
      <w:proofErr w:type="spellStart"/>
      <w:r>
        <w:t>hand</w:t>
      </w:r>
      <w:proofErr w:type="spellEnd"/>
      <w:r>
        <w:t xml:space="preserve"> GOttes deß Allmächtigen Vatters. </w:t>
      </w:r>
    </w:p>
    <w:p w14:paraId="5E4FA9BF" w14:textId="77777777" w:rsidR="00EB3C2B" w:rsidRDefault="00EB3C2B" w:rsidP="00EB3C2B">
      <w:pPr>
        <w:pStyle w:val="StandardWeb"/>
      </w:pPr>
      <w:r>
        <w:t xml:space="preserve">F. Was heißt sitzen / oder was verstehest du durch die rechte </w:t>
      </w:r>
      <w:proofErr w:type="spellStart"/>
      <w:r>
        <w:t>hand</w:t>
      </w:r>
      <w:proofErr w:type="spellEnd"/>
      <w:r>
        <w:t xml:space="preserve"> deß Vatters? </w:t>
      </w:r>
    </w:p>
    <w:p w14:paraId="312FDBFB" w14:textId="77777777" w:rsidR="00EB3C2B" w:rsidRDefault="00EB3C2B" w:rsidP="00EB3C2B">
      <w:pPr>
        <w:pStyle w:val="StandardWeb"/>
      </w:pPr>
      <w:r>
        <w:t xml:space="preserve">A. Sitzen heißt in der </w:t>
      </w:r>
      <w:proofErr w:type="spellStart"/>
      <w:r>
        <w:t>Schrifft</w:t>
      </w:r>
      <w:proofErr w:type="spellEnd"/>
      <w:r>
        <w:t xml:space="preserve"> regieren / </w:t>
      </w:r>
      <w:proofErr w:type="spellStart"/>
      <w:r>
        <w:t>heerschen</w:t>
      </w:r>
      <w:proofErr w:type="spellEnd"/>
      <w:r>
        <w:t xml:space="preserve"> / schützen </w:t>
      </w:r>
      <w:proofErr w:type="spellStart"/>
      <w:r>
        <w:t>vnd</w:t>
      </w:r>
      <w:proofErr w:type="spellEnd"/>
      <w:r>
        <w:t xml:space="preserve"> schirmen. Derhalben glaub ich / daß Christus zum </w:t>
      </w:r>
      <w:proofErr w:type="spellStart"/>
      <w:r>
        <w:t>künig</w:t>
      </w:r>
      <w:proofErr w:type="spellEnd"/>
      <w:r>
        <w:t xml:space="preserve"> / </w:t>
      </w:r>
      <w:proofErr w:type="spellStart"/>
      <w:r>
        <w:t>haupt</w:t>
      </w:r>
      <w:proofErr w:type="spellEnd"/>
      <w:r>
        <w:t xml:space="preserve"> / Obersten Priester </w:t>
      </w:r>
      <w:proofErr w:type="spellStart"/>
      <w:r>
        <w:t>vnnd</w:t>
      </w:r>
      <w:proofErr w:type="spellEnd"/>
      <w:r>
        <w:t xml:space="preserve"> </w:t>
      </w:r>
      <w:proofErr w:type="spellStart"/>
      <w:r>
        <w:t>Mitler</w:t>
      </w:r>
      <w:proofErr w:type="spellEnd"/>
      <w:r>
        <w:t xml:space="preserve"> in </w:t>
      </w:r>
      <w:proofErr w:type="spellStart"/>
      <w:r>
        <w:t>himel</w:t>
      </w:r>
      <w:proofErr w:type="spellEnd"/>
      <w:r>
        <w:t xml:space="preserve"> gesetzt sey / der jetzt in höchster ehre alle ding im </w:t>
      </w:r>
      <w:proofErr w:type="spellStart"/>
      <w:r>
        <w:t>himmel</w:t>
      </w:r>
      <w:proofErr w:type="spellEnd"/>
      <w:r>
        <w:t xml:space="preserve"> </w:t>
      </w:r>
      <w:proofErr w:type="spellStart"/>
      <w:r>
        <w:t>vnd</w:t>
      </w:r>
      <w:proofErr w:type="spellEnd"/>
      <w:r>
        <w:t xml:space="preserve"> </w:t>
      </w:r>
      <w:proofErr w:type="spellStart"/>
      <w:r>
        <w:t>auff</w:t>
      </w:r>
      <w:proofErr w:type="spellEnd"/>
      <w:r>
        <w:t xml:space="preserve"> erden verwalte / allen </w:t>
      </w:r>
      <w:proofErr w:type="spellStart"/>
      <w:r>
        <w:t>gewalt</w:t>
      </w:r>
      <w:proofErr w:type="spellEnd"/>
      <w:r>
        <w:t xml:space="preserve"> habe / die seinen beschirme </w:t>
      </w:r>
      <w:proofErr w:type="spellStart"/>
      <w:r>
        <w:t>vnd</w:t>
      </w:r>
      <w:proofErr w:type="spellEnd"/>
      <w:r>
        <w:t xml:space="preserve"> regiere / die feinde im </w:t>
      </w:r>
      <w:proofErr w:type="spellStart"/>
      <w:r>
        <w:t>zaum</w:t>
      </w:r>
      <w:proofErr w:type="spellEnd"/>
      <w:r>
        <w:t xml:space="preserve"> halte / </w:t>
      </w:r>
      <w:proofErr w:type="spellStart"/>
      <w:r>
        <w:t>kurtz</w:t>
      </w:r>
      <w:proofErr w:type="spellEnd"/>
      <w:r>
        <w:t xml:space="preserve"> darvon zureden / der die seinen nimmer verlasse / allenthalben aber alle ding erhalte: wie der Apostel lehrt an die Hebr. 1 </w:t>
      </w:r>
      <w:proofErr w:type="spellStart"/>
      <w:r>
        <w:t>vnnd</w:t>
      </w:r>
      <w:proofErr w:type="spellEnd"/>
      <w:r>
        <w:t xml:space="preserve"> an die Ephes. 1 </w:t>
      </w:r>
      <w:proofErr w:type="spellStart"/>
      <w:r>
        <w:t>vnd</w:t>
      </w:r>
      <w:proofErr w:type="spellEnd"/>
      <w:r>
        <w:t xml:space="preserve"> 4. Also heißt die rechte Gottes die Göttlich </w:t>
      </w:r>
      <w:proofErr w:type="spellStart"/>
      <w:r>
        <w:t>Maiestet</w:t>
      </w:r>
      <w:proofErr w:type="spellEnd"/>
      <w:r>
        <w:t xml:space="preserve"> / </w:t>
      </w:r>
      <w:proofErr w:type="spellStart"/>
      <w:r>
        <w:t>vnnd</w:t>
      </w:r>
      <w:proofErr w:type="spellEnd"/>
      <w:r>
        <w:t xml:space="preserve"> die Allmächtig </w:t>
      </w:r>
      <w:proofErr w:type="spellStart"/>
      <w:r>
        <w:t>krafft</w:t>
      </w:r>
      <w:proofErr w:type="spellEnd"/>
      <w:r>
        <w:t xml:space="preserve"> / die sich in allen dingen erzeiget. Derhalben so glaub ich / daß Christus wahrer Gott </w:t>
      </w:r>
      <w:proofErr w:type="spellStart"/>
      <w:r>
        <w:t>vnd</w:t>
      </w:r>
      <w:proofErr w:type="spellEnd"/>
      <w:r>
        <w:t xml:space="preserve"> </w:t>
      </w:r>
      <w:proofErr w:type="spellStart"/>
      <w:r>
        <w:t>mensch</w:t>
      </w:r>
      <w:proofErr w:type="spellEnd"/>
      <w:r>
        <w:t xml:space="preserve"> im </w:t>
      </w:r>
      <w:proofErr w:type="spellStart"/>
      <w:r>
        <w:t>himmel</w:t>
      </w:r>
      <w:proofErr w:type="spellEnd"/>
      <w:r>
        <w:t xml:space="preserve"> </w:t>
      </w:r>
      <w:proofErr w:type="spellStart"/>
      <w:r>
        <w:t>vnd</w:t>
      </w:r>
      <w:proofErr w:type="spellEnd"/>
      <w:r>
        <w:t xml:space="preserve"> </w:t>
      </w:r>
      <w:proofErr w:type="spellStart"/>
      <w:r>
        <w:t>auff</w:t>
      </w:r>
      <w:proofErr w:type="spellEnd"/>
      <w:r>
        <w:t xml:space="preserve"> erden regiere / in gleicher ehre </w:t>
      </w:r>
      <w:proofErr w:type="spellStart"/>
      <w:r>
        <w:t>vnd</w:t>
      </w:r>
      <w:proofErr w:type="spellEnd"/>
      <w:r>
        <w:t xml:space="preserve"> </w:t>
      </w:r>
      <w:proofErr w:type="spellStart"/>
      <w:r>
        <w:t>gewalt</w:t>
      </w:r>
      <w:proofErr w:type="spellEnd"/>
      <w:r>
        <w:t xml:space="preserve"> mit dem Vatter. Demnach heißt sitzen von der </w:t>
      </w:r>
      <w:proofErr w:type="spellStart"/>
      <w:r>
        <w:t>arbeit</w:t>
      </w:r>
      <w:proofErr w:type="spellEnd"/>
      <w:r>
        <w:t xml:space="preserve"> ruhen / </w:t>
      </w:r>
      <w:proofErr w:type="spellStart"/>
      <w:r>
        <w:t>vnnd</w:t>
      </w:r>
      <w:proofErr w:type="spellEnd"/>
      <w:r>
        <w:t xml:space="preserve"> also der ruhe geniessen. Derowegen glaub ich / daß Christus der Herr nach der </w:t>
      </w:r>
      <w:proofErr w:type="spellStart"/>
      <w:r>
        <w:t>warheit</w:t>
      </w:r>
      <w:proofErr w:type="spellEnd"/>
      <w:r>
        <w:t xml:space="preserve"> seiner menschlichen </w:t>
      </w:r>
      <w:proofErr w:type="spellStart"/>
      <w:r>
        <w:t>natur</w:t>
      </w:r>
      <w:proofErr w:type="spellEnd"/>
      <w:r>
        <w:t xml:space="preserve"> jetzt im </w:t>
      </w:r>
      <w:proofErr w:type="spellStart"/>
      <w:r>
        <w:t>himmel</w:t>
      </w:r>
      <w:proofErr w:type="spellEnd"/>
      <w:r>
        <w:t xml:space="preserve"> ruhe / </w:t>
      </w:r>
      <w:proofErr w:type="spellStart"/>
      <w:r>
        <w:t>vnd</w:t>
      </w:r>
      <w:proofErr w:type="spellEnd"/>
      <w:r>
        <w:t xml:space="preserve"> der </w:t>
      </w:r>
      <w:proofErr w:type="spellStart"/>
      <w:r>
        <w:t>seligkeit</w:t>
      </w:r>
      <w:proofErr w:type="spellEnd"/>
      <w:r>
        <w:t xml:space="preserve"> </w:t>
      </w:r>
      <w:proofErr w:type="spellStart"/>
      <w:r>
        <w:t>geniesse</w:t>
      </w:r>
      <w:proofErr w:type="spellEnd"/>
      <w:r>
        <w:t xml:space="preserve"> / wie er </w:t>
      </w:r>
      <w:proofErr w:type="spellStart"/>
      <w:r>
        <w:t>selb</w:t>
      </w:r>
      <w:proofErr w:type="spellEnd"/>
      <w:r>
        <w:t xml:space="preserve"> spricht: Vatter ich </w:t>
      </w:r>
      <w:proofErr w:type="spellStart"/>
      <w:r>
        <w:t>wil</w:t>
      </w:r>
      <w:proofErr w:type="spellEnd"/>
      <w:r>
        <w:t xml:space="preserve"> / daß die / so du mir gegeben hast / seyen da ich bin / </w:t>
      </w:r>
      <w:proofErr w:type="spellStart"/>
      <w:r>
        <w:t>vnd</w:t>
      </w:r>
      <w:proofErr w:type="spellEnd"/>
      <w:r>
        <w:t xml:space="preserve"> daß sie mein ehre sehen / Johan. 17. </w:t>
      </w:r>
    </w:p>
    <w:p w14:paraId="1416ECA0" w14:textId="77777777" w:rsidR="00EB3C2B" w:rsidRDefault="00EB3C2B" w:rsidP="00EB3C2B">
      <w:pPr>
        <w:pStyle w:val="StandardWeb"/>
      </w:pPr>
      <w:r>
        <w:t xml:space="preserve">F. Es </w:t>
      </w:r>
      <w:proofErr w:type="spellStart"/>
      <w:r>
        <w:t>seind</w:t>
      </w:r>
      <w:proofErr w:type="spellEnd"/>
      <w:r>
        <w:t xml:space="preserve"> aber </w:t>
      </w:r>
      <w:proofErr w:type="spellStart"/>
      <w:r>
        <w:t>leute</w:t>
      </w:r>
      <w:proofErr w:type="spellEnd"/>
      <w:r>
        <w:t xml:space="preserve"> / die </w:t>
      </w:r>
      <w:proofErr w:type="spellStart"/>
      <w:r>
        <w:t>hallstarriger</w:t>
      </w:r>
      <w:proofErr w:type="spellEnd"/>
      <w:r>
        <w:t xml:space="preserve"> weise streiten / der verklärt leib Christi sey allenthalben / </w:t>
      </w:r>
      <w:proofErr w:type="spellStart"/>
      <w:r>
        <w:t>vnnd</w:t>
      </w:r>
      <w:proofErr w:type="spellEnd"/>
      <w:r>
        <w:t xml:space="preserve"> der </w:t>
      </w:r>
      <w:proofErr w:type="spellStart"/>
      <w:r>
        <w:t>himmel</w:t>
      </w:r>
      <w:proofErr w:type="spellEnd"/>
      <w:r>
        <w:t xml:space="preserve"> sey nicht ein gewiß </w:t>
      </w:r>
      <w:proofErr w:type="spellStart"/>
      <w:r>
        <w:t>orth</w:t>
      </w:r>
      <w:proofErr w:type="spellEnd"/>
      <w:r>
        <w:t xml:space="preserve"> / </w:t>
      </w:r>
      <w:proofErr w:type="spellStart"/>
      <w:r>
        <w:t>sonder</w:t>
      </w:r>
      <w:proofErr w:type="spellEnd"/>
      <w:r>
        <w:t xml:space="preserve"> zeige nur an den stand </w:t>
      </w:r>
      <w:proofErr w:type="spellStart"/>
      <w:r>
        <w:t>vnd</w:t>
      </w:r>
      <w:proofErr w:type="spellEnd"/>
      <w:r>
        <w:t xml:space="preserve"> </w:t>
      </w:r>
      <w:proofErr w:type="spellStart"/>
      <w:r>
        <w:t>gelegenheit</w:t>
      </w:r>
      <w:proofErr w:type="spellEnd"/>
      <w:r>
        <w:t xml:space="preserve"> / </w:t>
      </w:r>
      <w:proofErr w:type="spellStart"/>
      <w:r>
        <w:t>auff</w:t>
      </w:r>
      <w:proofErr w:type="spellEnd"/>
      <w:r>
        <w:t xml:space="preserve"> diese weise: Er ist </w:t>
      </w:r>
      <w:proofErr w:type="spellStart"/>
      <w:r>
        <w:t>auff</w:t>
      </w:r>
      <w:proofErr w:type="spellEnd"/>
      <w:r>
        <w:t xml:space="preserve"> gefahren gen </w:t>
      </w:r>
      <w:proofErr w:type="spellStart"/>
      <w:r>
        <w:t>himmel</w:t>
      </w:r>
      <w:proofErr w:type="spellEnd"/>
      <w:r>
        <w:t xml:space="preserve"> / das ist / er hat sein </w:t>
      </w:r>
      <w:proofErr w:type="spellStart"/>
      <w:r>
        <w:t>zerbrüchlichen</w:t>
      </w:r>
      <w:proofErr w:type="spellEnd"/>
      <w:r>
        <w:t xml:space="preserve"> stand </w:t>
      </w:r>
      <w:proofErr w:type="spellStart"/>
      <w:r>
        <w:t>verendert</w:t>
      </w:r>
      <w:proofErr w:type="spellEnd"/>
      <w:r>
        <w:t xml:space="preserve"> in ein himmlischen / </w:t>
      </w:r>
      <w:proofErr w:type="spellStart"/>
      <w:r>
        <w:t>vnd</w:t>
      </w:r>
      <w:proofErr w:type="spellEnd"/>
      <w:r>
        <w:t xml:space="preserve"> hat </w:t>
      </w:r>
      <w:proofErr w:type="spellStart"/>
      <w:r>
        <w:t>auffgehört</w:t>
      </w:r>
      <w:proofErr w:type="spellEnd"/>
      <w:r>
        <w:t xml:space="preserve"> sichtbar zu sein. Was sagst du darzu? </w:t>
      </w:r>
    </w:p>
    <w:p w14:paraId="4E8071B1" w14:textId="77777777" w:rsidR="00EB3C2B" w:rsidRDefault="00EB3C2B" w:rsidP="00EB3C2B">
      <w:pPr>
        <w:pStyle w:val="StandardWeb"/>
      </w:pPr>
      <w:r>
        <w:t xml:space="preserve">A. </w:t>
      </w:r>
      <w:proofErr w:type="spellStart"/>
      <w:r>
        <w:t>Jch</w:t>
      </w:r>
      <w:proofErr w:type="spellEnd"/>
      <w:r>
        <w:t xml:space="preserve"> hör es </w:t>
      </w:r>
      <w:proofErr w:type="spellStart"/>
      <w:r>
        <w:t>wol</w:t>
      </w:r>
      <w:proofErr w:type="spellEnd"/>
      <w:r>
        <w:t xml:space="preserve">: aber ich weiß daß es ein alter </w:t>
      </w:r>
      <w:proofErr w:type="spellStart"/>
      <w:r>
        <w:t>jrrthumb</w:t>
      </w:r>
      <w:proofErr w:type="spellEnd"/>
      <w:r>
        <w:t xml:space="preserve"> </w:t>
      </w:r>
      <w:proofErr w:type="spellStart"/>
      <w:r>
        <w:t>Eutychis</w:t>
      </w:r>
      <w:proofErr w:type="spellEnd"/>
      <w:r>
        <w:t xml:space="preserve"> ist / den die </w:t>
      </w:r>
      <w:proofErr w:type="spellStart"/>
      <w:r>
        <w:t>kirch</w:t>
      </w:r>
      <w:proofErr w:type="spellEnd"/>
      <w:r>
        <w:t xml:space="preserve"> </w:t>
      </w:r>
      <w:proofErr w:type="spellStart"/>
      <w:r>
        <w:t>vorlengst</w:t>
      </w:r>
      <w:proofErr w:type="spellEnd"/>
      <w:r>
        <w:t xml:space="preserve"> </w:t>
      </w:r>
      <w:proofErr w:type="spellStart"/>
      <w:r>
        <w:t>verworffen</w:t>
      </w:r>
      <w:proofErr w:type="spellEnd"/>
      <w:r>
        <w:t xml:space="preserve"> hat. Denn Eutyches </w:t>
      </w:r>
      <w:proofErr w:type="spellStart"/>
      <w:r>
        <w:t>wolt</w:t>
      </w:r>
      <w:proofErr w:type="spellEnd"/>
      <w:r>
        <w:t xml:space="preserve"> / Christus </w:t>
      </w:r>
      <w:proofErr w:type="spellStart"/>
      <w:r>
        <w:t>hette</w:t>
      </w:r>
      <w:proofErr w:type="spellEnd"/>
      <w:r>
        <w:t xml:space="preserve"> nach der </w:t>
      </w:r>
      <w:proofErr w:type="spellStart"/>
      <w:r>
        <w:t>verklärung</w:t>
      </w:r>
      <w:proofErr w:type="spellEnd"/>
      <w:r>
        <w:t xml:space="preserve"> nur ein </w:t>
      </w:r>
      <w:proofErr w:type="spellStart"/>
      <w:r>
        <w:t>natur</w:t>
      </w:r>
      <w:proofErr w:type="spellEnd"/>
      <w:r>
        <w:t xml:space="preserve">. Die </w:t>
      </w:r>
      <w:proofErr w:type="spellStart"/>
      <w:r>
        <w:t>allgmein</w:t>
      </w:r>
      <w:proofErr w:type="spellEnd"/>
      <w:r>
        <w:t xml:space="preserve"> </w:t>
      </w:r>
      <w:proofErr w:type="spellStart"/>
      <w:r>
        <w:t>vnd</w:t>
      </w:r>
      <w:proofErr w:type="spellEnd"/>
      <w:r>
        <w:t xml:space="preserve"> </w:t>
      </w:r>
      <w:proofErr w:type="spellStart"/>
      <w:r>
        <w:t>rechtglaubig</w:t>
      </w:r>
      <w:proofErr w:type="spellEnd"/>
      <w:r>
        <w:t xml:space="preserve"> </w:t>
      </w:r>
      <w:proofErr w:type="spellStart"/>
      <w:r>
        <w:t>kirch</w:t>
      </w:r>
      <w:proofErr w:type="spellEnd"/>
      <w:r>
        <w:t xml:space="preserve"> aber glaubt / daß Christus auch in </w:t>
      </w:r>
      <w:proofErr w:type="spellStart"/>
      <w:r>
        <w:t>vnnd</w:t>
      </w:r>
      <w:proofErr w:type="spellEnd"/>
      <w:r>
        <w:t xml:space="preserve"> nach seiner </w:t>
      </w:r>
      <w:proofErr w:type="spellStart"/>
      <w:r>
        <w:t>verklärung</w:t>
      </w:r>
      <w:proofErr w:type="spellEnd"/>
      <w:r>
        <w:t xml:space="preserve"> behalte beider </w:t>
      </w:r>
      <w:proofErr w:type="spellStart"/>
      <w:r>
        <w:t>naturen</w:t>
      </w:r>
      <w:proofErr w:type="spellEnd"/>
      <w:r>
        <w:t xml:space="preserve"> eigenschafften / </w:t>
      </w:r>
      <w:proofErr w:type="spellStart"/>
      <w:r>
        <w:t>vnd</w:t>
      </w:r>
      <w:proofErr w:type="spellEnd"/>
      <w:r>
        <w:t xml:space="preserve"> sey nach der Göttlichen allenthalben / aber nach der menschlichen an einem gewissen </w:t>
      </w:r>
      <w:proofErr w:type="spellStart"/>
      <w:r>
        <w:t>orth</w:t>
      </w:r>
      <w:proofErr w:type="spellEnd"/>
      <w:r>
        <w:t xml:space="preserve"> deß </w:t>
      </w:r>
      <w:proofErr w:type="spellStart"/>
      <w:r>
        <w:t>himmels</w:t>
      </w:r>
      <w:proofErr w:type="spellEnd"/>
      <w:r>
        <w:t xml:space="preserve"> / wie es </w:t>
      </w:r>
      <w:proofErr w:type="spellStart"/>
      <w:r>
        <w:t>jhme</w:t>
      </w:r>
      <w:proofErr w:type="spellEnd"/>
      <w:r>
        <w:t xml:space="preserve"> </w:t>
      </w:r>
      <w:proofErr w:type="spellStart"/>
      <w:r>
        <w:t>gefellt</w:t>
      </w:r>
      <w:proofErr w:type="spellEnd"/>
      <w:r>
        <w:t xml:space="preserve">. Denn der </w:t>
      </w:r>
      <w:proofErr w:type="spellStart"/>
      <w:r>
        <w:t>himmel</w:t>
      </w:r>
      <w:proofErr w:type="spellEnd"/>
      <w:r>
        <w:t xml:space="preserve"> / in den Christus </w:t>
      </w:r>
      <w:proofErr w:type="spellStart"/>
      <w:r>
        <w:t>auffgenommen</w:t>
      </w:r>
      <w:proofErr w:type="spellEnd"/>
      <w:r>
        <w:t xml:space="preserve"> ist / </w:t>
      </w:r>
      <w:proofErr w:type="spellStart"/>
      <w:r>
        <w:t>wirdt</w:t>
      </w:r>
      <w:proofErr w:type="spellEnd"/>
      <w:r>
        <w:t xml:space="preserve"> in der </w:t>
      </w:r>
      <w:proofErr w:type="spellStart"/>
      <w:r>
        <w:t>Schrifft</w:t>
      </w:r>
      <w:proofErr w:type="spellEnd"/>
      <w:r>
        <w:t xml:space="preserve"> </w:t>
      </w:r>
      <w:proofErr w:type="spellStart"/>
      <w:r>
        <w:t>offentlich</w:t>
      </w:r>
      <w:proofErr w:type="spellEnd"/>
      <w:r>
        <w:t xml:space="preserve"> ein </w:t>
      </w:r>
      <w:proofErr w:type="spellStart"/>
      <w:r>
        <w:t>orth</w:t>
      </w:r>
      <w:proofErr w:type="spellEnd"/>
      <w:r>
        <w:t xml:space="preserve"> </w:t>
      </w:r>
      <w:proofErr w:type="spellStart"/>
      <w:r>
        <w:t>genennt</w:t>
      </w:r>
      <w:proofErr w:type="spellEnd"/>
      <w:r>
        <w:t xml:space="preserve">. </w:t>
      </w:r>
      <w:proofErr w:type="spellStart"/>
      <w:r>
        <w:t>Jch</w:t>
      </w:r>
      <w:proofErr w:type="spellEnd"/>
      <w:r>
        <w:t xml:space="preserve"> / spricht der Herr / gehe hin / euch ein </w:t>
      </w:r>
      <w:proofErr w:type="spellStart"/>
      <w:r>
        <w:t>orth</w:t>
      </w:r>
      <w:proofErr w:type="spellEnd"/>
      <w:r>
        <w:t xml:space="preserve"> zubereiten: </w:t>
      </w:r>
      <w:proofErr w:type="spellStart"/>
      <w:r>
        <w:t>vnnd</w:t>
      </w:r>
      <w:proofErr w:type="spellEnd"/>
      <w:r>
        <w:t xml:space="preserve"> so ich hin gehe euch ein </w:t>
      </w:r>
      <w:proofErr w:type="spellStart"/>
      <w:r>
        <w:t>orth</w:t>
      </w:r>
      <w:proofErr w:type="spellEnd"/>
      <w:r>
        <w:t xml:space="preserve"> zubereiten / so </w:t>
      </w:r>
      <w:proofErr w:type="spellStart"/>
      <w:r>
        <w:t>wil</w:t>
      </w:r>
      <w:proofErr w:type="spellEnd"/>
      <w:r>
        <w:t xml:space="preserve"> ich </w:t>
      </w:r>
      <w:proofErr w:type="spellStart"/>
      <w:r>
        <w:t>widerumb</w:t>
      </w:r>
      <w:proofErr w:type="spellEnd"/>
      <w:r>
        <w:t xml:space="preserve"> kommen / </w:t>
      </w:r>
      <w:proofErr w:type="spellStart"/>
      <w:r>
        <w:t>vnnd</w:t>
      </w:r>
      <w:proofErr w:type="spellEnd"/>
      <w:r>
        <w:t xml:space="preserve"> </w:t>
      </w:r>
      <w:proofErr w:type="spellStart"/>
      <w:r>
        <w:t>wil</w:t>
      </w:r>
      <w:proofErr w:type="spellEnd"/>
      <w:r>
        <w:t xml:space="preserve"> euch zu mir </w:t>
      </w:r>
      <w:proofErr w:type="spellStart"/>
      <w:r>
        <w:t>nemmen</w:t>
      </w:r>
      <w:proofErr w:type="spellEnd"/>
      <w:r>
        <w:t xml:space="preserve"> / daß wo ich bin / auch </w:t>
      </w:r>
      <w:proofErr w:type="spellStart"/>
      <w:r>
        <w:t>jhr</w:t>
      </w:r>
      <w:proofErr w:type="spellEnd"/>
      <w:r>
        <w:t xml:space="preserve"> </w:t>
      </w:r>
      <w:proofErr w:type="spellStart"/>
      <w:r>
        <w:t>seidt</w:t>
      </w:r>
      <w:proofErr w:type="spellEnd"/>
      <w:r>
        <w:t xml:space="preserve">. </w:t>
      </w:r>
      <w:proofErr w:type="spellStart"/>
      <w:r>
        <w:t>Vnnd</w:t>
      </w:r>
      <w:proofErr w:type="spellEnd"/>
      <w:r>
        <w:t xml:space="preserve"> in der </w:t>
      </w:r>
      <w:proofErr w:type="spellStart"/>
      <w:r>
        <w:t>histori</w:t>
      </w:r>
      <w:proofErr w:type="spellEnd"/>
      <w:r>
        <w:t xml:space="preserve"> der Auffahrt stehet: Der Herr ist </w:t>
      </w:r>
      <w:proofErr w:type="spellStart"/>
      <w:r>
        <w:t>vber</w:t>
      </w:r>
      <w:proofErr w:type="spellEnd"/>
      <w:r>
        <w:t xml:space="preserve"> sich oder in die höhe erhaben worden / </w:t>
      </w:r>
      <w:proofErr w:type="spellStart"/>
      <w:r>
        <w:t>vnd</w:t>
      </w:r>
      <w:proofErr w:type="spellEnd"/>
      <w:r>
        <w:t xml:space="preserve"> ein </w:t>
      </w:r>
      <w:proofErr w:type="spellStart"/>
      <w:r>
        <w:t>wolck</w:t>
      </w:r>
      <w:proofErr w:type="spellEnd"/>
      <w:r>
        <w:t xml:space="preserve"> hat </w:t>
      </w:r>
      <w:proofErr w:type="spellStart"/>
      <w:r>
        <w:t>jhn</w:t>
      </w:r>
      <w:proofErr w:type="spellEnd"/>
      <w:r>
        <w:t xml:space="preserve"> von </w:t>
      </w:r>
      <w:proofErr w:type="spellStart"/>
      <w:r>
        <w:t>jhren</w:t>
      </w:r>
      <w:proofErr w:type="spellEnd"/>
      <w:r>
        <w:t xml:space="preserve"> </w:t>
      </w:r>
      <w:proofErr w:type="spellStart"/>
      <w:r>
        <w:t>augen</w:t>
      </w:r>
      <w:proofErr w:type="spellEnd"/>
      <w:r>
        <w:t xml:space="preserve"> hinweg genommen. Mit welchem </w:t>
      </w:r>
      <w:proofErr w:type="spellStart"/>
      <w:r>
        <w:t>stimpt</w:t>
      </w:r>
      <w:proofErr w:type="spellEnd"/>
      <w:r>
        <w:t xml:space="preserve"> / daß der Apostel lehrt an die Phil. 3. Colos. 3. 1. Thes. 4. Der halben so glaub ich / wie mich die </w:t>
      </w:r>
      <w:proofErr w:type="spellStart"/>
      <w:r>
        <w:t>Schrifft</w:t>
      </w:r>
      <w:proofErr w:type="spellEnd"/>
      <w:r>
        <w:t xml:space="preserve"> lehrt / daß der </w:t>
      </w:r>
      <w:proofErr w:type="spellStart"/>
      <w:r>
        <w:t>himmel</w:t>
      </w:r>
      <w:proofErr w:type="spellEnd"/>
      <w:r>
        <w:t xml:space="preserve"> ein </w:t>
      </w:r>
      <w:proofErr w:type="spellStart"/>
      <w:r>
        <w:t>orth</w:t>
      </w:r>
      <w:proofErr w:type="spellEnd"/>
      <w:r>
        <w:t xml:space="preserve"> sey </w:t>
      </w:r>
      <w:proofErr w:type="spellStart"/>
      <w:r>
        <w:t>vber</w:t>
      </w:r>
      <w:proofErr w:type="spellEnd"/>
      <w:r>
        <w:t xml:space="preserve"> den </w:t>
      </w:r>
      <w:proofErr w:type="spellStart"/>
      <w:r>
        <w:t>wolcken</w:t>
      </w:r>
      <w:proofErr w:type="spellEnd"/>
      <w:r>
        <w:t xml:space="preserve"> in der höchsten ehre / in den alle Heilige sollen </w:t>
      </w:r>
      <w:proofErr w:type="spellStart"/>
      <w:r>
        <w:t>versamlet</w:t>
      </w:r>
      <w:proofErr w:type="spellEnd"/>
      <w:r>
        <w:t xml:space="preserve"> / </w:t>
      </w:r>
      <w:proofErr w:type="spellStart"/>
      <w:r>
        <w:t>vnd</w:t>
      </w:r>
      <w:proofErr w:type="spellEnd"/>
      <w:r>
        <w:t xml:space="preserve"> nicht </w:t>
      </w:r>
      <w:proofErr w:type="spellStart"/>
      <w:r>
        <w:t>zurstrewt</w:t>
      </w:r>
      <w:proofErr w:type="spellEnd"/>
      <w:r>
        <w:t xml:space="preserve"> werden / daß sie bey Christo seyen / </w:t>
      </w:r>
      <w:proofErr w:type="spellStart"/>
      <w:r>
        <w:t>vnd</w:t>
      </w:r>
      <w:proofErr w:type="spellEnd"/>
      <w:r>
        <w:t xml:space="preserve"> Gott mit </w:t>
      </w:r>
      <w:proofErr w:type="spellStart"/>
      <w:r>
        <w:t>vnaußsprechlicher</w:t>
      </w:r>
      <w:proofErr w:type="spellEnd"/>
      <w:r>
        <w:t xml:space="preserve"> </w:t>
      </w:r>
      <w:proofErr w:type="spellStart"/>
      <w:r>
        <w:t>frewde</w:t>
      </w:r>
      <w:proofErr w:type="spellEnd"/>
      <w:r>
        <w:t xml:space="preserve"> sehen. </w:t>
      </w:r>
    </w:p>
    <w:p w14:paraId="30967CA7" w14:textId="77777777" w:rsidR="00EB3C2B" w:rsidRDefault="00EB3C2B" w:rsidP="00EB3C2B">
      <w:pPr>
        <w:pStyle w:val="StandardWeb"/>
      </w:pPr>
      <w:r>
        <w:t xml:space="preserve">F. Fahr fort / </w:t>
      </w:r>
      <w:proofErr w:type="spellStart"/>
      <w:r>
        <w:t>vnd</w:t>
      </w:r>
      <w:proofErr w:type="spellEnd"/>
      <w:r>
        <w:t xml:space="preserve"> erklär mir auch die </w:t>
      </w:r>
      <w:proofErr w:type="spellStart"/>
      <w:r>
        <w:t>nachvolgenden</w:t>
      </w:r>
      <w:proofErr w:type="spellEnd"/>
      <w:r>
        <w:t xml:space="preserve"> ding. </w:t>
      </w:r>
    </w:p>
    <w:p w14:paraId="1838D4FB" w14:textId="77777777" w:rsidR="00EB3C2B" w:rsidRDefault="00EB3C2B" w:rsidP="00EB3C2B">
      <w:pPr>
        <w:pStyle w:val="StandardWeb"/>
      </w:pPr>
      <w:r>
        <w:t xml:space="preserve">A. </w:t>
      </w:r>
      <w:proofErr w:type="spellStart"/>
      <w:r>
        <w:t>Jch</w:t>
      </w:r>
      <w:proofErr w:type="spellEnd"/>
      <w:r>
        <w:t xml:space="preserve"> glaub </w:t>
      </w:r>
      <w:proofErr w:type="spellStart"/>
      <w:r>
        <w:t>vber</w:t>
      </w:r>
      <w:proofErr w:type="spellEnd"/>
      <w:r>
        <w:t xml:space="preserve"> </w:t>
      </w:r>
      <w:proofErr w:type="spellStart"/>
      <w:r>
        <w:t>diß</w:t>
      </w:r>
      <w:proofErr w:type="spellEnd"/>
      <w:r>
        <w:t xml:space="preserve"> / daß zu seiner zeit die </w:t>
      </w:r>
      <w:proofErr w:type="spellStart"/>
      <w:r>
        <w:t>welt</w:t>
      </w:r>
      <w:proofErr w:type="spellEnd"/>
      <w:r>
        <w:t xml:space="preserve"> / </w:t>
      </w:r>
      <w:proofErr w:type="spellStart"/>
      <w:r>
        <w:t>vnnd</w:t>
      </w:r>
      <w:proofErr w:type="spellEnd"/>
      <w:r>
        <w:t xml:space="preserve"> was in der </w:t>
      </w:r>
      <w:proofErr w:type="spellStart"/>
      <w:r>
        <w:t>welt</w:t>
      </w:r>
      <w:proofErr w:type="spellEnd"/>
      <w:r>
        <w:t xml:space="preserve"> ist ein endschafft gewinnen werden: der Herr aber werde mit seinem leib zum </w:t>
      </w:r>
      <w:proofErr w:type="spellStart"/>
      <w:r>
        <w:t>gericht</w:t>
      </w:r>
      <w:proofErr w:type="spellEnd"/>
      <w:r>
        <w:t xml:space="preserve"> kommen / an welchem alle </w:t>
      </w:r>
      <w:proofErr w:type="spellStart"/>
      <w:r>
        <w:t>verstorbne</w:t>
      </w:r>
      <w:proofErr w:type="spellEnd"/>
      <w:r>
        <w:t xml:space="preserve"> leibe von </w:t>
      </w:r>
      <w:proofErr w:type="spellStart"/>
      <w:r>
        <w:t>anfang</w:t>
      </w:r>
      <w:proofErr w:type="spellEnd"/>
      <w:r>
        <w:t xml:space="preserve"> der </w:t>
      </w:r>
      <w:proofErr w:type="spellStart"/>
      <w:r>
        <w:t>welt</w:t>
      </w:r>
      <w:proofErr w:type="spellEnd"/>
      <w:r>
        <w:t xml:space="preserve"> </w:t>
      </w:r>
      <w:proofErr w:type="spellStart"/>
      <w:r>
        <w:t>biß</w:t>
      </w:r>
      <w:proofErr w:type="spellEnd"/>
      <w:r>
        <w:t xml:space="preserve"> </w:t>
      </w:r>
      <w:proofErr w:type="spellStart"/>
      <w:r>
        <w:t>auff</w:t>
      </w:r>
      <w:proofErr w:type="spellEnd"/>
      <w:r>
        <w:t xml:space="preserve"> </w:t>
      </w:r>
      <w:proofErr w:type="spellStart"/>
      <w:r>
        <w:t>diß</w:t>
      </w:r>
      <w:proofErr w:type="spellEnd"/>
      <w:r>
        <w:t xml:space="preserve"> </w:t>
      </w:r>
      <w:proofErr w:type="spellStart"/>
      <w:r>
        <w:t>gericht</w:t>
      </w:r>
      <w:proofErr w:type="spellEnd"/>
      <w:r>
        <w:t xml:space="preserve"> sollen von todten erweckt werden: die leibe aber deren / die </w:t>
      </w:r>
      <w:proofErr w:type="spellStart"/>
      <w:r>
        <w:t>biß</w:t>
      </w:r>
      <w:proofErr w:type="spellEnd"/>
      <w:r>
        <w:t xml:space="preserve"> </w:t>
      </w:r>
      <w:proofErr w:type="spellStart"/>
      <w:r>
        <w:t>auff</w:t>
      </w:r>
      <w:proofErr w:type="spellEnd"/>
      <w:r>
        <w:t xml:space="preserve"> </w:t>
      </w:r>
      <w:proofErr w:type="spellStart"/>
      <w:r>
        <w:t>diß</w:t>
      </w:r>
      <w:proofErr w:type="spellEnd"/>
      <w:r>
        <w:t xml:space="preserve"> </w:t>
      </w:r>
      <w:proofErr w:type="spellStart"/>
      <w:r>
        <w:t>gericht</w:t>
      </w:r>
      <w:proofErr w:type="spellEnd"/>
      <w:r>
        <w:t xml:space="preserve"> </w:t>
      </w:r>
      <w:proofErr w:type="spellStart"/>
      <w:r>
        <w:t>vberbleiben</w:t>
      </w:r>
      <w:proofErr w:type="spellEnd"/>
      <w:r>
        <w:t xml:space="preserve"> / werden in einem </w:t>
      </w:r>
      <w:proofErr w:type="spellStart"/>
      <w:r>
        <w:t>augenblick</w:t>
      </w:r>
      <w:proofErr w:type="spellEnd"/>
      <w:r>
        <w:t xml:space="preserve"> </w:t>
      </w:r>
      <w:proofErr w:type="spellStart"/>
      <w:r>
        <w:t>verendert</w:t>
      </w:r>
      <w:proofErr w:type="spellEnd"/>
      <w:r>
        <w:t xml:space="preserve"> werden: </w:t>
      </w:r>
      <w:proofErr w:type="spellStart"/>
      <w:r>
        <w:t>vnd</w:t>
      </w:r>
      <w:proofErr w:type="spellEnd"/>
      <w:r>
        <w:t xml:space="preserve"> als denn die </w:t>
      </w:r>
      <w:proofErr w:type="spellStart"/>
      <w:r>
        <w:t>glaubigen</w:t>
      </w:r>
      <w:proofErr w:type="spellEnd"/>
      <w:r>
        <w:t xml:space="preserve"> in die </w:t>
      </w:r>
      <w:proofErr w:type="spellStart"/>
      <w:r>
        <w:t>lufft</w:t>
      </w:r>
      <w:proofErr w:type="spellEnd"/>
      <w:r>
        <w:t xml:space="preserve"> hingenommen werden dem </w:t>
      </w:r>
      <w:proofErr w:type="spellStart"/>
      <w:r>
        <w:t>HERren</w:t>
      </w:r>
      <w:proofErr w:type="spellEnd"/>
      <w:r>
        <w:t xml:space="preserve"> entgegen / welcher in den </w:t>
      </w:r>
      <w:proofErr w:type="spellStart"/>
      <w:r>
        <w:t>wolcken</w:t>
      </w:r>
      <w:proofErr w:type="spellEnd"/>
      <w:r>
        <w:t xml:space="preserve"> deß </w:t>
      </w:r>
      <w:proofErr w:type="spellStart"/>
      <w:r>
        <w:t>himmels</w:t>
      </w:r>
      <w:proofErr w:type="spellEnd"/>
      <w:r>
        <w:t xml:space="preserve"> als ein </w:t>
      </w:r>
      <w:proofErr w:type="spellStart"/>
      <w:r>
        <w:t>richter</w:t>
      </w:r>
      <w:proofErr w:type="spellEnd"/>
      <w:r>
        <w:t xml:space="preserve"> sitzen / </w:t>
      </w:r>
      <w:proofErr w:type="spellStart"/>
      <w:r>
        <w:t>vnd</w:t>
      </w:r>
      <w:proofErr w:type="spellEnd"/>
      <w:r>
        <w:t xml:space="preserve"> die </w:t>
      </w:r>
      <w:proofErr w:type="spellStart"/>
      <w:r>
        <w:t>glaubigen</w:t>
      </w:r>
      <w:proofErr w:type="spellEnd"/>
      <w:r>
        <w:t xml:space="preserve"> zu sich </w:t>
      </w:r>
      <w:proofErr w:type="spellStart"/>
      <w:r>
        <w:t>dz</w:t>
      </w:r>
      <w:proofErr w:type="spellEnd"/>
      <w:r>
        <w:t xml:space="preserve"> leben ein </w:t>
      </w:r>
      <w:proofErr w:type="spellStart"/>
      <w:r>
        <w:t>zunemmen</w:t>
      </w:r>
      <w:proofErr w:type="spellEnd"/>
      <w:r>
        <w:t xml:space="preserve"> </w:t>
      </w:r>
      <w:proofErr w:type="spellStart"/>
      <w:r>
        <w:t>beruffen</w:t>
      </w:r>
      <w:proofErr w:type="spellEnd"/>
      <w:r>
        <w:t xml:space="preserve"> / die </w:t>
      </w:r>
      <w:proofErr w:type="spellStart"/>
      <w:r>
        <w:t>vnglaubigen</w:t>
      </w:r>
      <w:proofErr w:type="spellEnd"/>
      <w:r>
        <w:t xml:space="preserve"> aber verdammen </w:t>
      </w:r>
      <w:proofErr w:type="spellStart"/>
      <w:r>
        <w:t>vnnd</w:t>
      </w:r>
      <w:proofErr w:type="spellEnd"/>
      <w:r>
        <w:t xml:space="preserve"> mit den </w:t>
      </w:r>
      <w:proofErr w:type="spellStart"/>
      <w:r>
        <w:t>Teuffeln</w:t>
      </w:r>
      <w:proofErr w:type="spellEnd"/>
      <w:r>
        <w:t xml:space="preserve"> in </w:t>
      </w:r>
      <w:proofErr w:type="spellStart"/>
      <w:r>
        <w:t>dz</w:t>
      </w:r>
      <w:proofErr w:type="spellEnd"/>
      <w:r>
        <w:t xml:space="preserve"> </w:t>
      </w:r>
      <w:proofErr w:type="spellStart"/>
      <w:r>
        <w:t>jmmer</w:t>
      </w:r>
      <w:proofErr w:type="spellEnd"/>
      <w:r>
        <w:t xml:space="preserve"> </w:t>
      </w:r>
      <w:proofErr w:type="spellStart"/>
      <w:r>
        <w:t>wärende</w:t>
      </w:r>
      <w:proofErr w:type="spellEnd"/>
      <w:r>
        <w:t xml:space="preserve"> </w:t>
      </w:r>
      <w:proofErr w:type="spellStart"/>
      <w:r>
        <w:t>fewer</w:t>
      </w:r>
      <w:proofErr w:type="spellEnd"/>
      <w:r>
        <w:t xml:space="preserve"> schicken </w:t>
      </w:r>
      <w:proofErr w:type="spellStart"/>
      <w:r>
        <w:t>wirt</w:t>
      </w:r>
      <w:proofErr w:type="spellEnd"/>
      <w:r>
        <w:t xml:space="preserve">. Derhalben werden als denn </w:t>
      </w:r>
      <w:proofErr w:type="spellStart"/>
      <w:r>
        <w:t>himmel</w:t>
      </w:r>
      <w:proofErr w:type="spellEnd"/>
      <w:r>
        <w:t xml:space="preserve"> </w:t>
      </w:r>
      <w:proofErr w:type="spellStart"/>
      <w:r>
        <w:t>vnd</w:t>
      </w:r>
      <w:proofErr w:type="spellEnd"/>
      <w:r>
        <w:t xml:space="preserve"> erden </w:t>
      </w:r>
      <w:proofErr w:type="spellStart"/>
      <w:r>
        <w:t>verendert</w:t>
      </w:r>
      <w:proofErr w:type="spellEnd"/>
      <w:r>
        <w:t xml:space="preserve"> werden: die </w:t>
      </w:r>
      <w:proofErr w:type="spellStart"/>
      <w:r>
        <w:t>glaubigen</w:t>
      </w:r>
      <w:proofErr w:type="spellEnd"/>
      <w:r>
        <w:t xml:space="preserve"> aber vom </w:t>
      </w:r>
      <w:proofErr w:type="spellStart"/>
      <w:r>
        <w:t>gericht</w:t>
      </w:r>
      <w:proofErr w:type="spellEnd"/>
      <w:r>
        <w:t xml:space="preserve"> </w:t>
      </w:r>
      <w:proofErr w:type="spellStart"/>
      <w:r>
        <w:t>sampt</w:t>
      </w:r>
      <w:proofErr w:type="spellEnd"/>
      <w:r>
        <w:t xml:space="preserve"> dem HErren / </w:t>
      </w:r>
      <w:proofErr w:type="spellStart"/>
      <w:r>
        <w:t>gantz</w:t>
      </w:r>
      <w:proofErr w:type="spellEnd"/>
      <w:r>
        <w:t xml:space="preserve"> mit leib </w:t>
      </w:r>
      <w:proofErr w:type="spellStart"/>
      <w:r>
        <w:t>vnd</w:t>
      </w:r>
      <w:proofErr w:type="spellEnd"/>
      <w:r>
        <w:t xml:space="preserve"> </w:t>
      </w:r>
      <w:proofErr w:type="spellStart"/>
      <w:r>
        <w:t>seele</w:t>
      </w:r>
      <w:proofErr w:type="spellEnd"/>
      <w:r>
        <w:t xml:space="preserve"> / in </w:t>
      </w:r>
      <w:proofErr w:type="spellStart"/>
      <w:r>
        <w:t>himmel</w:t>
      </w:r>
      <w:proofErr w:type="spellEnd"/>
      <w:r>
        <w:t xml:space="preserve"> eingehen: die </w:t>
      </w:r>
      <w:proofErr w:type="spellStart"/>
      <w:r>
        <w:t>vnglaubigen</w:t>
      </w:r>
      <w:proofErr w:type="spellEnd"/>
      <w:r>
        <w:t xml:space="preserve"> aber werden mit </w:t>
      </w:r>
      <w:proofErr w:type="spellStart"/>
      <w:r>
        <w:t>sampt</w:t>
      </w:r>
      <w:proofErr w:type="spellEnd"/>
      <w:r>
        <w:t xml:space="preserve"> dem </w:t>
      </w:r>
      <w:proofErr w:type="spellStart"/>
      <w:r>
        <w:t>Teuffel</w:t>
      </w:r>
      <w:proofErr w:type="spellEnd"/>
      <w:r>
        <w:t xml:space="preserve"> / dem sie gedienet haben / in die helle </w:t>
      </w:r>
      <w:proofErr w:type="spellStart"/>
      <w:r>
        <w:t>gestürtzt</w:t>
      </w:r>
      <w:proofErr w:type="spellEnd"/>
      <w:r>
        <w:t xml:space="preserve"> werden: </w:t>
      </w:r>
      <w:proofErr w:type="spellStart"/>
      <w:r>
        <w:t>auff</w:t>
      </w:r>
      <w:proofErr w:type="spellEnd"/>
      <w:r>
        <w:t xml:space="preserve"> daß die </w:t>
      </w:r>
      <w:proofErr w:type="spellStart"/>
      <w:r>
        <w:t>glaubigen</w:t>
      </w:r>
      <w:proofErr w:type="spellEnd"/>
      <w:r>
        <w:t xml:space="preserve"> sich </w:t>
      </w:r>
      <w:proofErr w:type="spellStart"/>
      <w:r>
        <w:t>frewen</w:t>
      </w:r>
      <w:proofErr w:type="spellEnd"/>
      <w:r>
        <w:t xml:space="preserve"> </w:t>
      </w:r>
      <w:proofErr w:type="spellStart"/>
      <w:r>
        <w:t>vnd</w:t>
      </w:r>
      <w:proofErr w:type="spellEnd"/>
      <w:r>
        <w:t xml:space="preserve"> leben </w:t>
      </w:r>
      <w:proofErr w:type="spellStart"/>
      <w:r>
        <w:t>ohn</w:t>
      </w:r>
      <w:proofErr w:type="spellEnd"/>
      <w:r>
        <w:t xml:space="preserve"> ende in </w:t>
      </w:r>
      <w:proofErr w:type="spellStart"/>
      <w:r>
        <w:t>ewigkeit</w:t>
      </w:r>
      <w:proofErr w:type="spellEnd"/>
      <w:r>
        <w:t xml:space="preserve">: die </w:t>
      </w:r>
      <w:proofErr w:type="spellStart"/>
      <w:r>
        <w:t>vnglaubigen</w:t>
      </w:r>
      <w:proofErr w:type="spellEnd"/>
      <w:r>
        <w:t xml:space="preserve"> aber brennen </w:t>
      </w:r>
      <w:proofErr w:type="spellStart"/>
      <w:r>
        <w:t>vnd</w:t>
      </w:r>
      <w:proofErr w:type="spellEnd"/>
      <w:r>
        <w:t xml:space="preserve"> </w:t>
      </w:r>
      <w:proofErr w:type="spellStart"/>
      <w:r>
        <w:t>gepeiniget</w:t>
      </w:r>
      <w:proofErr w:type="spellEnd"/>
      <w:r>
        <w:t xml:space="preserve"> werden </w:t>
      </w:r>
      <w:proofErr w:type="spellStart"/>
      <w:r>
        <w:t>ohn</w:t>
      </w:r>
      <w:proofErr w:type="spellEnd"/>
      <w:r>
        <w:t xml:space="preserve"> ende in </w:t>
      </w:r>
      <w:proofErr w:type="spellStart"/>
      <w:r>
        <w:t>ewigkeit</w:t>
      </w:r>
      <w:proofErr w:type="spellEnd"/>
      <w:r>
        <w:t xml:space="preserve">. Denn ich glaub </w:t>
      </w:r>
      <w:proofErr w:type="spellStart"/>
      <w:r>
        <w:t>steiff</w:t>
      </w:r>
      <w:proofErr w:type="spellEnd"/>
      <w:r>
        <w:t xml:space="preserve"> / daß leben sey den frommen bereitet / den bösen aber der todt: </w:t>
      </w:r>
      <w:proofErr w:type="spellStart"/>
      <w:r>
        <w:t>vnnd</w:t>
      </w:r>
      <w:proofErr w:type="spellEnd"/>
      <w:r>
        <w:t xml:space="preserve"> Gott vergelte einem jeden / nach dem er gehandelt / es sey </w:t>
      </w:r>
      <w:proofErr w:type="spellStart"/>
      <w:r>
        <w:t>böß</w:t>
      </w:r>
      <w:proofErr w:type="spellEnd"/>
      <w:r>
        <w:t xml:space="preserve"> oder gut. </w:t>
      </w:r>
    </w:p>
    <w:p w14:paraId="574F7181" w14:textId="77777777" w:rsidR="00EB3C2B" w:rsidRDefault="00EB3C2B" w:rsidP="00EB3C2B">
      <w:pPr>
        <w:pStyle w:val="StandardWeb"/>
      </w:pPr>
      <w:r>
        <w:t xml:space="preserve">F. Aber das </w:t>
      </w:r>
      <w:proofErr w:type="spellStart"/>
      <w:r>
        <w:t>widerspiel</w:t>
      </w:r>
      <w:proofErr w:type="spellEnd"/>
      <w:r>
        <w:t xml:space="preserve"> erzeigt sich </w:t>
      </w:r>
      <w:proofErr w:type="spellStart"/>
      <w:r>
        <w:t>mehrtheils</w:t>
      </w:r>
      <w:proofErr w:type="spellEnd"/>
      <w:r>
        <w:t xml:space="preserve"> bey den gottlosen in dieser zeit. </w:t>
      </w:r>
    </w:p>
    <w:p w14:paraId="1DC25747" w14:textId="77777777" w:rsidR="00EB3C2B" w:rsidRDefault="00EB3C2B" w:rsidP="00EB3C2B">
      <w:pPr>
        <w:pStyle w:val="StandardWeb"/>
      </w:pPr>
      <w:r>
        <w:t xml:space="preserve">A. </w:t>
      </w:r>
      <w:proofErr w:type="spellStart"/>
      <w:r>
        <w:t>Jch</w:t>
      </w:r>
      <w:proofErr w:type="spellEnd"/>
      <w:r>
        <w:t xml:space="preserve"> halt es nicht mit denen / die alle ding nur </w:t>
      </w:r>
      <w:proofErr w:type="spellStart"/>
      <w:r>
        <w:t>vrtheilen</w:t>
      </w:r>
      <w:proofErr w:type="spellEnd"/>
      <w:r>
        <w:t xml:space="preserve"> </w:t>
      </w:r>
      <w:proofErr w:type="spellStart"/>
      <w:r>
        <w:t>auß</w:t>
      </w:r>
      <w:proofErr w:type="spellEnd"/>
      <w:r>
        <w:t xml:space="preserve"> </w:t>
      </w:r>
      <w:proofErr w:type="spellStart"/>
      <w:r>
        <w:t>vnd</w:t>
      </w:r>
      <w:proofErr w:type="spellEnd"/>
      <w:r>
        <w:t xml:space="preserve"> nach dem </w:t>
      </w:r>
      <w:proofErr w:type="spellStart"/>
      <w:r>
        <w:t>wolstand</w:t>
      </w:r>
      <w:proofErr w:type="spellEnd"/>
      <w:r>
        <w:t xml:space="preserve"> dieser zeit. Der reich </w:t>
      </w:r>
      <w:proofErr w:type="spellStart"/>
      <w:r>
        <w:t>mann</w:t>
      </w:r>
      <w:proofErr w:type="spellEnd"/>
      <w:r>
        <w:t xml:space="preserve"> würd </w:t>
      </w:r>
      <w:proofErr w:type="spellStart"/>
      <w:r>
        <w:t>sehlig</w:t>
      </w:r>
      <w:proofErr w:type="spellEnd"/>
      <w:r>
        <w:t xml:space="preserve"> </w:t>
      </w:r>
      <w:proofErr w:type="spellStart"/>
      <w:r>
        <w:t>geschetzt</w:t>
      </w:r>
      <w:proofErr w:type="spellEnd"/>
      <w:r>
        <w:t xml:space="preserve"> in dieser zeit / der arm Lazarus für elend: aber das </w:t>
      </w:r>
      <w:proofErr w:type="spellStart"/>
      <w:r>
        <w:t>blat</w:t>
      </w:r>
      <w:proofErr w:type="spellEnd"/>
      <w:r>
        <w:t xml:space="preserve"> </w:t>
      </w:r>
      <w:proofErr w:type="spellStart"/>
      <w:r>
        <w:t>kart</w:t>
      </w:r>
      <w:proofErr w:type="spellEnd"/>
      <w:r>
        <w:t xml:space="preserve"> sich </w:t>
      </w:r>
      <w:proofErr w:type="spellStart"/>
      <w:r>
        <w:t>vmb</w:t>
      </w:r>
      <w:proofErr w:type="spellEnd"/>
      <w:r>
        <w:t xml:space="preserve"> in </w:t>
      </w:r>
      <w:proofErr w:type="spellStart"/>
      <w:r>
        <w:t>jhenem</w:t>
      </w:r>
      <w:proofErr w:type="spellEnd"/>
      <w:r>
        <w:t xml:space="preserve"> leben. </w:t>
      </w:r>
      <w:proofErr w:type="spellStart"/>
      <w:r>
        <w:t>Darumb</w:t>
      </w:r>
      <w:proofErr w:type="spellEnd"/>
      <w:r>
        <w:t xml:space="preserve"> achte ich / </w:t>
      </w:r>
      <w:proofErr w:type="spellStart"/>
      <w:r>
        <w:t>mann</w:t>
      </w:r>
      <w:proofErr w:type="spellEnd"/>
      <w:r>
        <w:t xml:space="preserve"> solle nicht sehen </w:t>
      </w:r>
      <w:proofErr w:type="spellStart"/>
      <w:r>
        <w:t>auff</w:t>
      </w:r>
      <w:proofErr w:type="spellEnd"/>
      <w:r>
        <w:t xml:space="preserve"> das glück deß gegenwertigen </w:t>
      </w:r>
      <w:proofErr w:type="spellStart"/>
      <w:r>
        <w:t>lebens</w:t>
      </w:r>
      <w:proofErr w:type="spellEnd"/>
      <w:r>
        <w:t xml:space="preserve"> / </w:t>
      </w:r>
      <w:proofErr w:type="spellStart"/>
      <w:r>
        <w:t>sonder</w:t>
      </w:r>
      <w:proofErr w:type="spellEnd"/>
      <w:r>
        <w:t xml:space="preserve"> allein </w:t>
      </w:r>
      <w:proofErr w:type="spellStart"/>
      <w:r>
        <w:t>auff</w:t>
      </w:r>
      <w:proofErr w:type="spellEnd"/>
      <w:r>
        <w:t xml:space="preserve"> Gott </w:t>
      </w:r>
      <w:proofErr w:type="spellStart"/>
      <w:r>
        <w:t>vnd</w:t>
      </w:r>
      <w:proofErr w:type="spellEnd"/>
      <w:r>
        <w:t xml:space="preserve"> sein Gesetze. </w:t>
      </w:r>
      <w:proofErr w:type="spellStart"/>
      <w:r>
        <w:t>Diß</w:t>
      </w:r>
      <w:proofErr w:type="spellEnd"/>
      <w:r>
        <w:t xml:space="preserve"> </w:t>
      </w:r>
      <w:proofErr w:type="spellStart"/>
      <w:r>
        <w:t>seind</w:t>
      </w:r>
      <w:proofErr w:type="spellEnd"/>
      <w:r>
        <w:t xml:space="preserve"> die ding / die ich glaub von Christo / </w:t>
      </w:r>
      <w:proofErr w:type="spellStart"/>
      <w:r>
        <w:t>vnd</w:t>
      </w:r>
      <w:proofErr w:type="spellEnd"/>
      <w:r>
        <w:t xml:space="preserve"> </w:t>
      </w:r>
      <w:proofErr w:type="spellStart"/>
      <w:r>
        <w:t>vnser</w:t>
      </w:r>
      <w:proofErr w:type="spellEnd"/>
      <w:r>
        <w:t xml:space="preserve"> </w:t>
      </w:r>
      <w:proofErr w:type="spellStart"/>
      <w:r>
        <w:t>erlösung</w:t>
      </w:r>
      <w:proofErr w:type="spellEnd"/>
      <w:r>
        <w:t xml:space="preserve">. </w:t>
      </w:r>
    </w:p>
    <w:p w14:paraId="439B0A78" w14:textId="77777777" w:rsidR="00EB3C2B" w:rsidRDefault="00EB3C2B" w:rsidP="00EB3C2B">
      <w:pPr>
        <w:pStyle w:val="StandardWeb"/>
      </w:pPr>
      <w:r>
        <w:t xml:space="preserve">F. Du hast mir </w:t>
      </w:r>
      <w:proofErr w:type="spellStart"/>
      <w:r>
        <w:t>wol</w:t>
      </w:r>
      <w:proofErr w:type="spellEnd"/>
      <w:r>
        <w:t xml:space="preserve"> </w:t>
      </w:r>
      <w:proofErr w:type="spellStart"/>
      <w:r>
        <w:t>vnd</w:t>
      </w:r>
      <w:proofErr w:type="spellEnd"/>
      <w:r>
        <w:t xml:space="preserve"> recht erklärt / was in sechs </w:t>
      </w:r>
      <w:proofErr w:type="spellStart"/>
      <w:r>
        <w:t>artickeln</w:t>
      </w:r>
      <w:proofErr w:type="spellEnd"/>
      <w:r>
        <w:t xml:space="preserve"> </w:t>
      </w:r>
      <w:proofErr w:type="spellStart"/>
      <w:r>
        <w:t>vns</w:t>
      </w:r>
      <w:proofErr w:type="spellEnd"/>
      <w:r>
        <w:t xml:space="preserve"> von Christo zu glauben für </w:t>
      </w:r>
      <w:proofErr w:type="spellStart"/>
      <w:r>
        <w:t>gestelt</w:t>
      </w:r>
      <w:proofErr w:type="spellEnd"/>
      <w:r>
        <w:t xml:space="preserve"> </w:t>
      </w:r>
      <w:proofErr w:type="spellStart"/>
      <w:r>
        <w:t>wirt</w:t>
      </w:r>
      <w:proofErr w:type="spellEnd"/>
      <w:r>
        <w:t xml:space="preserve">: schreit nun mehr auch </w:t>
      </w:r>
      <w:proofErr w:type="spellStart"/>
      <w:r>
        <w:t>auff</w:t>
      </w:r>
      <w:proofErr w:type="spellEnd"/>
      <w:r>
        <w:t xml:space="preserve"> den dritten </w:t>
      </w:r>
      <w:proofErr w:type="spellStart"/>
      <w:r>
        <w:t>puncten</w:t>
      </w:r>
      <w:proofErr w:type="spellEnd"/>
      <w:r>
        <w:t xml:space="preserve"> deß Christlichen </w:t>
      </w:r>
      <w:proofErr w:type="spellStart"/>
      <w:r>
        <w:t>glaubens</w:t>
      </w:r>
      <w:proofErr w:type="spellEnd"/>
      <w:r>
        <w:t xml:space="preserve">. </w:t>
      </w:r>
    </w:p>
    <w:p w14:paraId="2DED88F8" w14:textId="77777777" w:rsidR="00EB3C2B" w:rsidRDefault="00EB3C2B" w:rsidP="00EB3C2B">
      <w:pPr>
        <w:pStyle w:val="StandardWeb"/>
      </w:pPr>
      <w:r>
        <w:t xml:space="preserve">A. </w:t>
      </w:r>
      <w:proofErr w:type="spellStart"/>
      <w:r>
        <w:t>Jch</w:t>
      </w:r>
      <w:proofErr w:type="spellEnd"/>
      <w:r>
        <w:t xml:space="preserve"> bekenn im achten </w:t>
      </w:r>
      <w:proofErr w:type="spellStart"/>
      <w:r>
        <w:t>artickel</w:t>
      </w:r>
      <w:proofErr w:type="spellEnd"/>
      <w:r>
        <w:t xml:space="preserve"> deß Christlichen </w:t>
      </w:r>
      <w:proofErr w:type="spellStart"/>
      <w:r>
        <w:t>glaubens</w:t>
      </w:r>
      <w:proofErr w:type="spellEnd"/>
      <w:r>
        <w:t xml:space="preserve"> / </w:t>
      </w:r>
      <w:proofErr w:type="spellStart"/>
      <w:r>
        <w:t>Jch</w:t>
      </w:r>
      <w:proofErr w:type="spellEnd"/>
      <w:r>
        <w:t xml:space="preserve"> glaube in </w:t>
      </w:r>
      <w:proofErr w:type="spellStart"/>
      <w:r>
        <w:t>Heyligen</w:t>
      </w:r>
      <w:proofErr w:type="spellEnd"/>
      <w:r>
        <w:t xml:space="preserve"> Geist. </w:t>
      </w:r>
    </w:p>
    <w:p w14:paraId="0CAC50BD" w14:textId="77777777" w:rsidR="00EB3C2B" w:rsidRDefault="00EB3C2B" w:rsidP="00EB3C2B">
      <w:pPr>
        <w:pStyle w:val="StandardWeb"/>
      </w:pPr>
      <w:r>
        <w:t xml:space="preserve">F. Was verstehest du durch den H. Geist? </w:t>
      </w:r>
    </w:p>
    <w:p w14:paraId="49A21071" w14:textId="77777777" w:rsidR="00EB3C2B" w:rsidRDefault="00EB3C2B" w:rsidP="00EB3C2B">
      <w:pPr>
        <w:pStyle w:val="StandardWeb"/>
      </w:pPr>
      <w:r>
        <w:t xml:space="preserve">A. Die dritt </w:t>
      </w:r>
      <w:proofErr w:type="spellStart"/>
      <w:r>
        <w:t>person</w:t>
      </w:r>
      <w:proofErr w:type="spellEnd"/>
      <w:r>
        <w:t xml:space="preserve"> in der </w:t>
      </w:r>
      <w:proofErr w:type="spellStart"/>
      <w:r>
        <w:t>Hochwirdigen</w:t>
      </w:r>
      <w:proofErr w:type="spellEnd"/>
      <w:r>
        <w:t xml:space="preserve"> </w:t>
      </w:r>
      <w:proofErr w:type="spellStart"/>
      <w:r>
        <w:t>Dreyfaltigkeit</w:t>
      </w:r>
      <w:proofErr w:type="spellEnd"/>
      <w:r>
        <w:t xml:space="preserve"> / die vom Vatter </w:t>
      </w:r>
      <w:proofErr w:type="spellStart"/>
      <w:r>
        <w:t>vnd</w:t>
      </w:r>
      <w:proofErr w:type="spellEnd"/>
      <w:r>
        <w:t xml:space="preserve"> Sohn </w:t>
      </w:r>
      <w:proofErr w:type="spellStart"/>
      <w:r>
        <w:t>außgehet</w:t>
      </w:r>
      <w:proofErr w:type="spellEnd"/>
      <w:r>
        <w:t xml:space="preserve"> / wahren Gott / durch den wir im </w:t>
      </w:r>
      <w:proofErr w:type="spellStart"/>
      <w:r>
        <w:t>blut</w:t>
      </w:r>
      <w:proofErr w:type="spellEnd"/>
      <w:r>
        <w:t xml:space="preserve"> deß Sohns GOttes geheiliget werden: </w:t>
      </w:r>
      <w:proofErr w:type="spellStart"/>
      <w:r>
        <w:t>darumb</w:t>
      </w:r>
      <w:proofErr w:type="spellEnd"/>
      <w:r>
        <w:t xml:space="preserve"> er auch den </w:t>
      </w:r>
      <w:proofErr w:type="spellStart"/>
      <w:r>
        <w:t>namen</w:t>
      </w:r>
      <w:proofErr w:type="spellEnd"/>
      <w:r>
        <w:t xml:space="preserve"> eines </w:t>
      </w:r>
      <w:proofErr w:type="spellStart"/>
      <w:r>
        <w:t>Heyligers</w:t>
      </w:r>
      <w:proofErr w:type="spellEnd"/>
      <w:r>
        <w:t xml:space="preserve"> erlanget hat. Wir werden zwar geheiliget </w:t>
      </w:r>
      <w:proofErr w:type="spellStart"/>
      <w:r>
        <w:t>auß</w:t>
      </w:r>
      <w:proofErr w:type="spellEnd"/>
      <w:r>
        <w:t xml:space="preserve"> </w:t>
      </w:r>
      <w:proofErr w:type="spellStart"/>
      <w:r>
        <w:t>gnaden</w:t>
      </w:r>
      <w:proofErr w:type="spellEnd"/>
      <w:r>
        <w:t xml:space="preserve"> GOttes deß Vatters / aber nicht </w:t>
      </w:r>
      <w:proofErr w:type="spellStart"/>
      <w:r>
        <w:t>ohn</w:t>
      </w:r>
      <w:proofErr w:type="spellEnd"/>
      <w:r>
        <w:t xml:space="preserve"> das </w:t>
      </w:r>
      <w:proofErr w:type="spellStart"/>
      <w:r>
        <w:t>blut</w:t>
      </w:r>
      <w:proofErr w:type="spellEnd"/>
      <w:r>
        <w:t xml:space="preserve"> seines Sohns / auch nicht ohne die </w:t>
      </w:r>
      <w:proofErr w:type="spellStart"/>
      <w:r>
        <w:t>gnade</w:t>
      </w:r>
      <w:proofErr w:type="spellEnd"/>
      <w:r>
        <w:t xml:space="preserve"> deß H. Geistes / welcher </w:t>
      </w:r>
      <w:proofErr w:type="spellStart"/>
      <w:r>
        <w:t>vnsere</w:t>
      </w:r>
      <w:proofErr w:type="spellEnd"/>
      <w:r>
        <w:t xml:space="preserve"> </w:t>
      </w:r>
      <w:proofErr w:type="spellStart"/>
      <w:r>
        <w:t>gemüter</w:t>
      </w:r>
      <w:proofErr w:type="spellEnd"/>
      <w:r>
        <w:t xml:space="preserve"> erleuchtet / </w:t>
      </w:r>
      <w:proofErr w:type="spellStart"/>
      <w:r>
        <w:t>vnd</w:t>
      </w:r>
      <w:proofErr w:type="spellEnd"/>
      <w:r>
        <w:t xml:space="preserve"> den willen beweget / damit wir die </w:t>
      </w:r>
      <w:proofErr w:type="spellStart"/>
      <w:r>
        <w:t>angebottene</w:t>
      </w:r>
      <w:proofErr w:type="spellEnd"/>
      <w:r>
        <w:t xml:space="preserve"> </w:t>
      </w:r>
      <w:proofErr w:type="spellStart"/>
      <w:r>
        <w:t>gnade</w:t>
      </w:r>
      <w:proofErr w:type="spellEnd"/>
      <w:r>
        <w:t xml:space="preserve"> </w:t>
      </w:r>
      <w:proofErr w:type="spellStart"/>
      <w:r>
        <w:t>annemmen</w:t>
      </w:r>
      <w:proofErr w:type="spellEnd"/>
      <w:r>
        <w:t xml:space="preserve"> / welche eben dieser Geist in </w:t>
      </w:r>
      <w:proofErr w:type="spellStart"/>
      <w:r>
        <w:t>vns</w:t>
      </w:r>
      <w:proofErr w:type="spellEnd"/>
      <w:r>
        <w:t xml:space="preserve"> auch versiegelt. Derhalben ist diese </w:t>
      </w:r>
      <w:proofErr w:type="spellStart"/>
      <w:r>
        <w:t>Heyligung</w:t>
      </w:r>
      <w:proofErr w:type="spellEnd"/>
      <w:r>
        <w:t xml:space="preserve"> durch </w:t>
      </w:r>
      <w:proofErr w:type="spellStart"/>
      <w:r>
        <w:t>auß</w:t>
      </w:r>
      <w:proofErr w:type="spellEnd"/>
      <w:r>
        <w:t xml:space="preserve"> Geistlich. Denn ob sie schon nicht vollkommen ist / </w:t>
      </w:r>
      <w:proofErr w:type="spellStart"/>
      <w:r>
        <w:t>vnd</w:t>
      </w:r>
      <w:proofErr w:type="spellEnd"/>
      <w:r>
        <w:t xml:space="preserve"> der leib / </w:t>
      </w:r>
      <w:proofErr w:type="spellStart"/>
      <w:r>
        <w:t>vnd</w:t>
      </w:r>
      <w:proofErr w:type="spellEnd"/>
      <w:r>
        <w:t xml:space="preserve"> das </w:t>
      </w:r>
      <w:proofErr w:type="spellStart"/>
      <w:r>
        <w:t>blut</w:t>
      </w:r>
      <w:proofErr w:type="spellEnd"/>
      <w:r>
        <w:t xml:space="preserve"> deß Herren </w:t>
      </w:r>
      <w:proofErr w:type="spellStart"/>
      <w:r>
        <w:t>wahrhafftig</w:t>
      </w:r>
      <w:proofErr w:type="spellEnd"/>
      <w:r>
        <w:t xml:space="preserve"> leiblich </w:t>
      </w:r>
      <w:proofErr w:type="spellStart"/>
      <w:r>
        <w:t>seind</w:t>
      </w:r>
      <w:proofErr w:type="spellEnd"/>
      <w:r>
        <w:t xml:space="preserve"> / welche auch leiblich / nicht Geistlich für </w:t>
      </w:r>
      <w:proofErr w:type="spellStart"/>
      <w:r>
        <w:t>vnsere</w:t>
      </w:r>
      <w:proofErr w:type="spellEnd"/>
      <w:r>
        <w:t xml:space="preserve"> </w:t>
      </w:r>
      <w:proofErr w:type="spellStart"/>
      <w:r>
        <w:t>erlösung</w:t>
      </w:r>
      <w:proofErr w:type="spellEnd"/>
      <w:r>
        <w:t xml:space="preserve"> </w:t>
      </w:r>
      <w:proofErr w:type="spellStart"/>
      <w:r>
        <w:t>vnnd</w:t>
      </w:r>
      <w:proofErr w:type="spellEnd"/>
      <w:r>
        <w:t xml:space="preserve"> Heiligung dahin gegeben </w:t>
      </w:r>
      <w:proofErr w:type="spellStart"/>
      <w:r>
        <w:t>seind</w:t>
      </w:r>
      <w:proofErr w:type="spellEnd"/>
      <w:r>
        <w:t xml:space="preserve">: so </w:t>
      </w:r>
      <w:proofErr w:type="spellStart"/>
      <w:r>
        <w:t>wirt</w:t>
      </w:r>
      <w:proofErr w:type="spellEnd"/>
      <w:r>
        <w:t xml:space="preserve"> doch die </w:t>
      </w:r>
      <w:proofErr w:type="spellStart"/>
      <w:r>
        <w:t>krafft</w:t>
      </w:r>
      <w:proofErr w:type="spellEnd"/>
      <w:r>
        <w:t xml:space="preserve"> / </w:t>
      </w:r>
      <w:proofErr w:type="spellStart"/>
      <w:r>
        <w:t>wirckung</w:t>
      </w:r>
      <w:proofErr w:type="spellEnd"/>
      <w:r>
        <w:t xml:space="preserve"> </w:t>
      </w:r>
      <w:proofErr w:type="spellStart"/>
      <w:r>
        <w:t>vnd</w:t>
      </w:r>
      <w:proofErr w:type="spellEnd"/>
      <w:r>
        <w:t xml:space="preserve"> </w:t>
      </w:r>
      <w:proofErr w:type="spellStart"/>
      <w:r>
        <w:t>frucht</w:t>
      </w:r>
      <w:proofErr w:type="spellEnd"/>
      <w:r>
        <w:t xml:space="preserve"> / die </w:t>
      </w:r>
      <w:proofErr w:type="spellStart"/>
      <w:r>
        <w:t>darauß</w:t>
      </w:r>
      <w:proofErr w:type="spellEnd"/>
      <w:r>
        <w:t xml:space="preserve"> </w:t>
      </w:r>
      <w:proofErr w:type="spellStart"/>
      <w:r>
        <w:t>vns</w:t>
      </w:r>
      <w:proofErr w:type="spellEnd"/>
      <w:r>
        <w:t xml:space="preserve"> </w:t>
      </w:r>
      <w:proofErr w:type="spellStart"/>
      <w:r>
        <w:t>zukompt</w:t>
      </w:r>
      <w:proofErr w:type="spellEnd"/>
      <w:r>
        <w:t xml:space="preserve"> / mit keinem leiblichen oder </w:t>
      </w:r>
      <w:proofErr w:type="spellStart"/>
      <w:r>
        <w:t>greifflichen</w:t>
      </w:r>
      <w:proofErr w:type="spellEnd"/>
      <w:r>
        <w:t xml:space="preserve"> ding / sondern durch den Geist Gottes in </w:t>
      </w:r>
      <w:proofErr w:type="spellStart"/>
      <w:r>
        <w:t>vnsere</w:t>
      </w:r>
      <w:proofErr w:type="spellEnd"/>
      <w:r>
        <w:t xml:space="preserve"> </w:t>
      </w:r>
      <w:proofErr w:type="spellStart"/>
      <w:r>
        <w:t>hertzen</w:t>
      </w:r>
      <w:proofErr w:type="spellEnd"/>
      <w:r>
        <w:t xml:space="preserve"> eingegossen </w:t>
      </w:r>
      <w:proofErr w:type="spellStart"/>
      <w:r>
        <w:t>vnd</w:t>
      </w:r>
      <w:proofErr w:type="spellEnd"/>
      <w:r>
        <w:t xml:space="preserve"> mitgetheilet / </w:t>
      </w:r>
      <w:proofErr w:type="spellStart"/>
      <w:r>
        <w:t>vnd</w:t>
      </w:r>
      <w:proofErr w:type="spellEnd"/>
      <w:r>
        <w:t xml:space="preserve"> </w:t>
      </w:r>
      <w:proofErr w:type="spellStart"/>
      <w:r>
        <w:t>wirdt</w:t>
      </w:r>
      <w:proofErr w:type="spellEnd"/>
      <w:r>
        <w:t xml:space="preserve"> allein mit wahrem glauben </w:t>
      </w:r>
      <w:proofErr w:type="spellStart"/>
      <w:r>
        <w:t>ergrieffen</w:t>
      </w:r>
      <w:proofErr w:type="spellEnd"/>
      <w:r>
        <w:t xml:space="preserve">. Denn das </w:t>
      </w:r>
      <w:proofErr w:type="spellStart"/>
      <w:r>
        <w:t>gemüth</w:t>
      </w:r>
      <w:proofErr w:type="spellEnd"/>
      <w:r>
        <w:t xml:space="preserve"> oder der Geist deß </w:t>
      </w:r>
      <w:proofErr w:type="spellStart"/>
      <w:r>
        <w:t>menschen</w:t>
      </w:r>
      <w:proofErr w:type="spellEnd"/>
      <w:r>
        <w:t xml:space="preserve"> ist </w:t>
      </w:r>
      <w:proofErr w:type="spellStart"/>
      <w:r>
        <w:t>fehig</w:t>
      </w:r>
      <w:proofErr w:type="spellEnd"/>
      <w:r>
        <w:t xml:space="preserve"> deß Geistes oder </w:t>
      </w:r>
      <w:proofErr w:type="spellStart"/>
      <w:r>
        <w:t>vnser</w:t>
      </w:r>
      <w:proofErr w:type="spellEnd"/>
      <w:r>
        <w:t xml:space="preserve"> </w:t>
      </w:r>
      <w:proofErr w:type="spellStart"/>
      <w:r>
        <w:t>Heyligung</w:t>
      </w:r>
      <w:proofErr w:type="spellEnd"/>
      <w:r>
        <w:t xml:space="preserve"> / oder der </w:t>
      </w:r>
      <w:proofErr w:type="spellStart"/>
      <w:r>
        <w:t>gnade</w:t>
      </w:r>
      <w:proofErr w:type="spellEnd"/>
      <w:r>
        <w:t xml:space="preserve"> Gottes. </w:t>
      </w:r>
    </w:p>
    <w:p w14:paraId="695D9837" w14:textId="77777777" w:rsidR="00EB3C2B" w:rsidRDefault="00EB3C2B" w:rsidP="00EB3C2B">
      <w:pPr>
        <w:pStyle w:val="StandardWeb"/>
      </w:pPr>
      <w:r>
        <w:t xml:space="preserve">F. Glaubst du aber / daß auch </w:t>
      </w:r>
      <w:proofErr w:type="spellStart"/>
      <w:r>
        <w:t>vnsere</w:t>
      </w:r>
      <w:proofErr w:type="spellEnd"/>
      <w:r>
        <w:t xml:space="preserve"> leibe geheiliget werden / wie der Apostel spricht: Gott aber deß </w:t>
      </w:r>
      <w:proofErr w:type="spellStart"/>
      <w:r>
        <w:t>friedes</w:t>
      </w:r>
      <w:proofErr w:type="spellEnd"/>
      <w:r>
        <w:t xml:space="preserve"> </w:t>
      </w:r>
      <w:proofErr w:type="spellStart"/>
      <w:r>
        <w:t>heylige</w:t>
      </w:r>
      <w:proofErr w:type="spellEnd"/>
      <w:r>
        <w:t xml:space="preserve"> euch </w:t>
      </w:r>
      <w:proofErr w:type="spellStart"/>
      <w:r>
        <w:t>gantz</w:t>
      </w:r>
      <w:proofErr w:type="spellEnd"/>
      <w:r>
        <w:t xml:space="preserve"> </w:t>
      </w:r>
      <w:proofErr w:type="spellStart"/>
      <w:r>
        <w:t>vnd</w:t>
      </w:r>
      <w:proofErr w:type="spellEnd"/>
      <w:r>
        <w:t xml:space="preserve"> gar / </w:t>
      </w:r>
      <w:proofErr w:type="spellStart"/>
      <w:r>
        <w:t>vnnd</w:t>
      </w:r>
      <w:proofErr w:type="spellEnd"/>
      <w:r>
        <w:t xml:space="preserve"> </w:t>
      </w:r>
      <w:proofErr w:type="spellStart"/>
      <w:r>
        <w:t>ewer</w:t>
      </w:r>
      <w:proofErr w:type="spellEnd"/>
      <w:r>
        <w:t xml:space="preserve"> </w:t>
      </w:r>
      <w:proofErr w:type="spellStart"/>
      <w:r>
        <w:t>gantzer</w:t>
      </w:r>
      <w:proofErr w:type="spellEnd"/>
      <w:r>
        <w:t xml:space="preserve"> Geist / </w:t>
      </w:r>
      <w:proofErr w:type="spellStart"/>
      <w:r>
        <w:t>vnd</w:t>
      </w:r>
      <w:proofErr w:type="spellEnd"/>
      <w:r>
        <w:t xml:space="preserve"> </w:t>
      </w:r>
      <w:proofErr w:type="spellStart"/>
      <w:r>
        <w:t>ewere</w:t>
      </w:r>
      <w:proofErr w:type="spellEnd"/>
      <w:r>
        <w:t xml:space="preserve"> </w:t>
      </w:r>
      <w:proofErr w:type="spellStart"/>
      <w:r>
        <w:t>seele</w:t>
      </w:r>
      <w:proofErr w:type="spellEnd"/>
      <w:r>
        <w:t xml:space="preserve"> / </w:t>
      </w:r>
      <w:proofErr w:type="spellStart"/>
      <w:r>
        <w:t>vnnd</w:t>
      </w:r>
      <w:proofErr w:type="spellEnd"/>
      <w:r>
        <w:t xml:space="preserve"> </w:t>
      </w:r>
      <w:proofErr w:type="spellStart"/>
      <w:r>
        <w:t>ewer</w:t>
      </w:r>
      <w:proofErr w:type="spellEnd"/>
      <w:r>
        <w:t xml:space="preserve"> leib werde </w:t>
      </w:r>
      <w:proofErr w:type="spellStart"/>
      <w:r>
        <w:t>vnstrefflich</w:t>
      </w:r>
      <w:proofErr w:type="spellEnd"/>
      <w:r>
        <w:t xml:space="preserve"> behalten. </w:t>
      </w:r>
    </w:p>
    <w:p w14:paraId="46A555AA" w14:textId="77777777" w:rsidR="00EB3C2B" w:rsidRDefault="00EB3C2B" w:rsidP="00EB3C2B">
      <w:pPr>
        <w:pStyle w:val="StandardWeb"/>
      </w:pPr>
      <w:r>
        <w:t xml:space="preserve">A. </w:t>
      </w:r>
      <w:proofErr w:type="spellStart"/>
      <w:r>
        <w:t>Jch</w:t>
      </w:r>
      <w:proofErr w:type="spellEnd"/>
      <w:r>
        <w:t xml:space="preserve"> glaub zwar / daß auch </w:t>
      </w:r>
      <w:proofErr w:type="spellStart"/>
      <w:r>
        <w:t>vnsere</w:t>
      </w:r>
      <w:proofErr w:type="spellEnd"/>
      <w:r>
        <w:t xml:space="preserve"> leibe geheiliget werden / aber eben durch den Geist / </w:t>
      </w:r>
      <w:proofErr w:type="spellStart"/>
      <w:r>
        <w:t>vnd</w:t>
      </w:r>
      <w:proofErr w:type="spellEnd"/>
      <w:r>
        <w:t xml:space="preserve"> </w:t>
      </w:r>
      <w:proofErr w:type="spellStart"/>
      <w:r>
        <w:t>auff</w:t>
      </w:r>
      <w:proofErr w:type="spellEnd"/>
      <w:r>
        <w:t xml:space="preserve"> Geistliche weise. </w:t>
      </w:r>
      <w:proofErr w:type="spellStart"/>
      <w:r>
        <w:t>Jch</w:t>
      </w:r>
      <w:proofErr w:type="spellEnd"/>
      <w:r>
        <w:t xml:space="preserve"> setz </w:t>
      </w:r>
      <w:proofErr w:type="spellStart"/>
      <w:r>
        <w:t>diß</w:t>
      </w:r>
      <w:proofErr w:type="spellEnd"/>
      <w:r>
        <w:t xml:space="preserve"> hin / daß auch </w:t>
      </w:r>
      <w:proofErr w:type="spellStart"/>
      <w:r>
        <w:t>vnsere</w:t>
      </w:r>
      <w:proofErr w:type="spellEnd"/>
      <w:r>
        <w:t xml:space="preserve"> leibe geheiliget werden / da wir </w:t>
      </w:r>
      <w:proofErr w:type="spellStart"/>
      <w:r>
        <w:t>vns</w:t>
      </w:r>
      <w:proofErr w:type="spellEnd"/>
      <w:r>
        <w:t xml:space="preserve"> enthalten vor denen dingen / mit denen wir befleckt werden: welches auch </w:t>
      </w:r>
      <w:proofErr w:type="spellStart"/>
      <w:r>
        <w:t>geschicht</w:t>
      </w:r>
      <w:proofErr w:type="spellEnd"/>
      <w:r>
        <w:t xml:space="preserve"> durch </w:t>
      </w:r>
      <w:proofErr w:type="spellStart"/>
      <w:r>
        <w:t>wirckung</w:t>
      </w:r>
      <w:proofErr w:type="spellEnd"/>
      <w:r>
        <w:t xml:space="preserve"> </w:t>
      </w:r>
      <w:proofErr w:type="spellStart"/>
      <w:r>
        <w:t>vnnd</w:t>
      </w:r>
      <w:proofErr w:type="spellEnd"/>
      <w:r>
        <w:t xml:space="preserve"> </w:t>
      </w:r>
      <w:proofErr w:type="spellStart"/>
      <w:r>
        <w:t>gnade</w:t>
      </w:r>
      <w:proofErr w:type="spellEnd"/>
      <w:r>
        <w:t xml:space="preserve"> deß H. Geistes: wir werden aber durch kein </w:t>
      </w:r>
      <w:proofErr w:type="spellStart"/>
      <w:r>
        <w:t>eusserlich</w:t>
      </w:r>
      <w:proofErr w:type="spellEnd"/>
      <w:r>
        <w:t xml:space="preserve"> ding / </w:t>
      </w:r>
      <w:proofErr w:type="spellStart"/>
      <w:r>
        <w:t>dz</w:t>
      </w:r>
      <w:proofErr w:type="spellEnd"/>
      <w:r>
        <w:t xml:space="preserve"> mit dem H. Geist </w:t>
      </w:r>
      <w:proofErr w:type="spellStart"/>
      <w:r>
        <w:t>vnd</w:t>
      </w:r>
      <w:proofErr w:type="spellEnd"/>
      <w:r>
        <w:t xml:space="preserve"> dem wahren glauben nicht ein ding ist / geheiliget. </w:t>
      </w:r>
    </w:p>
    <w:p w14:paraId="4FD432DF" w14:textId="77777777" w:rsidR="00EB3C2B" w:rsidRDefault="00EB3C2B" w:rsidP="00EB3C2B">
      <w:pPr>
        <w:pStyle w:val="StandardWeb"/>
      </w:pPr>
      <w:r>
        <w:t xml:space="preserve">F. So hör ich </w:t>
      </w:r>
      <w:proofErr w:type="spellStart"/>
      <w:r>
        <w:t>wol</w:t>
      </w:r>
      <w:proofErr w:type="spellEnd"/>
      <w:r>
        <w:t xml:space="preserve"> / du verachtest die gemeinen </w:t>
      </w:r>
      <w:proofErr w:type="spellStart"/>
      <w:r>
        <w:t>heiligungen</w:t>
      </w:r>
      <w:proofErr w:type="spellEnd"/>
      <w:r>
        <w:t xml:space="preserve"> oder </w:t>
      </w:r>
      <w:proofErr w:type="spellStart"/>
      <w:r>
        <w:t>weyhungen</w:t>
      </w:r>
      <w:proofErr w:type="spellEnd"/>
      <w:r>
        <w:t xml:space="preserve"> durch das </w:t>
      </w:r>
      <w:proofErr w:type="spellStart"/>
      <w:r>
        <w:t>weyhwasser</w:t>
      </w:r>
      <w:proofErr w:type="spellEnd"/>
      <w:r>
        <w:t xml:space="preserve"> /</w:t>
      </w:r>
      <w:proofErr w:type="spellStart"/>
      <w:r>
        <w:t>vnnd</w:t>
      </w:r>
      <w:proofErr w:type="spellEnd"/>
      <w:r>
        <w:t xml:space="preserve"> durch andere ding / die </w:t>
      </w:r>
      <w:proofErr w:type="spellStart"/>
      <w:r>
        <w:t>auß</w:t>
      </w:r>
      <w:proofErr w:type="spellEnd"/>
      <w:r>
        <w:t xml:space="preserve"> menschlichem </w:t>
      </w:r>
      <w:proofErr w:type="spellStart"/>
      <w:r>
        <w:t>gutduncken</w:t>
      </w:r>
      <w:proofErr w:type="spellEnd"/>
      <w:r>
        <w:t xml:space="preserve"> </w:t>
      </w:r>
      <w:proofErr w:type="spellStart"/>
      <w:r>
        <w:t>geweyhet</w:t>
      </w:r>
      <w:proofErr w:type="spellEnd"/>
      <w:r>
        <w:t xml:space="preserve"> </w:t>
      </w:r>
      <w:proofErr w:type="spellStart"/>
      <w:r>
        <w:t>vnd</w:t>
      </w:r>
      <w:proofErr w:type="spellEnd"/>
      <w:r>
        <w:t xml:space="preserve"> </w:t>
      </w:r>
      <w:proofErr w:type="spellStart"/>
      <w:r>
        <w:t>geheyliget</w:t>
      </w:r>
      <w:proofErr w:type="spellEnd"/>
      <w:r>
        <w:t xml:space="preserve"> </w:t>
      </w:r>
      <w:proofErr w:type="spellStart"/>
      <w:r>
        <w:t>seind</w:t>
      </w:r>
      <w:proofErr w:type="spellEnd"/>
      <w:r>
        <w:t xml:space="preserve"> / </w:t>
      </w:r>
      <w:proofErr w:type="spellStart"/>
      <w:r>
        <w:t>vnd</w:t>
      </w:r>
      <w:proofErr w:type="spellEnd"/>
      <w:r>
        <w:t xml:space="preserve"> da zu </w:t>
      </w:r>
      <w:proofErr w:type="spellStart"/>
      <w:r>
        <w:t>geheyliget</w:t>
      </w:r>
      <w:proofErr w:type="spellEnd"/>
      <w:r>
        <w:t xml:space="preserve"> / daß sie dem </w:t>
      </w:r>
      <w:proofErr w:type="spellStart"/>
      <w:r>
        <w:t>menschen</w:t>
      </w:r>
      <w:proofErr w:type="spellEnd"/>
      <w:r>
        <w:t xml:space="preserve"> die rechte </w:t>
      </w:r>
      <w:proofErr w:type="spellStart"/>
      <w:r>
        <w:t>heyligung</w:t>
      </w:r>
      <w:proofErr w:type="spellEnd"/>
      <w:r>
        <w:t xml:space="preserve"> geben. </w:t>
      </w:r>
    </w:p>
    <w:p w14:paraId="1AB0863B" w14:textId="77777777" w:rsidR="00EB3C2B" w:rsidRDefault="00EB3C2B" w:rsidP="00EB3C2B">
      <w:pPr>
        <w:pStyle w:val="StandardWeb"/>
      </w:pPr>
      <w:r>
        <w:t xml:space="preserve">A. Ja ich </w:t>
      </w:r>
      <w:proofErr w:type="spellStart"/>
      <w:r>
        <w:t>verwerffe</w:t>
      </w:r>
      <w:proofErr w:type="spellEnd"/>
      <w:r>
        <w:t xml:space="preserve"> sie </w:t>
      </w:r>
      <w:proofErr w:type="spellStart"/>
      <w:r>
        <w:t>standhafftiglich</w:t>
      </w:r>
      <w:proofErr w:type="spellEnd"/>
      <w:r>
        <w:t xml:space="preserve"> / eins theils weil sie weit ein ander ding </w:t>
      </w:r>
      <w:proofErr w:type="spellStart"/>
      <w:r>
        <w:t>seind</w:t>
      </w:r>
      <w:proofErr w:type="spellEnd"/>
      <w:r>
        <w:t xml:space="preserve"> / als der Geist / der allein </w:t>
      </w:r>
      <w:proofErr w:type="spellStart"/>
      <w:r>
        <w:t>wahrhafftiglich</w:t>
      </w:r>
      <w:proofErr w:type="spellEnd"/>
      <w:r>
        <w:t xml:space="preserve"> </w:t>
      </w:r>
      <w:proofErr w:type="spellStart"/>
      <w:r>
        <w:t>heyliget</w:t>
      </w:r>
      <w:proofErr w:type="spellEnd"/>
      <w:r>
        <w:t xml:space="preserve">: anders theils daß im </w:t>
      </w:r>
      <w:proofErr w:type="spellStart"/>
      <w:r>
        <w:t>wort</w:t>
      </w:r>
      <w:proofErr w:type="spellEnd"/>
      <w:r>
        <w:t xml:space="preserve"> Gottes / der </w:t>
      </w:r>
      <w:proofErr w:type="spellStart"/>
      <w:r>
        <w:t>vns</w:t>
      </w:r>
      <w:proofErr w:type="spellEnd"/>
      <w:r>
        <w:t xml:space="preserve"> </w:t>
      </w:r>
      <w:proofErr w:type="spellStart"/>
      <w:r>
        <w:t>heyliget</w:t>
      </w:r>
      <w:proofErr w:type="spellEnd"/>
      <w:r>
        <w:t xml:space="preserve"> / kein </w:t>
      </w:r>
      <w:proofErr w:type="spellStart"/>
      <w:r>
        <w:t>befehl</w:t>
      </w:r>
      <w:proofErr w:type="spellEnd"/>
      <w:r>
        <w:t xml:space="preserve"> nicht ist / daß </w:t>
      </w:r>
      <w:proofErr w:type="spellStart"/>
      <w:r>
        <w:t>mann</w:t>
      </w:r>
      <w:proofErr w:type="spellEnd"/>
      <w:r>
        <w:t xml:space="preserve"> diese ding die </w:t>
      </w:r>
      <w:proofErr w:type="spellStart"/>
      <w:r>
        <w:t>leute</w:t>
      </w:r>
      <w:proofErr w:type="spellEnd"/>
      <w:r>
        <w:t xml:space="preserve"> zu </w:t>
      </w:r>
      <w:proofErr w:type="spellStart"/>
      <w:r>
        <w:t>weyhen</w:t>
      </w:r>
      <w:proofErr w:type="spellEnd"/>
      <w:r>
        <w:t xml:space="preserve"> oder zu </w:t>
      </w:r>
      <w:proofErr w:type="spellStart"/>
      <w:r>
        <w:t>heyligen</w:t>
      </w:r>
      <w:proofErr w:type="spellEnd"/>
      <w:r>
        <w:t xml:space="preserve"> gebraucht habe. </w:t>
      </w:r>
    </w:p>
    <w:p w14:paraId="011A4A86" w14:textId="77777777" w:rsidR="00EB3C2B" w:rsidRDefault="00EB3C2B" w:rsidP="00EB3C2B">
      <w:pPr>
        <w:pStyle w:val="StandardWeb"/>
      </w:pPr>
      <w:r>
        <w:t xml:space="preserve">F. Weil aber das </w:t>
      </w:r>
      <w:proofErr w:type="spellStart"/>
      <w:r>
        <w:t>wort</w:t>
      </w:r>
      <w:proofErr w:type="spellEnd"/>
      <w:r>
        <w:t xml:space="preserve"> Gottes / das </w:t>
      </w:r>
      <w:proofErr w:type="spellStart"/>
      <w:r>
        <w:t>glaubig</w:t>
      </w:r>
      <w:proofErr w:type="spellEnd"/>
      <w:r>
        <w:t xml:space="preserve"> </w:t>
      </w:r>
      <w:proofErr w:type="spellStart"/>
      <w:r>
        <w:t>gebett</w:t>
      </w:r>
      <w:proofErr w:type="spellEnd"/>
      <w:r>
        <w:t xml:space="preserve"> / </w:t>
      </w:r>
      <w:proofErr w:type="spellStart"/>
      <w:r>
        <w:t>vnd</w:t>
      </w:r>
      <w:proofErr w:type="spellEnd"/>
      <w:r>
        <w:t xml:space="preserve"> die Sacrament auch </w:t>
      </w:r>
      <w:proofErr w:type="spellStart"/>
      <w:r>
        <w:t>vnder</w:t>
      </w:r>
      <w:proofErr w:type="spellEnd"/>
      <w:r>
        <w:t xml:space="preserve"> die </w:t>
      </w:r>
      <w:proofErr w:type="spellStart"/>
      <w:r>
        <w:t>eusserlichen</w:t>
      </w:r>
      <w:proofErr w:type="spellEnd"/>
      <w:r>
        <w:t xml:space="preserve"> ding </w:t>
      </w:r>
      <w:proofErr w:type="spellStart"/>
      <w:r>
        <w:t>gezehlt</w:t>
      </w:r>
      <w:proofErr w:type="spellEnd"/>
      <w:r>
        <w:t xml:space="preserve"> werden / </w:t>
      </w:r>
      <w:proofErr w:type="spellStart"/>
      <w:r>
        <w:t>wilt</w:t>
      </w:r>
      <w:proofErr w:type="spellEnd"/>
      <w:r>
        <w:t xml:space="preserve"> du auch </w:t>
      </w:r>
      <w:proofErr w:type="spellStart"/>
      <w:r>
        <w:t>vmb</w:t>
      </w:r>
      <w:proofErr w:type="spellEnd"/>
      <w:r>
        <w:t xml:space="preserve"> dieser </w:t>
      </w:r>
      <w:proofErr w:type="spellStart"/>
      <w:r>
        <w:t>vrsach</w:t>
      </w:r>
      <w:proofErr w:type="spellEnd"/>
      <w:r>
        <w:t xml:space="preserve"> willen die selbigen verachten / </w:t>
      </w:r>
      <w:proofErr w:type="spellStart"/>
      <w:r>
        <w:t>vnd</w:t>
      </w:r>
      <w:proofErr w:type="spellEnd"/>
      <w:r>
        <w:t xml:space="preserve"> sagen daß sie zur </w:t>
      </w:r>
      <w:proofErr w:type="spellStart"/>
      <w:r>
        <w:t>heyligung</w:t>
      </w:r>
      <w:proofErr w:type="spellEnd"/>
      <w:r>
        <w:t xml:space="preserve"> nichts nützen? </w:t>
      </w:r>
    </w:p>
    <w:p w14:paraId="68A995EC" w14:textId="77777777" w:rsidR="00EB3C2B" w:rsidRDefault="00EB3C2B" w:rsidP="00EB3C2B">
      <w:pPr>
        <w:pStyle w:val="StandardWeb"/>
      </w:pPr>
      <w:r>
        <w:t xml:space="preserve">A. </w:t>
      </w:r>
      <w:proofErr w:type="spellStart"/>
      <w:r>
        <w:t>Jch</w:t>
      </w:r>
      <w:proofErr w:type="spellEnd"/>
      <w:r>
        <w:t xml:space="preserve"> verachte die ding nicht / die Gott mir </w:t>
      </w:r>
      <w:proofErr w:type="spellStart"/>
      <w:r>
        <w:t>vnnd</w:t>
      </w:r>
      <w:proofErr w:type="spellEnd"/>
      <w:r>
        <w:t xml:space="preserve"> der </w:t>
      </w:r>
      <w:proofErr w:type="spellStart"/>
      <w:r>
        <w:t>gantzen</w:t>
      </w:r>
      <w:proofErr w:type="spellEnd"/>
      <w:r>
        <w:t xml:space="preserve"> Kirchen durch sein H. Geist gegeben </w:t>
      </w:r>
      <w:proofErr w:type="spellStart"/>
      <w:r>
        <w:t>hatt</w:t>
      </w:r>
      <w:proofErr w:type="spellEnd"/>
      <w:r>
        <w:t xml:space="preserve"> / wie ich auch nicht in abrede bin / daß sie zur </w:t>
      </w:r>
      <w:proofErr w:type="spellStart"/>
      <w:r>
        <w:t>heyligung</w:t>
      </w:r>
      <w:proofErr w:type="spellEnd"/>
      <w:r>
        <w:t xml:space="preserve"> </w:t>
      </w:r>
      <w:proofErr w:type="spellStart"/>
      <w:r>
        <w:t>helffen</w:t>
      </w:r>
      <w:proofErr w:type="spellEnd"/>
      <w:r>
        <w:t xml:space="preserve">. Dann von diesen </w:t>
      </w:r>
      <w:proofErr w:type="spellStart"/>
      <w:r>
        <w:t>wirdt</w:t>
      </w:r>
      <w:proofErr w:type="spellEnd"/>
      <w:r>
        <w:t xml:space="preserve"> </w:t>
      </w:r>
      <w:proofErr w:type="spellStart"/>
      <w:r>
        <w:t>geredt</w:t>
      </w:r>
      <w:proofErr w:type="spellEnd"/>
      <w:r>
        <w:t xml:space="preserve"> / daß sie </w:t>
      </w:r>
      <w:proofErr w:type="spellStart"/>
      <w:r>
        <w:t>heyligen</w:t>
      </w:r>
      <w:proofErr w:type="spellEnd"/>
      <w:r>
        <w:t xml:space="preserve"> </w:t>
      </w:r>
      <w:proofErr w:type="spellStart"/>
      <w:r>
        <w:t>auff</w:t>
      </w:r>
      <w:proofErr w:type="spellEnd"/>
      <w:r>
        <w:t xml:space="preserve"> sein weise. Gott der Vatter </w:t>
      </w:r>
      <w:proofErr w:type="spellStart"/>
      <w:r>
        <w:t>heyliget</w:t>
      </w:r>
      <w:proofErr w:type="spellEnd"/>
      <w:r>
        <w:t xml:space="preserve"> </w:t>
      </w:r>
      <w:proofErr w:type="spellStart"/>
      <w:r>
        <w:t>vns</w:t>
      </w:r>
      <w:proofErr w:type="spellEnd"/>
      <w:r>
        <w:t xml:space="preserve"> </w:t>
      </w:r>
      <w:proofErr w:type="spellStart"/>
      <w:r>
        <w:t>auß</w:t>
      </w:r>
      <w:proofErr w:type="spellEnd"/>
      <w:r>
        <w:t xml:space="preserve"> seiner </w:t>
      </w:r>
      <w:proofErr w:type="spellStart"/>
      <w:r>
        <w:t>gnade</w:t>
      </w:r>
      <w:proofErr w:type="spellEnd"/>
      <w:r>
        <w:t xml:space="preserve"> / in dem </w:t>
      </w:r>
      <w:proofErr w:type="spellStart"/>
      <w:r>
        <w:t>blut</w:t>
      </w:r>
      <w:proofErr w:type="spellEnd"/>
      <w:r>
        <w:t xml:space="preserve"> seines Sohns durch den H. Geist. Weil wir aber nicht allein ein </w:t>
      </w:r>
      <w:proofErr w:type="spellStart"/>
      <w:r>
        <w:t>seele</w:t>
      </w:r>
      <w:proofErr w:type="spellEnd"/>
      <w:r>
        <w:t xml:space="preserve"> oder Geist / sondern auch ein leib haben / so braucht GOtt </w:t>
      </w:r>
      <w:proofErr w:type="spellStart"/>
      <w:r>
        <w:t>gemeinlich</w:t>
      </w:r>
      <w:proofErr w:type="spellEnd"/>
      <w:r>
        <w:t xml:space="preserve"> / die </w:t>
      </w:r>
      <w:proofErr w:type="spellStart"/>
      <w:r>
        <w:t>menschen</w:t>
      </w:r>
      <w:proofErr w:type="spellEnd"/>
      <w:r>
        <w:t xml:space="preserve"> zu </w:t>
      </w:r>
      <w:proofErr w:type="spellStart"/>
      <w:r>
        <w:t>widergeberen</w:t>
      </w:r>
      <w:proofErr w:type="spellEnd"/>
      <w:r>
        <w:t xml:space="preserve"> / </w:t>
      </w:r>
      <w:proofErr w:type="spellStart"/>
      <w:r>
        <w:t>eusserliche</w:t>
      </w:r>
      <w:proofErr w:type="spellEnd"/>
      <w:r>
        <w:t xml:space="preserve"> </w:t>
      </w:r>
      <w:proofErr w:type="spellStart"/>
      <w:r>
        <w:t>instrument</w:t>
      </w:r>
      <w:proofErr w:type="spellEnd"/>
      <w:r>
        <w:t xml:space="preserve"> </w:t>
      </w:r>
      <w:proofErr w:type="spellStart"/>
      <w:r>
        <w:t>vnnd</w:t>
      </w:r>
      <w:proofErr w:type="spellEnd"/>
      <w:r>
        <w:t xml:space="preserve"> </w:t>
      </w:r>
      <w:proofErr w:type="spellStart"/>
      <w:r>
        <w:t>werckzeuge</w:t>
      </w:r>
      <w:proofErr w:type="spellEnd"/>
      <w:r>
        <w:t xml:space="preserve">. Denn die </w:t>
      </w:r>
      <w:proofErr w:type="spellStart"/>
      <w:r>
        <w:t>heyligung</w:t>
      </w:r>
      <w:proofErr w:type="spellEnd"/>
      <w:r>
        <w:t xml:space="preserve"> deß Geistes verkündiget er in seinem </w:t>
      </w:r>
      <w:proofErr w:type="spellStart"/>
      <w:r>
        <w:t>wort</w:t>
      </w:r>
      <w:proofErr w:type="spellEnd"/>
      <w:r>
        <w:t xml:space="preserve"> / </w:t>
      </w:r>
      <w:proofErr w:type="spellStart"/>
      <w:r>
        <w:t>vnd</w:t>
      </w:r>
      <w:proofErr w:type="spellEnd"/>
      <w:r>
        <w:t xml:space="preserve"> von wegen dieser </w:t>
      </w:r>
      <w:proofErr w:type="spellStart"/>
      <w:r>
        <w:t>verkündigung</w:t>
      </w:r>
      <w:proofErr w:type="spellEnd"/>
      <w:r>
        <w:t xml:space="preserve"> der </w:t>
      </w:r>
      <w:proofErr w:type="spellStart"/>
      <w:r>
        <w:t>heyligung</w:t>
      </w:r>
      <w:proofErr w:type="spellEnd"/>
      <w:r>
        <w:t xml:space="preserve"> / so </w:t>
      </w:r>
      <w:proofErr w:type="spellStart"/>
      <w:r>
        <w:t>wirdt</w:t>
      </w:r>
      <w:proofErr w:type="spellEnd"/>
      <w:r>
        <w:t xml:space="preserve"> auch das </w:t>
      </w:r>
      <w:proofErr w:type="spellStart"/>
      <w:r>
        <w:t>wort</w:t>
      </w:r>
      <w:proofErr w:type="spellEnd"/>
      <w:r>
        <w:t xml:space="preserve"> Gottes oder die </w:t>
      </w:r>
      <w:proofErr w:type="spellStart"/>
      <w:r>
        <w:t>eusserlich</w:t>
      </w:r>
      <w:proofErr w:type="spellEnd"/>
      <w:r>
        <w:t xml:space="preserve"> predig deß </w:t>
      </w:r>
      <w:proofErr w:type="spellStart"/>
      <w:r>
        <w:t>Euangelij</w:t>
      </w:r>
      <w:proofErr w:type="spellEnd"/>
      <w:r>
        <w:t xml:space="preserve"> die </w:t>
      </w:r>
      <w:proofErr w:type="spellStart"/>
      <w:r>
        <w:t>heyligung</w:t>
      </w:r>
      <w:proofErr w:type="spellEnd"/>
      <w:r>
        <w:t xml:space="preserve"> </w:t>
      </w:r>
      <w:proofErr w:type="spellStart"/>
      <w:r>
        <w:t>genennt</w:t>
      </w:r>
      <w:proofErr w:type="spellEnd"/>
      <w:r>
        <w:t xml:space="preserve">. Gleicher weise </w:t>
      </w:r>
      <w:proofErr w:type="spellStart"/>
      <w:r>
        <w:t>begeren</w:t>
      </w:r>
      <w:proofErr w:type="spellEnd"/>
      <w:r>
        <w:t xml:space="preserve"> die </w:t>
      </w:r>
      <w:proofErr w:type="spellStart"/>
      <w:r>
        <w:t>zuhörer</w:t>
      </w:r>
      <w:proofErr w:type="spellEnd"/>
      <w:r>
        <w:t xml:space="preserve"> mit </w:t>
      </w:r>
      <w:proofErr w:type="spellStart"/>
      <w:r>
        <w:t>jhrem</w:t>
      </w:r>
      <w:proofErr w:type="spellEnd"/>
      <w:r>
        <w:t xml:space="preserve"> </w:t>
      </w:r>
      <w:proofErr w:type="spellStart"/>
      <w:r>
        <w:t>gleubigen</w:t>
      </w:r>
      <w:proofErr w:type="spellEnd"/>
      <w:r>
        <w:t xml:space="preserve"> </w:t>
      </w:r>
      <w:proofErr w:type="spellStart"/>
      <w:r>
        <w:t>gebett</w:t>
      </w:r>
      <w:proofErr w:type="spellEnd"/>
      <w:r>
        <w:t xml:space="preserve"> / daß </w:t>
      </w:r>
      <w:proofErr w:type="spellStart"/>
      <w:r>
        <w:t>jhnen</w:t>
      </w:r>
      <w:proofErr w:type="spellEnd"/>
      <w:r>
        <w:t xml:space="preserve"> diese </w:t>
      </w:r>
      <w:proofErr w:type="spellStart"/>
      <w:r>
        <w:t>heyligung</w:t>
      </w:r>
      <w:proofErr w:type="spellEnd"/>
      <w:r>
        <w:t xml:space="preserve"> von Gott gegeben werde. </w:t>
      </w:r>
      <w:proofErr w:type="spellStart"/>
      <w:r>
        <w:t>Vnnd</w:t>
      </w:r>
      <w:proofErr w:type="spellEnd"/>
      <w:r>
        <w:t xml:space="preserve"> </w:t>
      </w:r>
      <w:proofErr w:type="spellStart"/>
      <w:r>
        <w:t>auff</w:t>
      </w:r>
      <w:proofErr w:type="spellEnd"/>
      <w:r>
        <w:t xml:space="preserve"> diese weise </w:t>
      </w:r>
      <w:proofErr w:type="spellStart"/>
      <w:r>
        <w:t>heyliget</w:t>
      </w:r>
      <w:proofErr w:type="spellEnd"/>
      <w:r>
        <w:t xml:space="preserve"> das </w:t>
      </w:r>
      <w:proofErr w:type="spellStart"/>
      <w:r>
        <w:t>gebett</w:t>
      </w:r>
      <w:proofErr w:type="spellEnd"/>
      <w:r>
        <w:t xml:space="preserve"> auch. Als die H. Sacrament / weil sie diese </w:t>
      </w:r>
      <w:proofErr w:type="spellStart"/>
      <w:r>
        <w:t>heyligung</w:t>
      </w:r>
      <w:proofErr w:type="spellEnd"/>
      <w:r>
        <w:t xml:space="preserve"> bedeuten / </w:t>
      </w:r>
      <w:proofErr w:type="spellStart"/>
      <w:r>
        <w:t>versieglen</w:t>
      </w:r>
      <w:proofErr w:type="spellEnd"/>
      <w:r>
        <w:t xml:space="preserve"> </w:t>
      </w:r>
      <w:proofErr w:type="spellStart"/>
      <w:r>
        <w:t>vnd</w:t>
      </w:r>
      <w:proofErr w:type="spellEnd"/>
      <w:r>
        <w:t xml:space="preserve"> </w:t>
      </w:r>
      <w:proofErr w:type="spellStart"/>
      <w:r>
        <w:t>auff</w:t>
      </w:r>
      <w:proofErr w:type="spellEnd"/>
      <w:r>
        <w:t xml:space="preserve"> </w:t>
      </w:r>
      <w:proofErr w:type="spellStart"/>
      <w:r>
        <w:t>jhr</w:t>
      </w:r>
      <w:proofErr w:type="spellEnd"/>
      <w:r>
        <w:t xml:space="preserve"> weise den </w:t>
      </w:r>
      <w:proofErr w:type="spellStart"/>
      <w:r>
        <w:t>glaubigen</w:t>
      </w:r>
      <w:proofErr w:type="spellEnd"/>
      <w:r>
        <w:t xml:space="preserve"> darbieten / so </w:t>
      </w:r>
      <w:proofErr w:type="spellStart"/>
      <w:r>
        <w:t>wirdt</w:t>
      </w:r>
      <w:proofErr w:type="spellEnd"/>
      <w:r>
        <w:t xml:space="preserve"> auch von </w:t>
      </w:r>
      <w:proofErr w:type="spellStart"/>
      <w:r>
        <w:t>jhnen</w:t>
      </w:r>
      <w:proofErr w:type="spellEnd"/>
      <w:r>
        <w:t xml:space="preserve"> </w:t>
      </w:r>
      <w:proofErr w:type="spellStart"/>
      <w:r>
        <w:t>geredt</w:t>
      </w:r>
      <w:proofErr w:type="spellEnd"/>
      <w:r>
        <w:t xml:space="preserve"> / daß sie </w:t>
      </w:r>
      <w:proofErr w:type="spellStart"/>
      <w:r>
        <w:t>heyligen</w:t>
      </w:r>
      <w:proofErr w:type="spellEnd"/>
      <w:r>
        <w:t xml:space="preserve">. </w:t>
      </w:r>
      <w:proofErr w:type="spellStart"/>
      <w:r>
        <w:t>Auff</w:t>
      </w:r>
      <w:proofErr w:type="spellEnd"/>
      <w:r>
        <w:t xml:space="preserve"> gleiche weise lesen wir / daß GOtt in allem Gesetz von Priestern gesagt </w:t>
      </w:r>
      <w:proofErr w:type="spellStart"/>
      <w:r>
        <w:t>hatt</w:t>
      </w:r>
      <w:proofErr w:type="spellEnd"/>
      <w:r>
        <w:t xml:space="preserve">: </w:t>
      </w:r>
      <w:proofErr w:type="spellStart"/>
      <w:r>
        <w:t>Jch</w:t>
      </w:r>
      <w:proofErr w:type="spellEnd"/>
      <w:r>
        <w:t xml:space="preserve"> bin der Herr / der ich sie </w:t>
      </w:r>
      <w:proofErr w:type="spellStart"/>
      <w:r>
        <w:t>heylige</w:t>
      </w:r>
      <w:proofErr w:type="spellEnd"/>
      <w:r>
        <w:t xml:space="preserve">. </w:t>
      </w:r>
      <w:proofErr w:type="spellStart"/>
      <w:r>
        <w:t>Vnd</w:t>
      </w:r>
      <w:proofErr w:type="spellEnd"/>
      <w:r>
        <w:t xml:space="preserve"> eben er habe zum Mose gesprochen. Du </w:t>
      </w:r>
      <w:proofErr w:type="spellStart"/>
      <w:r>
        <w:t>solt</w:t>
      </w:r>
      <w:proofErr w:type="spellEnd"/>
      <w:r>
        <w:t xml:space="preserve"> sie </w:t>
      </w:r>
      <w:proofErr w:type="spellStart"/>
      <w:r>
        <w:t>heyligen</w:t>
      </w:r>
      <w:proofErr w:type="spellEnd"/>
      <w:r>
        <w:t xml:space="preserve">. Welches die </w:t>
      </w:r>
      <w:proofErr w:type="spellStart"/>
      <w:r>
        <w:t>außleger</w:t>
      </w:r>
      <w:proofErr w:type="spellEnd"/>
      <w:r>
        <w:t xml:space="preserve"> deß </w:t>
      </w:r>
      <w:proofErr w:type="spellStart"/>
      <w:r>
        <w:t>worts</w:t>
      </w:r>
      <w:proofErr w:type="spellEnd"/>
      <w:r>
        <w:t xml:space="preserve"> Gottes recht also erklärt haben. Der Herr </w:t>
      </w:r>
      <w:proofErr w:type="spellStart"/>
      <w:r>
        <w:t>heylige</w:t>
      </w:r>
      <w:proofErr w:type="spellEnd"/>
      <w:r>
        <w:t xml:space="preserve"> mit der </w:t>
      </w:r>
      <w:proofErr w:type="spellStart"/>
      <w:r>
        <w:t>vnsichtbaren</w:t>
      </w:r>
      <w:proofErr w:type="spellEnd"/>
      <w:r>
        <w:t xml:space="preserve"> </w:t>
      </w:r>
      <w:proofErr w:type="spellStart"/>
      <w:r>
        <w:t>gnade</w:t>
      </w:r>
      <w:proofErr w:type="spellEnd"/>
      <w:r>
        <w:t xml:space="preserve">: Moses aber mit den sichtbaren Sacramenten durch seinen dienst. </w:t>
      </w:r>
    </w:p>
    <w:p w14:paraId="4CE9751F" w14:textId="77777777" w:rsidR="00EB3C2B" w:rsidRDefault="00EB3C2B" w:rsidP="00EB3C2B">
      <w:pPr>
        <w:pStyle w:val="StandardWeb"/>
      </w:pPr>
      <w:r>
        <w:t xml:space="preserve">F. Was </w:t>
      </w:r>
      <w:proofErr w:type="spellStart"/>
      <w:r>
        <w:t>begreifft</w:t>
      </w:r>
      <w:proofErr w:type="spellEnd"/>
      <w:r>
        <w:t xml:space="preserve"> der </w:t>
      </w:r>
      <w:proofErr w:type="spellStart"/>
      <w:r>
        <w:t>vierdt</w:t>
      </w:r>
      <w:proofErr w:type="spellEnd"/>
      <w:r>
        <w:t xml:space="preserve"> </w:t>
      </w:r>
      <w:proofErr w:type="spellStart"/>
      <w:r>
        <w:t>puncten</w:t>
      </w:r>
      <w:proofErr w:type="spellEnd"/>
      <w:r>
        <w:t xml:space="preserve"> deß Apostolischen </w:t>
      </w:r>
      <w:proofErr w:type="spellStart"/>
      <w:r>
        <w:t>glaubens</w:t>
      </w:r>
      <w:proofErr w:type="spellEnd"/>
      <w:r>
        <w:t xml:space="preserve">? </w:t>
      </w:r>
    </w:p>
    <w:p w14:paraId="333F0B44" w14:textId="77777777" w:rsidR="00EB3C2B" w:rsidRDefault="00EB3C2B" w:rsidP="00EB3C2B">
      <w:pPr>
        <w:pStyle w:val="StandardWeb"/>
      </w:pPr>
      <w:r>
        <w:t xml:space="preserve">A. Die </w:t>
      </w:r>
      <w:proofErr w:type="spellStart"/>
      <w:r>
        <w:t>vberigen</w:t>
      </w:r>
      <w:proofErr w:type="spellEnd"/>
      <w:r>
        <w:t xml:space="preserve"> vier </w:t>
      </w:r>
      <w:proofErr w:type="spellStart"/>
      <w:r>
        <w:t>artickel</w:t>
      </w:r>
      <w:proofErr w:type="spellEnd"/>
      <w:r>
        <w:t xml:space="preserve"> deß Christlichen </w:t>
      </w:r>
      <w:proofErr w:type="spellStart"/>
      <w:r>
        <w:t>glaubens</w:t>
      </w:r>
      <w:proofErr w:type="spellEnd"/>
      <w:r>
        <w:t xml:space="preserve"> / die noch ferner erklären </w:t>
      </w:r>
      <w:proofErr w:type="spellStart"/>
      <w:r>
        <w:t>vnsere</w:t>
      </w:r>
      <w:proofErr w:type="spellEnd"/>
      <w:r>
        <w:t xml:space="preserve"> </w:t>
      </w:r>
      <w:proofErr w:type="spellStart"/>
      <w:r>
        <w:t>heyligung</w:t>
      </w:r>
      <w:proofErr w:type="spellEnd"/>
      <w:r>
        <w:t xml:space="preserve"> / die wir haben durch den H. Geist </w:t>
      </w:r>
      <w:proofErr w:type="spellStart"/>
      <w:r>
        <w:t>vnd</w:t>
      </w:r>
      <w:proofErr w:type="spellEnd"/>
      <w:r>
        <w:t xml:space="preserve"> durch den glauben. </w:t>
      </w:r>
    </w:p>
    <w:p w14:paraId="14A003DA" w14:textId="77777777" w:rsidR="00EB3C2B" w:rsidRDefault="00EB3C2B" w:rsidP="00EB3C2B">
      <w:pPr>
        <w:pStyle w:val="StandardWeb"/>
      </w:pPr>
      <w:r>
        <w:t xml:space="preserve">F. So </w:t>
      </w:r>
      <w:proofErr w:type="spellStart"/>
      <w:r>
        <w:t>erzehl</w:t>
      </w:r>
      <w:proofErr w:type="spellEnd"/>
      <w:r>
        <w:t xml:space="preserve"> mir / was du hievon glaubest? </w:t>
      </w:r>
    </w:p>
    <w:p w14:paraId="59C074FF" w14:textId="77777777" w:rsidR="00EB3C2B" w:rsidRDefault="00EB3C2B" w:rsidP="00EB3C2B">
      <w:pPr>
        <w:pStyle w:val="StandardWeb"/>
      </w:pPr>
      <w:r>
        <w:t xml:space="preserve">A. </w:t>
      </w:r>
      <w:proofErr w:type="spellStart"/>
      <w:r>
        <w:t>Jch</w:t>
      </w:r>
      <w:proofErr w:type="spellEnd"/>
      <w:r>
        <w:t xml:space="preserve"> glaub / nicht zwar in die </w:t>
      </w:r>
      <w:proofErr w:type="spellStart"/>
      <w:r>
        <w:t>kirchen</w:t>
      </w:r>
      <w:proofErr w:type="spellEnd"/>
      <w:r>
        <w:t xml:space="preserve"> / sondern ein </w:t>
      </w:r>
      <w:proofErr w:type="spellStart"/>
      <w:r>
        <w:t>heylige</w:t>
      </w:r>
      <w:proofErr w:type="spellEnd"/>
      <w:r>
        <w:t xml:space="preserve"> </w:t>
      </w:r>
      <w:proofErr w:type="spellStart"/>
      <w:r>
        <w:t>kirche</w:t>
      </w:r>
      <w:proofErr w:type="spellEnd"/>
      <w:r>
        <w:t xml:space="preserve"> / das ist: </w:t>
      </w:r>
      <w:proofErr w:type="spellStart"/>
      <w:r>
        <w:t>Jch</w:t>
      </w:r>
      <w:proofErr w:type="spellEnd"/>
      <w:r>
        <w:t xml:space="preserve"> glaub / daß ein </w:t>
      </w:r>
      <w:proofErr w:type="spellStart"/>
      <w:r>
        <w:t>kirch</w:t>
      </w:r>
      <w:proofErr w:type="spellEnd"/>
      <w:r>
        <w:t xml:space="preserve"> sey / </w:t>
      </w:r>
      <w:proofErr w:type="spellStart"/>
      <w:r>
        <w:t>vnd</w:t>
      </w:r>
      <w:proofErr w:type="spellEnd"/>
      <w:r>
        <w:t xml:space="preserve"> werde allezeit ein </w:t>
      </w:r>
      <w:proofErr w:type="spellStart"/>
      <w:r>
        <w:t>kirch</w:t>
      </w:r>
      <w:proofErr w:type="spellEnd"/>
      <w:r>
        <w:t xml:space="preserve"> sein / </w:t>
      </w:r>
      <w:proofErr w:type="spellStart"/>
      <w:r>
        <w:t>vnnd</w:t>
      </w:r>
      <w:proofErr w:type="spellEnd"/>
      <w:r>
        <w:t xml:space="preserve"> die selbig </w:t>
      </w:r>
      <w:proofErr w:type="spellStart"/>
      <w:r>
        <w:t>heylige</w:t>
      </w:r>
      <w:proofErr w:type="spellEnd"/>
      <w:r>
        <w:t xml:space="preserve"> / nemlich </w:t>
      </w:r>
      <w:proofErr w:type="spellStart"/>
      <w:r>
        <w:t>geheyliget</w:t>
      </w:r>
      <w:proofErr w:type="spellEnd"/>
      <w:r>
        <w:t xml:space="preserve"> mit dem glauben von Gott dem Vatter / in Jesu Christo / durch den </w:t>
      </w:r>
      <w:proofErr w:type="spellStart"/>
      <w:r>
        <w:t>Heyligen</w:t>
      </w:r>
      <w:proofErr w:type="spellEnd"/>
      <w:r>
        <w:t xml:space="preserve"> Geist: wie droben von der </w:t>
      </w:r>
      <w:proofErr w:type="spellStart"/>
      <w:r>
        <w:t>heyligung</w:t>
      </w:r>
      <w:proofErr w:type="spellEnd"/>
      <w:r>
        <w:t xml:space="preserve"> </w:t>
      </w:r>
      <w:proofErr w:type="spellStart"/>
      <w:r>
        <w:t>geredt</w:t>
      </w:r>
      <w:proofErr w:type="spellEnd"/>
      <w:r>
        <w:t xml:space="preserve"> ist / </w:t>
      </w:r>
      <w:proofErr w:type="spellStart"/>
      <w:r>
        <w:t>vnd</w:t>
      </w:r>
      <w:proofErr w:type="spellEnd"/>
      <w:r>
        <w:t xml:space="preserve"> an die </w:t>
      </w:r>
      <w:proofErr w:type="spellStart"/>
      <w:r>
        <w:t>Ephesier</w:t>
      </w:r>
      <w:proofErr w:type="spellEnd"/>
      <w:r>
        <w:t xml:space="preserve"> am 5 vom Apostel erklärt </w:t>
      </w:r>
      <w:proofErr w:type="spellStart"/>
      <w:r>
        <w:t>wirdt</w:t>
      </w:r>
      <w:proofErr w:type="spellEnd"/>
      <w:r>
        <w:t xml:space="preserve">. </w:t>
      </w:r>
    </w:p>
    <w:p w14:paraId="47553A52" w14:textId="77777777" w:rsidR="00EB3C2B" w:rsidRDefault="00EB3C2B" w:rsidP="00EB3C2B">
      <w:pPr>
        <w:pStyle w:val="StandardWeb"/>
      </w:pPr>
      <w:r>
        <w:t xml:space="preserve">F. Meinst du aber / daß diese </w:t>
      </w:r>
      <w:proofErr w:type="spellStart"/>
      <w:r>
        <w:t>heyligung</w:t>
      </w:r>
      <w:proofErr w:type="spellEnd"/>
      <w:r>
        <w:t xml:space="preserve"> der </w:t>
      </w:r>
      <w:proofErr w:type="spellStart"/>
      <w:r>
        <w:t>glaubigen</w:t>
      </w:r>
      <w:proofErr w:type="spellEnd"/>
      <w:r>
        <w:t xml:space="preserve"> vollkommen sey? </w:t>
      </w:r>
    </w:p>
    <w:p w14:paraId="2BAB33E8" w14:textId="77777777" w:rsidR="00EB3C2B" w:rsidRDefault="00EB3C2B" w:rsidP="00EB3C2B">
      <w:pPr>
        <w:pStyle w:val="StandardWeb"/>
      </w:pPr>
      <w:r>
        <w:t xml:space="preserve">A. Als viel die </w:t>
      </w:r>
      <w:proofErr w:type="spellStart"/>
      <w:r>
        <w:t>heyligung</w:t>
      </w:r>
      <w:proofErr w:type="spellEnd"/>
      <w:r>
        <w:t xml:space="preserve"> deß Geistes </w:t>
      </w:r>
      <w:proofErr w:type="spellStart"/>
      <w:r>
        <w:t>vnd</w:t>
      </w:r>
      <w:proofErr w:type="spellEnd"/>
      <w:r>
        <w:t xml:space="preserve"> die </w:t>
      </w:r>
      <w:proofErr w:type="spellStart"/>
      <w:r>
        <w:t>gerechtigkeit</w:t>
      </w:r>
      <w:proofErr w:type="spellEnd"/>
      <w:r>
        <w:t xml:space="preserve"> Christi deß </w:t>
      </w:r>
      <w:proofErr w:type="spellStart"/>
      <w:r>
        <w:t>heylands</w:t>
      </w:r>
      <w:proofErr w:type="spellEnd"/>
      <w:r>
        <w:t xml:space="preserve"> antrifft / welche den </w:t>
      </w:r>
      <w:proofErr w:type="spellStart"/>
      <w:r>
        <w:t>glaubigen</w:t>
      </w:r>
      <w:proofErr w:type="spellEnd"/>
      <w:r>
        <w:t xml:space="preserve"> nicht als ein </w:t>
      </w:r>
      <w:proofErr w:type="spellStart"/>
      <w:r>
        <w:t>frömbde</w:t>
      </w:r>
      <w:proofErr w:type="spellEnd"/>
      <w:r>
        <w:t xml:space="preserve"> / </w:t>
      </w:r>
      <w:proofErr w:type="spellStart"/>
      <w:r>
        <w:t>sonder</w:t>
      </w:r>
      <w:proofErr w:type="spellEnd"/>
      <w:r>
        <w:t xml:space="preserve"> als ein eigne </w:t>
      </w:r>
      <w:proofErr w:type="spellStart"/>
      <w:r>
        <w:t>heyligung</w:t>
      </w:r>
      <w:proofErr w:type="spellEnd"/>
      <w:r>
        <w:t xml:space="preserve"> zu gerechnet </w:t>
      </w:r>
      <w:proofErr w:type="spellStart"/>
      <w:r>
        <w:t>wirdt</w:t>
      </w:r>
      <w:proofErr w:type="spellEnd"/>
      <w:r>
        <w:t xml:space="preserve"> / so ist die </w:t>
      </w:r>
      <w:proofErr w:type="spellStart"/>
      <w:r>
        <w:t>heyligung</w:t>
      </w:r>
      <w:proofErr w:type="spellEnd"/>
      <w:r>
        <w:t xml:space="preserve"> </w:t>
      </w:r>
      <w:proofErr w:type="spellStart"/>
      <w:r>
        <w:t>gantz</w:t>
      </w:r>
      <w:proofErr w:type="spellEnd"/>
      <w:r>
        <w:t xml:space="preserve"> vollkommen / nach welcher sie </w:t>
      </w:r>
      <w:proofErr w:type="spellStart"/>
      <w:r>
        <w:t>warlich</w:t>
      </w:r>
      <w:proofErr w:type="spellEnd"/>
      <w:r>
        <w:t xml:space="preserve"> </w:t>
      </w:r>
      <w:proofErr w:type="spellStart"/>
      <w:r>
        <w:t>heylig</w:t>
      </w:r>
      <w:proofErr w:type="spellEnd"/>
      <w:r>
        <w:t xml:space="preserve"> </w:t>
      </w:r>
      <w:proofErr w:type="spellStart"/>
      <w:r>
        <w:t>vnd</w:t>
      </w:r>
      <w:proofErr w:type="spellEnd"/>
      <w:r>
        <w:t xml:space="preserve"> gerecht </w:t>
      </w:r>
      <w:proofErr w:type="spellStart"/>
      <w:r>
        <w:t>seind</w:t>
      </w:r>
      <w:proofErr w:type="spellEnd"/>
      <w:r>
        <w:t xml:space="preserve">. Weil aber diese </w:t>
      </w:r>
      <w:proofErr w:type="spellStart"/>
      <w:r>
        <w:t>heyligung</w:t>
      </w:r>
      <w:proofErr w:type="spellEnd"/>
      <w:r>
        <w:t xml:space="preserve"> die </w:t>
      </w:r>
      <w:proofErr w:type="spellStart"/>
      <w:r>
        <w:t>schwachheiten</w:t>
      </w:r>
      <w:proofErr w:type="spellEnd"/>
      <w:r>
        <w:t xml:space="preserve"> deß </w:t>
      </w:r>
      <w:proofErr w:type="spellStart"/>
      <w:r>
        <w:t>fleisches</w:t>
      </w:r>
      <w:proofErr w:type="spellEnd"/>
      <w:r>
        <w:t xml:space="preserve"> nicht hinweg </w:t>
      </w:r>
      <w:proofErr w:type="spellStart"/>
      <w:r>
        <w:t>nimpt</w:t>
      </w:r>
      <w:proofErr w:type="spellEnd"/>
      <w:r>
        <w:t xml:space="preserve"> / so bleibt zwar in den </w:t>
      </w:r>
      <w:proofErr w:type="spellStart"/>
      <w:r>
        <w:t>Heyligen</w:t>
      </w:r>
      <w:proofErr w:type="spellEnd"/>
      <w:r>
        <w:t xml:space="preserve"> / so lang sie im </w:t>
      </w:r>
      <w:proofErr w:type="spellStart"/>
      <w:r>
        <w:t>fleisch</w:t>
      </w:r>
      <w:proofErr w:type="spellEnd"/>
      <w:r>
        <w:t xml:space="preserve"> leben / die </w:t>
      </w:r>
      <w:proofErr w:type="spellStart"/>
      <w:r>
        <w:t>schwachheit</w:t>
      </w:r>
      <w:proofErr w:type="spellEnd"/>
      <w:r>
        <w:t xml:space="preserve"> / an deren </w:t>
      </w:r>
      <w:proofErr w:type="spellStart"/>
      <w:r>
        <w:t>mann</w:t>
      </w:r>
      <w:proofErr w:type="spellEnd"/>
      <w:r>
        <w:t xml:space="preserve"> </w:t>
      </w:r>
      <w:proofErr w:type="spellStart"/>
      <w:r>
        <w:t>jmmerdar</w:t>
      </w:r>
      <w:proofErr w:type="spellEnd"/>
      <w:r>
        <w:t xml:space="preserve"> zu </w:t>
      </w:r>
      <w:proofErr w:type="spellStart"/>
      <w:r>
        <w:t>seubern</w:t>
      </w:r>
      <w:proofErr w:type="spellEnd"/>
      <w:r>
        <w:t xml:space="preserve"> </w:t>
      </w:r>
      <w:proofErr w:type="spellStart"/>
      <w:r>
        <w:t>hatt</w:t>
      </w:r>
      <w:proofErr w:type="spellEnd"/>
      <w:r>
        <w:t xml:space="preserve"> </w:t>
      </w:r>
      <w:proofErr w:type="spellStart"/>
      <w:r>
        <w:t>vmb</w:t>
      </w:r>
      <w:proofErr w:type="spellEnd"/>
      <w:r>
        <w:t xml:space="preserve"> welcher willen die </w:t>
      </w:r>
      <w:proofErr w:type="spellStart"/>
      <w:r>
        <w:t>Heyligen</w:t>
      </w:r>
      <w:proofErr w:type="spellEnd"/>
      <w:r>
        <w:t xml:space="preserve"> noch nicht vollkommen </w:t>
      </w:r>
      <w:proofErr w:type="spellStart"/>
      <w:r>
        <w:t>seind</w:t>
      </w:r>
      <w:proofErr w:type="spellEnd"/>
      <w:r>
        <w:t xml:space="preserve"> </w:t>
      </w:r>
      <w:proofErr w:type="spellStart"/>
      <w:r>
        <w:t>biß</w:t>
      </w:r>
      <w:proofErr w:type="spellEnd"/>
      <w:r>
        <w:t xml:space="preserve"> sie </w:t>
      </w:r>
      <w:proofErr w:type="spellStart"/>
      <w:r>
        <w:t>auß</w:t>
      </w:r>
      <w:proofErr w:type="spellEnd"/>
      <w:r>
        <w:t xml:space="preserve"> diesem </w:t>
      </w:r>
      <w:proofErr w:type="spellStart"/>
      <w:r>
        <w:t>sündtlichen</w:t>
      </w:r>
      <w:proofErr w:type="spellEnd"/>
      <w:r>
        <w:t xml:space="preserve"> </w:t>
      </w:r>
      <w:proofErr w:type="spellStart"/>
      <w:r>
        <w:t>fleisch</w:t>
      </w:r>
      <w:proofErr w:type="spellEnd"/>
      <w:r>
        <w:t xml:space="preserve"> erlöset mit </w:t>
      </w:r>
      <w:proofErr w:type="spellStart"/>
      <w:r>
        <w:t>jhrem</w:t>
      </w:r>
      <w:proofErr w:type="spellEnd"/>
      <w:r>
        <w:t xml:space="preserve"> </w:t>
      </w:r>
      <w:proofErr w:type="spellStart"/>
      <w:r>
        <w:t>haupt</w:t>
      </w:r>
      <w:proofErr w:type="spellEnd"/>
      <w:r>
        <w:t xml:space="preserve"> in dem andern leben verbunden </w:t>
      </w:r>
      <w:proofErr w:type="spellStart"/>
      <w:r>
        <w:t>vnnd</w:t>
      </w:r>
      <w:proofErr w:type="spellEnd"/>
      <w:r>
        <w:t xml:space="preserve"> vereiniget werden. </w:t>
      </w:r>
    </w:p>
    <w:p w14:paraId="61F31622" w14:textId="77777777" w:rsidR="00EB3C2B" w:rsidRDefault="00EB3C2B" w:rsidP="00EB3C2B">
      <w:pPr>
        <w:pStyle w:val="StandardWeb"/>
      </w:pPr>
      <w:r>
        <w:t xml:space="preserve">F. Was verstehest du durch die Kirch? </w:t>
      </w:r>
    </w:p>
    <w:p w14:paraId="45A501CC" w14:textId="77777777" w:rsidR="00EB3C2B" w:rsidRDefault="00EB3C2B" w:rsidP="00EB3C2B">
      <w:pPr>
        <w:pStyle w:val="StandardWeb"/>
      </w:pPr>
      <w:r>
        <w:t xml:space="preserve">A. Die gemeinschafft der Heiligen. </w:t>
      </w:r>
    </w:p>
    <w:p w14:paraId="6642DB14" w14:textId="77777777" w:rsidR="00EB3C2B" w:rsidRDefault="00EB3C2B" w:rsidP="00EB3C2B">
      <w:pPr>
        <w:pStyle w:val="StandardWeb"/>
      </w:pPr>
      <w:r>
        <w:t xml:space="preserve">F. Lieber was ist </w:t>
      </w:r>
      <w:proofErr w:type="spellStart"/>
      <w:r>
        <w:t>diß</w:t>
      </w:r>
      <w:proofErr w:type="spellEnd"/>
      <w:r>
        <w:t xml:space="preserve">? </w:t>
      </w:r>
    </w:p>
    <w:p w14:paraId="2DDB84A7" w14:textId="77777777" w:rsidR="00EB3C2B" w:rsidRDefault="00EB3C2B" w:rsidP="00EB3C2B">
      <w:pPr>
        <w:pStyle w:val="StandardWeb"/>
      </w:pPr>
      <w:r>
        <w:t xml:space="preserve">A. </w:t>
      </w:r>
      <w:proofErr w:type="spellStart"/>
      <w:r>
        <w:t>Jch</w:t>
      </w:r>
      <w:proofErr w:type="spellEnd"/>
      <w:r>
        <w:t xml:space="preserve"> verstehe durch die </w:t>
      </w:r>
      <w:proofErr w:type="spellStart"/>
      <w:r>
        <w:t>Heyligen</w:t>
      </w:r>
      <w:proofErr w:type="spellEnd"/>
      <w:r>
        <w:t xml:space="preserve"> alle </w:t>
      </w:r>
      <w:proofErr w:type="spellStart"/>
      <w:r>
        <w:t>glaubigen</w:t>
      </w:r>
      <w:proofErr w:type="spellEnd"/>
      <w:r>
        <w:t xml:space="preserve"> / die durch den </w:t>
      </w:r>
      <w:proofErr w:type="spellStart"/>
      <w:r>
        <w:t>Heyligen</w:t>
      </w:r>
      <w:proofErr w:type="spellEnd"/>
      <w:r>
        <w:t xml:space="preserve"> Geist </w:t>
      </w:r>
      <w:proofErr w:type="spellStart"/>
      <w:r>
        <w:t>geheyliget</w:t>
      </w:r>
      <w:proofErr w:type="spellEnd"/>
      <w:r>
        <w:t xml:space="preserve">. Diese alle sind ein gemeinschafft </w:t>
      </w:r>
      <w:proofErr w:type="spellStart"/>
      <w:r>
        <w:t>vnd</w:t>
      </w:r>
      <w:proofErr w:type="spellEnd"/>
      <w:r>
        <w:t xml:space="preserve"> gesellschafft eines </w:t>
      </w:r>
      <w:proofErr w:type="spellStart"/>
      <w:r>
        <w:t>leibs</w:t>
      </w:r>
      <w:proofErr w:type="spellEnd"/>
      <w:r>
        <w:t xml:space="preserve"> / welche gemeinschafft haben erstlich mit Christo / welcher das </w:t>
      </w:r>
      <w:proofErr w:type="spellStart"/>
      <w:r>
        <w:t>haupt</w:t>
      </w:r>
      <w:proofErr w:type="spellEnd"/>
      <w:r>
        <w:t xml:space="preserve"> der </w:t>
      </w:r>
      <w:proofErr w:type="spellStart"/>
      <w:r>
        <w:t>kirchen</w:t>
      </w:r>
      <w:proofErr w:type="spellEnd"/>
      <w:r>
        <w:t xml:space="preserve"> / der </w:t>
      </w:r>
      <w:proofErr w:type="spellStart"/>
      <w:r>
        <w:t>felß</w:t>
      </w:r>
      <w:proofErr w:type="spellEnd"/>
      <w:r>
        <w:t xml:space="preserve"> / </w:t>
      </w:r>
      <w:proofErr w:type="spellStart"/>
      <w:r>
        <w:t>vnnd</w:t>
      </w:r>
      <w:proofErr w:type="spellEnd"/>
      <w:r>
        <w:t xml:space="preserve"> das </w:t>
      </w:r>
      <w:proofErr w:type="spellStart"/>
      <w:r>
        <w:t>fundament</w:t>
      </w:r>
      <w:proofErr w:type="spellEnd"/>
      <w:r>
        <w:t xml:space="preserve"> ist / </w:t>
      </w:r>
      <w:proofErr w:type="spellStart"/>
      <w:r>
        <w:t>vnd</w:t>
      </w:r>
      <w:proofErr w:type="spellEnd"/>
      <w:r>
        <w:t xml:space="preserve"> das leben </w:t>
      </w:r>
      <w:proofErr w:type="spellStart"/>
      <w:r>
        <w:t>sampt</w:t>
      </w:r>
      <w:proofErr w:type="spellEnd"/>
      <w:r>
        <w:t xml:space="preserve"> allen gaben deß H. Geistes seinen </w:t>
      </w:r>
      <w:proofErr w:type="spellStart"/>
      <w:r>
        <w:t>glaubigen</w:t>
      </w:r>
      <w:proofErr w:type="spellEnd"/>
      <w:r>
        <w:t xml:space="preserve"> als seinen gliedern </w:t>
      </w:r>
      <w:proofErr w:type="spellStart"/>
      <w:r>
        <w:t>mittheylet</w:t>
      </w:r>
      <w:proofErr w:type="spellEnd"/>
      <w:r>
        <w:t xml:space="preserve"> / also daß er in </w:t>
      </w:r>
      <w:proofErr w:type="spellStart"/>
      <w:r>
        <w:t>jhnen</w:t>
      </w:r>
      <w:proofErr w:type="spellEnd"/>
      <w:r>
        <w:t xml:space="preserve"> / sie durch </w:t>
      </w:r>
      <w:proofErr w:type="spellStart"/>
      <w:r>
        <w:t>jhn</w:t>
      </w:r>
      <w:proofErr w:type="spellEnd"/>
      <w:r>
        <w:t xml:space="preserve"> </w:t>
      </w:r>
      <w:proofErr w:type="spellStart"/>
      <w:r>
        <w:t>vnnd</w:t>
      </w:r>
      <w:proofErr w:type="spellEnd"/>
      <w:r>
        <w:t xml:space="preserve"> in </w:t>
      </w:r>
      <w:proofErr w:type="spellStart"/>
      <w:r>
        <w:t>jhm</w:t>
      </w:r>
      <w:proofErr w:type="spellEnd"/>
      <w:r>
        <w:t xml:space="preserve"> leben. Demnach haben auch alle </w:t>
      </w:r>
      <w:proofErr w:type="spellStart"/>
      <w:r>
        <w:t>glaubige</w:t>
      </w:r>
      <w:proofErr w:type="spellEnd"/>
      <w:r>
        <w:t xml:space="preserve"> gemeinschafft </w:t>
      </w:r>
      <w:proofErr w:type="spellStart"/>
      <w:r>
        <w:t>vnder</w:t>
      </w:r>
      <w:proofErr w:type="spellEnd"/>
      <w:r>
        <w:t xml:space="preserve"> einander an der </w:t>
      </w:r>
      <w:proofErr w:type="spellStart"/>
      <w:r>
        <w:t>einigkeit</w:t>
      </w:r>
      <w:proofErr w:type="spellEnd"/>
      <w:r>
        <w:t xml:space="preserve"> deß </w:t>
      </w:r>
      <w:proofErr w:type="spellStart"/>
      <w:r>
        <w:t>glaubens</w:t>
      </w:r>
      <w:proofErr w:type="spellEnd"/>
      <w:r>
        <w:t xml:space="preserve"> / an der liebe / </w:t>
      </w:r>
      <w:proofErr w:type="spellStart"/>
      <w:r>
        <w:t>vnd</w:t>
      </w:r>
      <w:proofErr w:type="spellEnd"/>
      <w:r>
        <w:t xml:space="preserve"> dem gebrauch der H. Sacramenten: bekennen also </w:t>
      </w:r>
      <w:proofErr w:type="spellStart"/>
      <w:r>
        <w:t>vnd</w:t>
      </w:r>
      <w:proofErr w:type="spellEnd"/>
      <w:r>
        <w:t xml:space="preserve"> füllen / daß alle </w:t>
      </w:r>
      <w:proofErr w:type="spellStart"/>
      <w:r>
        <w:t>güter</w:t>
      </w:r>
      <w:proofErr w:type="spellEnd"/>
      <w:r>
        <w:t xml:space="preserve"> / die der Herr seiner </w:t>
      </w:r>
      <w:proofErr w:type="spellStart"/>
      <w:r>
        <w:t>kirchen</w:t>
      </w:r>
      <w:proofErr w:type="spellEnd"/>
      <w:r>
        <w:t xml:space="preserve"> gibt / gemeine </w:t>
      </w:r>
      <w:proofErr w:type="spellStart"/>
      <w:r>
        <w:t>güter</w:t>
      </w:r>
      <w:proofErr w:type="spellEnd"/>
      <w:r>
        <w:t xml:space="preserve"> seyen. </w:t>
      </w:r>
    </w:p>
    <w:p w14:paraId="597CD435" w14:textId="77777777" w:rsidR="00EB3C2B" w:rsidRDefault="00EB3C2B" w:rsidP="00EB3C2B">
      <w:pPr>
        <w:pStyle w:val="StandardWeb"/>
      </w:pPr>
      <w:r>
        <w:t xml:space="preserve">F. </w:t>
      </w:r>
      <w:proofErr w:type="spellStart"/>
      <w:r>
        <w:t>Jst</w:t>
      </w:r>
      <w:proofErr w:type="spellEnd"/>
      <w:r>
        <w:t xml:space="preserve"> nur eine / oder mehr Kirchen? </w:t>
      </w:r>
    </w:p>
    <w:p w14:paraId="24E5D16B" w14:textId="77777777" w:rsidR="00EB3C2B" w:rsidRDefault="00EB3C2B" w:rsidP="00EB3C2B">
      <w:pPr>
        <w:pStyle w:val="StandardWeb"/>
      </w:pPr>
      <w:r>
        <w:t xml:space="preserve">A. Es sind zwar mancherley </w:t>
      </w:r>
      <w:proofErr w:type="spellStart"/>
      <w:r>
        <w:t>versamlungen</w:t>
      </w:r>
      <w:proofErr w:type="spellEnd"/>
      <w:r>
        <w:t xml:space="preserve"> </w:t>
      </w:r>
      <w:proofErr w:type="spellStart"/>
      <w:r>
        <w:t>vnd</w:t>
      </w:r>
      <w:proofErr w:type="spellEnd"/>
      <w:r>
        <w:t xml:space="preserve"> </w:t>
      </w:r>
      <w:proofErr w:type="spellStart"/>
      <w:r>
        <w:t>zusamenkunfften</w:t>
      </w:r>
      <w:proofErr w:type="spellEnd"/>
      <w:r>
        <w:t xml:space="preserve"> der </w:t>
      </w:r>
      <w:proofErr w:type="spellStart"/>
      <w:r>
        <w:t>kätzern</w:t>
      </w:r>
      <w:proofErr w:type="spellEnd"/>
      <w:r>
        <w:t xml:space="preserve"> </w:t>
      </w:r>
      <w:proofErr w:type="spellStart"/>
      <w:r>
        <w:t>vnd</w:t>
      </w:r>
      <w:proofErr w:type="spellEnd"/>
      <w:r>
        <w:t xml:space="preserve"> </w:t>
      </w:r>
      <w:proofErr w:type="spellStart"/>
      <w:r>
        <w:t>sectierer</w:t>
      </w:r>
      <w:proofErr w:type="spellEnd"/>
      <w:r>
        <w:t xml:space="preserve">: aber es ist nur ein wahre / Heilige / Christliche </w:t>
      </w:r>
      <w:proofErr w:type="spellStart"/>
      <w:r>
        <w:t>vnd</w:t>
      </w:r>
      <w:proofErr w:type="spellEnd"/>
      <w:r>
        <w:t xml:space="preserve"> </w:t>
      </w:r>
      <w:proofErr w:type="spellStart"/>
      <w:r>
        <w:t>Catholische</w:t>
      </w:r>
      <w:proofErr w:type="spellEnd"/>
      <w:r>
        <w:t xml:space="preserve"> </w:t>
      </w:r>
      <w:proofErr w:type="spellStart"/>
      <w:r>
        <w:t>kirch</w:t>
      </w:r>
      <w:proofErr w:type="spellEnd"/>
      <w:r>
        <w:t xml:space="preserve">. Denn Catholisch / das ist allgemein / </w:t>
      </w:r>
      <w:proofErr w:type="spellStart"/>
      <w:r>
        <w:t>wirdt</w:t>
      </w:r>
      <w:proofErr w:type="spellEnd"/>
      <w:r>
        <w:t xml:space="preserve"> sie </w:t>
      </w:r>
      <w:proofErr w:type="spellStart"/>
      <w:r>
        <w:t>genennt</w:t>
      </w:r>
      <w:proofErr w:type="spellEnd"/>
      <w:r>
        <w:t xml:space="preserve"> / weil sie mancherley </w:t>
      </w:r>
      <w:proofErr w:type="spellStart"/>
      <w:r>
        <w:t>vnd</w:t>
      </w:r>
      <w:proofErr w:type="spellEnd"/>
      <w:r>
        <w:t xml:space="preserve"> viel </w:t>
      </w:r>
      <w:proofErr w:type="spellStart"/>
      <w:r>
        <w:t>glieder</w:t>
      </w:r>
      <w:proofErr w:type="spellEnd"/>
      <w:r>
        <w:t xml:space="preserve"> hat / die durch die </w:t>
      </w:r>
      <w:proofErr w:type="spellStart"/>
      <w:r>
        <w:t>gantz</w:t>
      </w:r>
      <w:proofErr w:type="spellEnd"/>
      <w:r>
        <w:t xml:space="preserve"> </w:t>
      </w:r>
      <w:proofErr w:type="spellStart"/>
      <w:r>
        <w:t>welt</w:t>
      </w:r>
      <w:proofErr w:type="spellEnd"/>
      <w:r>
        <w:t xml:space="preserve"> </w:t>
      </w:r>
      <w:proofErr w:type="spellStart"/>
      <w:r>
        <w:t>zerstrewt</w:t>
      </w:r>
      <w:proofErr w:type="spellEnd"/>
      <w:r>
        <w:t xml:space="preserve"> </w:t>
      </w:r>
      <w:proofErr w:type="spellStart"/>
      <w:r>
        <w:t>seind</w:t>
      </w:r>
      <w:proofErr w:type="spellEnd"/>
      <w:r>
        <w:t xml:space="preserve">: </w:t>
      </w:r>
      <w:proofErr w:type="spellStart"/>
      <w:r>
        <w:t>vnnd</w:t>
      </w:r>
      <w:proofErr w:type="spellEnd"/>
      <w:r>
        <w:t xml:space="preserve"> doch in ein leib verbunden </w:t>
      </w:r>
      <w:proofErr w:type="spellStart"/>
      <w:r>
        <w:t>vnder</w:t>
      </w:r>
      <w:proofErr w:type="spellEnd"/>
      <w:r>
        <w:t xml:space="preserve"> einem </w:t>
      </w:r>
      <w:proofErr w:type="spellStart"/>
      <w:r>
        <w:t>haupt</w:t>
      </w:r>
      <w:proofErr w:type="spellEnd"/>
      <w:r>
        <w:t xml:space="preserve"> Christo / welcher allein ist das </w:t>
      </w:r>
      <w:proofErr w:type="spellStart"/>
      <w:r>
        <w:t>haupt</w:t>
      </w:r>
      <w:proofErr w:type="spellEnd"/>
      <w:r>
        <w:t xml:space="preserve"> </w:t>
      </w:r>
      <w:proofErr w:type="spellStart"/>
      <w:r>
        <w:t>vnnd</w:t>
      </w:r>
      <w:proofErr w:type="spellEnd"/>
      <w:r>
        <w:t xml:space="preserve"> der einig </w:t>
      </w:r>
      <w:proofErr w:type="spellStart"/>
      <w:r>
        <w:t>breutigam</w:t>
      </w:r>
      <w:proofErr w:type="spellEnd"/>
      <w:r>
        <w:t xml:space="preserve"> seiner geliebten </w:t>
      </w:r>
      <w:proofErr w:type="spellStart"/>
      <w:r>
        <w:t>kirchen</w:t>
      </w:r>
      <w:proofErr w:type="spellEnd"/>
      <w:r>
        <w:t xml:space="preserve">. </w:t>
      </w:r>
      <w:proofErr w:type="spellStart"/>
      <w:r>
        <w:t>Darumb</w:t>
      </w:r>
      <w:proofErr w:type="spellEnd"/>
      <w:r>
        <w:t xml:space="preserve"> glaube ich Gott habe in dieser </w:t>
      </w:r>
      <w:proofErr w:type="spellStart"/>
      <w:r>
        <w:t>welt</w:t>
      </w:r>
      <w:proofErr w:type="spellEnd"/>
      <w:r>
        <w:t xml:space="preserve"> ein </w:t>
      </w:r>
      <w:proofErr w:type="spellStart"/>
      <w:r>
        <w:t>kirch</w:t>
      </w:r>
      <w:proofErr w:type="spellEnd"/>
      <w:r>
        <w:t xml:space="preserve"> / das ist ein </w:t>
      </w:r>
      <w:proofErr w:type="spellStart"/>
      <w:r>
        <w:t>versamlung</w:t>
      </w:r>
      <w:proofErr w:type="spellEnd"/>
      <w:r>
        <w:t xml:space="preserve"> von </w:t>
      </w:r>
      <w:proofErr w:type="spellStart"/>
      <w:r>
        <w:t>jhm</w:t>
      </w:r>
      <w:proofErr w:type="spellEnd"/>
      <w:r>
        <w:t xml:space="preserve"> geliebter </w:t>
      </w:r>
      <w:proofErr w:type="spellStart"/>
      <w:r>
        <w:t>leuten</w:t>
      </w:r>
      <w:proofErr w:type="spellEnd"/>
      <w:r>
        <w:t xml:space="preserve"> / die </w:t>
      </w:r>
      <w:proofErr w:type="spellStart"/>
      <w:r>
        <w:t>auß</w:t>
      </w:r>
      <w:proofErr w:type="spellEnd"/>
      <w:r>
        <w:t xml:space="preserve"> allen </w:t>
      </w:r>
      <w:proofErr w:type="spellStart"/>
      <w:r>
        <w:t>glaubigen</w:t>
      </w:r>
      <w:proofErr w:type="spellEnd"/>
      <w:r>
        <w:t xml:space="preserve"> in der </w:t>
      </w:r>
      <w:proofErr w:type="spellStart"/>
      <w:r>
        <w:t>gantzen</w:t>
      </w:r>
      <w:proofErr w:type="spellEnd"/>
      <w:r>
        <w:t xml:space="preserve"> </w:t>
      </w:r>
      <w:proofErr w:type="spellStart"/>
      <w:r>
        <w:t>welt</w:t>
      </w:r>
      <w:proofErr w:type="spellEnd"/>
      <w:r>
        <w:t xml:space="preserve"> </w:t>
      </w:r>
      <w:proofErr w:type="spellStart"/>
      <w:r>
        <w:t>vnder</w:t>
      </w:r>
      <w:proofErr w:type="spellEnd"/>
      <w:r>
        <w:t xml:space="preserve"> der Sonnen </w:t>
      </w:r>
      <w:proofErr w:type="spellStart"/>
      <w:r>
        <w:t>zusamen</w:t>
      </w:r>
      <w:proofErr w:type="spellEnd"/>
      <w:r>
        <w:t xml:space="preserve"> gelesen ist. Welche ob sie gleich in </w:t>
      </w:r>
      <w:proofErr w:type="spellStart"/>
      <w:r>
        <w:t>vnderschiedlichen</w:t>
      </w:r>
      <w:proofErr w:type="spellEnd"/>
      <w:r>
        <w:t xml:space="preserve"> </w:t>
      </w:r>
      <w:proofErr w:type="spellStart"/>
      <w:r>
        <w:t>vnd</w:t>
      </w:r>
      <w:proofErr w:type="spellEnd"/>
      <w:r>
        <w:t xml:space="preserve"> </w:t>
      </w:r>
      <w:proofErr w:type="spellStart"/>
      <w:r>
        <w:t>weyt</w:t>
      </w:r>
      <w:proofErr w:type="spellEnd"/>
      <w:r>
        <w:t xml:space="preserve"> von einander </w:t>
      </w:r>
      <w:proofErr w:type="spellStart"/>
      <w:r>
        <w:t>ligenden</w:t>
      </w:r>
      <w:proofErr w:type="spellEnd"/>
      <w:r>
        <w:t xml:space="preserve"> orten </w:t>
      </w:r>
      <w:proofErr w:type="spellStart"/>
      <w:r>
        <w:t>seind</w:t>
      </w:r>
      <w:proofErr w:type="spellEnd"/>
      <w:r>
        <w:t xml:space="preserve"> / so machen sie doch ein leib </w:t>
      </w:r>
      <w:proofErr w:type="spellStart"/>
      <w:r>
        <w:t>vnder</w:t>
      </w:r>
      <w:proofErr w:type="spellEnd"/>
      <w:r>
        <w:t xml:space="preserve"> dem einigen </w:t>
      </w:r>
      <w:proofErr w:type="spellStart"/>
      <w:r>
        <w:t>haupt</w:t>
      </w:r>
      <w:proofErr w:type="spellEnd"/>
      <w:r>
        <w:t xml:space="preserve"> Christo / der sie </w:t>
      </w:r>
      <w:proofErr w:type="spellStart"/>
      <w:r>
        <w:t>versicht</w:t>
      </w:r>
      <w:proofErr w:type="spellEnd"/>
      <w:r>
        <w:t xml:space="preserve"> / regiert mit seinem Geist / </w:t>
      </w:r>
      <w:proofErr w:type="spellStart"/>
      <w:r>
        <w:t>vber</w:t>
      </w:r>
      <w:proofErr w:type="spellEnd"/>
      <w:r>
        <w:t xml:space="preserve"> die er auch </w:t>
      </w:r>
      <w:proofErr w:type="spellStart"/>
      <w:r>
        <w:t>außgeußt</w:t>
      </w:r>
      <w:proofErr w:type="spellEnd"/>
      <w:r>
        <w:t xml:space="preserve"> alle gaben deß </w:t>
      </w:r>
      <w:proofErr w:type="spellStart"/>
      <w:r>
        <w:t>lebens</w:t>
      </w:r>
      <w:proofErr w:type="spellEnd"/>
      <w:r>
        <w:t xml:space="preserve">: sie aber empfangen solche mit wahrem glauben / </w:t>
      </w:r>
      <w:proofErr w:type="spellStart"/>
      <w:r>
        <w:t>vnnd</w:t>
      </w:r>
      <w:proofErr w:type="spellEnd"/>
      <w:r>
        <w:t xml:space="preserve"> haben also die </w:t>
      </w:r>
      <w:proofErr w:type="spellStart"/>
      <w:r>
        <w:t>güter</w:t>
      </w:r>
      <w:proofErr w:type="spellEnd"/>
      <w:r>
        <w:t xml:space="preserve"> </w:t>
      </w:r>
      <w:proofErr w:type="spellStart"/>
      <w:r>
        <w:t>vnder</w:t>
      </w:r>
      <w:proofErr w:type="spellEnd"/>
      <w:r>
        <w:t xml:space="preserve"> sich gemein. </w:t>
      </w:r>
      <w:proofErr w:type="spellStart"/>
      <w:r>
        <w:t>Jch</w:t>
      </w:r>
      <w:proofErr w:type="spellEnd"/>
      <w:r>
        <w:t xml:space="preserve"> glaube auch / daß ich ein </w:t>
      </w:r>
      <w:proofErr w:type="spellStart"/>
      <w:r>
        <w:t>glied</w:t>
      </w:r>
      <w:proofErr w:type="spellEnd"/>
      <w:r>
        <w:t xml:space="preserve"> dieser </w:t>
      </w:r>
      <w:proofErr w:type="spellStart"/>
      <w:r>
        <w:t>kirch</w:t>
      </w:r>
      <w:proofErr w:type="spellEnd"/>
      <w:r>
        <w:t xml:space="preserve"> sey / </w:t>
      </w:r>
      <w:proofErr w:type="spellStart"/>
      <w:r>
        <w:t>vnd</w:t>
      </w:r>
      <w:proofErr w:type="spellEnd"/>
      <w:r>
        <w:t xml:space="preserve"> der halben genoß </w:t>
      </w:r>
      <w:proofErr w:type="spellStart"/>
      <w:r>
        <w:t>vnd</w:t>
      </w:r>
      <w:proofErr w:type="spellEnd"/>
      <w:r>
        <w:t xml:space="preserve"> </w:t>
      </w:r>
      <w:proofErr w:type="spellStart"/>
      <w:r>
        <w:t>theilhafftig</w:t>
      </w:r>
      <w:proofErr w:type="spellEnd"/>
      <w:r>
        <w:t xml:space="preserve"> aller </w:t>
      </w:r>
      <w:proofErr w:type="spellStart"/>
      <w:r>
        <w:t>gütern</w:t>
      </w:r>
      <w:proofErr w:type="spellEnd"/>
      <w:r>
        <w:t xml:space="preserve"> der </w:t>
      </w:r>
      <w:proofErr w:type="spellStart"/>
      <w:r>
        <w:t>kirchen</w:t>
      </w:r>
      <w:proofErr w:type="spellEnd"/>
      <w:r>
        <w:t xml:space="preserve">. </w:t>
      </w:r>
      <w:proofErr w:type="spellStart"/>
      <w:r>
        <w:t>Jch</w:t>
      </w:r>
      <w:proofErr w:type="spellEnd"/>
      <w:r>
        <w:t xml:space="preserve"> glaube Christus sey mein </w:t>
      </w:r>
      <w:proofErr w:type="spellStart"/>
      <w:r>
        <w:t>haupt</w:t>
      </w:r>
      <w:proofErr w:type="spellEnd"/>
      <w:r>
        <w:t xml:space="preserve"> </w:t>
      </w:r>
      <w:proofErr w:type="spellStart"/>
      <w:r>
        <w:t>vnnd</w:t>
      </w:r>
      <w:proofErr w:type="spellEnd"/>
      <w:r>
        <w:t xml:space="preserve"> </w:t>
      </w:r>
      <w:proofErr w:type="spellStart"/>
      <w:r>
        <w:t>breutigam</w:t>
      </w:r>
      <w:proofErr w:type="spellEnd"/>
      <w:r>
        <w:t xml:space="preserve"> / dem ich als ein </w:t>
      </w:r>
      <w:proofErr w:type="spellStart"/>
      <w:r>
        <w:t>getrewe</w:t>
      </w:r>
      <w:proofErr w:type="spellEnd"/>
      <w:r>
        <w:t xml:space="preserve"> braut in allen dingen glauben halten solle. </w:t>
      </w:r>
    </w:p>
    <w:p w14:paraId="1F9FB962" w14:textId="77777777" w:rsidR="00EB3C2B" w:rsidRDefault="00EB3C2B" w:rsidP="00EB3C2B">
      <w:pPr>
        <w:pStyle w:val="StandardWeb"/>
      </w:pPr>
      <w:r>
        <w:t xml:space="preserve">F. </w:t>
      </w:r>
      <w:proofErr w:type="spellStart"/>
      <w:r>
        <w:t>Sünderst</w:t>
      </w:r>
      <w:proofErr w:type="spellEnd"/>
      <w:r>
        <w:t xml:space="preserve"> du die Heiligen im </w:t>
      </w:r>
      <w:proofErr w:type="spellStart"/>
      <w:r>
        <w:t>himmel</w:t>
      </w:r>
      <w:proofErr w:type="spellEnd"/>
      <w:r>
        <w:t xml:space="preserve"> von der </w:t>
      </w:r>
      <w:proofErr w:type="spellStart"/>
      <w:r>
        <w:t>einigkeit</w:t>
      </w:r>
      <w:proofErr w:type="spellEnd"/>
      <w:r>
        <w:t xml:space="preserve"> dieses Geistlichen </w:t>
      </w:r>
      <w:proofErr w:type="spellStart"/>
      <w:r>
        <w:t>leibs</w:t>
      </w:r>
      <w:proofErr w:type="spellEnd"/>
      <w:r>
        <w:t xml:space="preserve"> ab? </w:t>
      </w:r>
    </w:p>
    <w:p w14:paraId="4D97B154" w14:textId="77777777" w:rsidR="00EB3C2B" w:rsidRDefault="00EB3C2B" w:rsidP="00EB3C2B">
      <w:pPr>
        <w:pStyle w:val="StandardWeb"/>
      </w:pPr>
      <w:r>
        <w:t xml:space="preserve">A. Nein. Denn es ist ein leib aller </w:t>
      </w:r>
      <w:proofErr w:type="spellStart"/>
      <w:r>
        <w:t>Heyligen</w:t>
      </w:r>
      <w:proofErr w:type="spellEnd"/>
      <w:r>
        <w:t xml:space="preserve"> / </w:t>
      </w:r>
      <w:proofErr w:type="spellStart"/>
      <w:r>
        <w:t>vnd</w:t>
      </w:r>
      <w:proofErr w:type="spellEnd"/>
      <w:r>
        <w:t xml:space="preserve"> ein reich </w:t>
      </w:r>
      <w:proofErr w:type="spellStart"/>
      <w:r>
        <w:t>vnder</w:t>
      </w:r>
      <w:proofErr w:type="spellEnd"/>
      <w:r>
        <w:t xml:space="preserve"> einem </w:t>
      </w:r>
      <w:proofErr w:type="spellStart"/>
      <w:r>
        <w:t>haupt</w:t>
      </w:r>
      <w:proofErr w:type="spellEnd"/>
      <w:r>
        <w:t xml:space="preserve"> / </w:t>
      </w:r>
      <w:proofErr w:type="spellStart"/>
      <w:r>
        <w:t>vnd</w:t>
      </w:r>
      <w:proofErr w:type="spellEnd"/>
      <w:r>
        <w:t xml:space="preserve"> </w:t>
      </w:r>
      <w:proofErr w:type="spellStart"/>
      <w:r>
        <w:t>künig</w:t>
      </w:r>
      <w:proofErr w:type="spellEnd"/>
      <w:r>
        <w:t xml:space="preserve"> Christo. </w:t>
      </w:r>
      <w:proofErr w:type="spellStart"/>
      <w:r>
        <w:t>Jch</w:t>
      </w:r>
      <w:proofErr w:type="spellEnd"/>
      <w:r>
        <w:t xml:space="preserve"> </w:t>
      </w:r>
      <w:proofErr w:type="spellStart"/>
      <w:r>
        <w:t>vnderscheide</w:t>
      </w:r>
      <w:proofErr w:type="spellEnd"/>
      <w:r>
        <w:t xml:space="preserve"> aber also daß da sey ein triumphierende / </w:t>
      </w:r>
      <w:proofErr w:type="spellStart"/>
      <w:r>
        <w:t>vnd</w:t>
      </w:r>
      <w:proofErr w:type="spellEnd"/>
      <w:r>
        <w:t xml:space="preserve"> ein streitende </w:t>
      </w:r>
      <w:proofErr w:type="spellStart"/>
      <w:r>
        <w:t>kirch</w:t>
      </w:r>
      <w:proofErr w:type="spellEnd"/>
      <w:r>
        <w:t xml:space="preserve">. </w:t>
      </w:r>
    </w:p>
    <w:p w14:paraId="4F7ABD5B" w14:textId="77777777" w:rsidR="00EB3C2B" w:rsidRDefault="00EB3C2B" w:rsidP="00EB3C2B">
      <w:pPr>
        <w:pStyle w:val="StandardWeb"/>
      </w:pPr>
      <w:r>
        <w:t xml:space="preserve">F. Erklär mir das. </w:t>
      </w:r>
    </w:p>
    <w:p w14:paraId="32BF1DBB" w14:textId="77777777" w:rsidR="00EB3C2B" w:rsidRDefault="00EB3C2B" w:rsidP="00EB3C2B">
      <w:pPr>
        <w:pStyle w:val="StandardWeb"/>
      </w:pPr>
      <w:r>
        <w:t xml:space="preserve">A. Die regierend </w:t>
      </w:r>
      <w:proofErr w:type="spellStart"/>
      <w:r>
        <w:t>kirch</w:t>
      </w:r>
      <w:proofErr w:type="spellEnd"/>
      <w:r>
        <w:t xml:space="preserve"> nenne ich die groß </w:t>
      </w:r>
      <w:proofErr w:type="spellStart"/>
      <w:r>
        <w:t>versamlung</w:t>
      </w:r>
      <w:proofErr w:type="spellEnd"/>
      <w:r>
        <w:t xml:space="preserve"> aller </w:t>
      </w:r>
      <w:proofErr w:type="spellStart"/>
      <w:r>
        <w:t>Heyligen</w:t>
      </w:r>
      <w:proofErr w:type="spellEnd"/>
      <w:r>
        <w:t xml:space="preserve"> </w:t>
      </w:r>
      <w:proofErr w:type="spellStart"/>
      <w:r>
        <w:t>seelen</w:t>
      </w:r>
      <w:proofErr w:type="spellEnd"/>
      <w:r>
        <w:t xml:space="preserve"> im </w:t>
      </w:r>
      <w:proofErr w:type="spellStart"/>
      <w:r>
        <w:t>himmel</w:t>
      </w:r>
      <w:proofErr w:type="spellEnd"/>
      <w:r>
        <w:t xml:space="preserve"> / welche </w:t>
      </w:r>
      <w:proofErr w:type="spellStart"/>
      <w:r>
        <w:t>jetz</w:t>
      </w:r>
      <w:proofErr w:type="spellEnd"/>
      <w:r>
        <w:t xml:space="preserve"> ein </w:t>
      </w:r>
      <w:proofErr w:type="spellStart"/>
      <w:r>
        <w:t>triumph</w:t>
      </w:r>
      <w:proofErr w:type="spellEnd"/>
      <w:r>
        <w:t xml:space="preserve"> </w:t>
      </w:r>
      <w:proofErr w:type="spellStart"/>
      <w:r>
        <w:t>helt</w:t>
      </w:r>
      <w:proofErr w:type="spellEnd"/>
      <w:r>
        <w:t xml:space="preserve"> </w:t>
      </w:r>
      <w:proofErr w:type="spellStart"/>
      <w:r>
        <w:t>vber</w:t>
      </w:r>
      <w:proofErr w:type="spellEnd"/>
      <w:r>
        <w:t xml:space="preserve"> die </w:t>
      </w:r>
      <w:proofErr w:type="spellStart"/>
      <w:r>
        <w:t>vberwundene</w:t>
      </w:r>
      <w:proofErr w:type="spellEnd"/>
      <w:r>
        <w:t xml:space="preserve"> </w:t>
      </w:r>
      <w:proofErr w:type="spellStart"/>
      <w:r>
        <w:t>welt</w:t>
      </w:r>
      <w:proofErr w:type="spellEnd"/>
      <w:r>
        <w:t xml:space="preserve"> / </w:t>
      </w:r>
      <w:proofErr w:type="spellStart"/>
      <w:r>
        <w:t>sünd</w:t>
      </w:r>
      <w:proofErr w:type="spellEnd"/>
      <w:r>
        <w:t xml:space="preserve"> </w:t>
      </w:r>
      <w:proofErr w:type="spellStart"/>
      <w:r>
        <w:t>vnnd</w:t>
      </w:r>
      <w:proofErr w:type="spellEnd"/>
      <w:r>
        <w:t xml:space="preserve"> Teufel / die mit der that der dingen </w:t>
      </w:r>
      <w:proofErr w:type="spellStart"/>
      <w:r>
        <w:t>geneußt</w:t>
      </w:r>
      <w:proofErr w:type="spellEnd"/>
      <w:r>
        <w:t xml:space="preserve"> / die sie hie geglaubt hat / </w:t>
      </w:r>
      <w:proofErr w:type="spellStart"/>
      <w:r>
        <w:t>vnd</w:t>
      </w:r>
      <w:proofErr w:type="spellEnd"/>
      <w:r>
        <w:t xml:space="preserve"> die nicht mehr gebraucht solche ding / wie die streitende </w:t>
      </w:r>
      <w:proofErr w:type="spellStart"/>
      <w:r>
        <w:t>kirch</w:t>
      </w:r>
      <w:proofErr w:type="spellEnd"/>
      <w:r>
        <w:t xml:space="preserve">. Die streitend </w:t>
      </w:r>
      <w:proofErr w:type="spellStart"/>
      <w:r>
        <w:t>kirch</w:t>
      </w:r>
      <w:proofErr w:type="spellEnd"/>
      <w:r>
        <w:t xml:space="preserve"> aber ist die </w:t>
      </w:r>
      <w:proofErr w:type="spellStart"/>
      <w:r>
        <w:t>zal</w:t>
      </w:r>
      <w:proofErr w:type="spellEnd"/>
      <w:r>
        <w:t xml:space="preserve"> der </w:t>
      </w:r>
      <w:proofErr w:type="spellStart"/>
      <w:r>
        <w:t>glaubigen</w:t>
      </w:r>
      <w:proofErr w:type="spellEnd"/>
      <w:r>
        <w:t xml:space="preserve"> / die da streitet mit der </w:t>
      </w:r>
      <w:proofErr w:type="spellStart"/>
      <w:r>
        <w:t>welt</w:t>
      </w:r>
      <w:proofErr w:type="spellEnd"/>
      <w:r>
        <w:t xml:space="preserve"> / </w:t>
      </w:r>
      <w:proofErr w:type="spellStart"/>
      <w:r>
        <w:t>sünd</w:t>
      </w:r>
      <w:proofErr w:type="spellEnd"/>
      <w:r>
        <w:t xml:space="preserve"> / </w:t>
      </w:r>
      <w:proofErr w:type="spellStart"/>
      <w:r>
        <w:t>vnd</w:t>
      </w:r>
      <w:proofErr w:type="spellEnd"/>
      <w:r>
        <w:t xml:space="preserve"> </w:t>
      </w:r>
      <w:proofErr w:type="spellStart"/>
      <w:r>
        <w:t>Teuffel</w:t>
      </w:r>
      <w:proofErr w:type="spellEnd"/>
      <w:r>
        <w:t xml:space="preserve"> / die durch ein </w:t>
      </w:r>
      <w:proofErr w:type="spellStart"/>
      <w:r>
        <w:t>spiegel</w:t>
      </w:r>
      <w:proofErr w:type="spellEnd"/>
      <w:r>
        <w:t xml:space="preserve"> als in einem </w:t>
      </w:r>
      <w:proofErr w:type="spellStart"/>
      <w:r>
        <w:t>dunckeln</w:t>
      </w:r>
      <w:proofErr w:type="spellEnd"/>
      <w:r>
        <w:t xml:space="preserve"> </w:t>
      </w:r>
      <w:proofErr w:type="spellStart"/>
      <w:r>
        <w:t>orth</w:t>
      </w:r>
      <w:proofErr w:type="spellEnd"/>
      <w:r>
        <w:t xml:space="preserve"> / noch nicht aber von </w:t>
      </w:r>
      <w:proofErr w:type="spellStart"/>
      <w:r>
        <w:t>angesicht</w:t>
      </w:r>
      <w:proofErr w:type="spellEnd"/>
      <w:r>
        <w:t xml:space="preserve"> zu </w:t>
      </w:r>
      <w:proofErr w:type="spellStart"/>
      <w:r>
        <w:t>angesicht</w:t>
      </w:r>
      <w:proofErr w:type="spellEnd"/>
      <w:r>
        <w:t xml:space="preserve"> </w:t>
      </w:r>
      <w:proofErr w:type="spellStart"/>
      <w:r>
        <w:t>sihet</w:t>
      </w:r>
      <w:proofErr w:type="spellEnd"/>
      <w:r>
        <w:t xml:space="preserve">: </w:t>
      </w:r>
      <w:proofErr w:type="spellStart"/>
      <w:r>
        <w:t>vnd</w:t>
      </w:r>
      <w:proofErr w:type="spellEnd"/>
      <w:r>
        <w:t xml:space="preserve"> gebraucht noch die ding / die der </w:t>
      </w:r>
      <w:proofErr w:type="spellStart"/>
      <w:r>
        <w:t>kirchen</w:t>
      </w:r>
      <w:proofErr w:type="spellEnd"/>
      <w:r>
        <w:t xml:space="preserve"> angegeben </w:t>
      </w:r>
      <w:proofErr w:type="spellStart"/>
      <w:r>
        <w:t>vnd</w:t>
      </w:r>
      <w:proofErr w:type="spellEnd"/>
      <w:r>
        <w:t xml:space="preserve"> befohlen </w:t>
      </w:r>
      <w:proofErr w:type="spellStart"/>
      <w:r>
        <w:t>seind</w:t>
      </w:r>
      <w:proofErr w:type="spellEnd"/>
      <w:r>
        <w:t xml:space="preserve">. Welche </w:t>
      </w:r>
      <w:proofErr w:type="spellStart"/>
      <w:r>
        <w:t>kirch</w:t>
      </w:r>
      <w:proofErr w:type="spellEnd"/>
      <w:r>
        <w:t xml:space="preserve"> </w:t>
      </w:r>
      <w:proofErr w:type="spellStart"/>
      <w:r>
        <w:t>widerumb</w:t>
      </w:r>
      <w:proofErr w:type="spellEnd"/>
      <w:r>
        <w:t xml:space="preserve"> abgetheilt </w:t>
      </w:r>
      <w:proofErr w:type="spellStart"/>
      <w:r>
        <w:t>wirdt</w:t>
      </w:r>
      <w:proofErr w:type="spellEnd"/>
      <w:r>
        <w:t xml:space="preserve"> / in die </w:t>
      </w:r>
      <w:proofErr w:type="spellStart"/>
      <w:r>
        <w:t>kirch</w:t>
      </w:r>
      <w:proofErr w:type="spellEnd"/>
      <w:r>
        <w:t xml:space="preserve"> deren / so vor Christi </w:t>
      </w:r>
      <w:proofErr w:type="spellStart"/>
      <w:r>
        <w:t>geburt</w:t>
      </w:r>
      <w:proofErr w:type="spellEnd"/>
      <w:r>
        <w:t xml:space="preserve"> gelebt / </w:t>
      </w:r>
      <w:proofErr w:type="spellStart"/>
      <w:r>
        <w:t>vnnd</w:t>
      </w:r>
      <w:proofErr w:type="spellEnd"/>
      <w:r>
        <w:t xml:space="preserve"> in die </w:t>
      </w:r>
      <w:proofErr w:type="spellStart"/>
      <w:r>
        <w:t>kirch</w:t>
      </w:r>
      <w:proofErr w:type="spellEnd"/>
      <w:r>
        <w:t xml:space="preserve"> deren / so </w:t>
      </w:r>
      <w:proofErr w:type="spellStart"/>
      <w:r>
        <w:t>auff</w:t>
      </w:r>
      <w:proofErr w:type="spellEnd"/>
      <w:r>
        <w:t xml:space="preserve"> die selbig </w:t>
      </w:r>
      <w:proofErr w:type="spellStart"/>
      <w:r>
        <w:t>gevolget</w:t>
      </w:r>
      <w:proofErr w:type="spellEnd"/>
      <w:r>
        <w:t xml:space="preserve"> </w:t>
      </w:r>
      <w:proofErr w:type="spellStart"/>
      <w:r>
        <w:t>seind</w:t>
      </w:r>
      <w:proofErr w:type="spellEnd"/>
      <w:r>
        <w:t xml:space="preserve">. </w:t>
      </w:r>
      <w:proofErr w:type="spellStart"/>
      <w:r>
        <w:t>Jtem</w:t>
      </w:r>
      <w:proofErr w:type="spellEnd"/>
      <w:r>
        <w:t xml:space="preserve"> in die allgemein / die durch die </w:t>
      </w:r>
      <w:proofErr w:type="spellStart"/>
      <w:r>
        <w:t>gantz</w:t>
      </w:r>
      <w:proofErr w:type="spellEnd"/>
      <w:r>
        <w:t xml:space="preserve"> </w:t>
      </w:r>
      <w:proofErr w:type="spellStart"/>
      <w:r>
        <w:t>welt</w:t>
      </w:r>
      <w:proofErr w:type="spellEnd"/>
      <w:r>
        <w:t xml:space="preserve"> </w:t>
      </w:r>
      <w:proofErr w:type="spellStart"/>
      <w:r>
        <w:t>außgebreitet</w:t>
      </w:r>
      <w:proofErr w:type="spellEnd"/>
      <w:r>
        <w:t xml:space="preserve"> ist / </w:t>
      </w:r>
      <w:proofErr w:type="spellStart"/>
      <w:r>
        <w:t>vnd</w:t>
      </w:r>
      <w:proofErr w:type="spellEnd"/>
      <w:r>
        <w:t xml:space="preserve"> in die </w:t>
      </w:r>
      <w:proofErr w:type="spellStart"/>
      <w:r>
        <w:t>particular</w:t>
      </w:r>
      <w:proofErr w:type="spellEnd"/>
      <w:r>
        <w:t xml:space="preserve"> / als da gewesen / die </w:t>
      </w:r>
      <w:proofErr w:type="spellStart"/>
      <w:r>
        <w:t>Ephesinisch</w:t>
      </w:r>
      <w:proofErr w:type="spellEnd"/>
      <w:r>
        <w:t xml:space="preserve"> / Antiochenisch / </w:t>
      </w:r>
      <w:proofErr w:type="spellStart"/>
      <w:r>
        <w:t>vnd</w:t>
      </w:r>
      <w:proofErr w:type="spellEnd"/>
      <w:r>
        <w:t xml:space="preserve"> heut zu tag </w:t>
      </w:r>
      <w:proofErr w:type="spellStart"/>
      <w:r>
        <w:t>seind</w:t>
      </w:r>
      <w:proofErr w:type="spellEnd"/>
      <w:r>
        <w:t xml:space="preserve"> in allen </w:t>
      </w:r>
      <w:proofErr w:type="spellStart"/>
      <w:r>
        <w:t>vnd</w:t>
      </w:r>
      <w:proofErr w:type="spellEnd"/>
      <w:r>
        <w:t xml:space="preserve"> jeden </w:t>
      </w:r>
      <w:proofErr w:type="spellStart"/>
      <w:r>
        <w:t>stetten</w:t>
      </w:r>
      <w:proofErr w:type="spellEnd"/>
      <w:r>
        <w:t xml:space="preserve"> </w:t>
      </w:r>
      <w:proofErr w:type="spellStart"/>
      <w:r>
        <w:t>besonderbare</w:t>
      </w:r>
      <w:proofErr w:type="spellEnd"/>
      <w:r>
        <w:t xml:space="preserve"> </w:t>
      </w:r>
      <w:proofErr w:type="spellStart"/>
      <w:r>
        <w:t>kirchen</w:t>
      </w:r>
      <w:proofErr w:type="spellEnd"/>
      <w:r>
        <w:t xml:space="preserve">: gehören doch alle zur </w:t>
      </w:r>
      <w:proofErr w:type="spellStart"/>
      <w:r>
        <w:t>einigkeit</w:t>
      </w:r>
      <w:proofErr w:type="spellEnd"/>
      <w:r>
        <w:t xml:space="preserve"> deß </w:t>
      </w:r>
      <w:proofErr w:type="spellStart"/>
      <w:r>
        <w:t>leibs</w:t>
      </w:r>
      <w:proofErr w:type="spellEnd"/>
      <w:r>
        <w:t xml:space="preserve"> Christi. Denn die </w:t>
      </w:r>
      <w:proofErr w:type="spellStart"/>
      <w:r>
        <w:t>kirch</w:t>
      </w:r>
      <w:proofErr w:type="spellEnd"/>
      <w:r>
        <w:t xml:space="preserve"> Gottes ist der </w:t>
      </w:r>
      <w:proofErr w:type="spellStart"/>
      <w:r>
        <w:t>Geystlich</w:t>
      </w:r>
      <w:proofErr w:type="spellEnd"/>
      <w:r>
        <w:t xml:space="preserve"> leib Christi / </w:t>
      </w:r>
      <w:proofErr w:type="spellStart"/>
      <w:r>
        <w:t>darauß</w:t>
      </w:r>
      <w:proofErr w:type="spellEnd"/>
      <w:r>
        <w:t xml:space="preserve"> ein grosser </w:t>
      </w:r>
      <w:proofErr w:type="spellStart"/>
      <w:r>
        <w:t>trost</w:t>
      </w:r>
      <w:proofErr w:type="spellEnd"/>
      <w:r>
        <w:t xml:space="preserve"> </w:t>
      </w:r>
      <w:proofErr w:type="spellStart"/>
      <w:r>
        <w:t>ervolget</w:t>
      </w:r>
      <w:proofErr w:type="spellEnd"/>
      <w:r>
        <w:t xml:space="preserve"> / weil wir wissen / daß wir mit den H. die im </w:t>
      </w:r>
      <w:proofErr w:type="spellStart"/>
      <w:r>
        <w:t>himmel</w:t>
      </w:r>
      <w:proofErr w:type="spellEnd"/>
      <w:r>
        <w:t xml:space="preserve"> </w:t>
      </w:r>
      <w:proofErr w:type="spellStart"/>
      <w:r>
        <w:t>frolocken</w:t>
      </w:r>
      <w:proofErr w:type="spellEnd"/>
      <w:r>
        <w:t xml:space="preserve"> / verbunden </w:t>
      </w:r>
      <w:proofErr w:type="spellStart"/>
      <w:r>
        <w:t>vnd</w:t>
      </w:r>
      <w:proofErr w:type="spellEnd"/>
      <w:r>
        <w:t xml:space="preserve"> </w:t>
      </w:r>
      <w:proofErr w:type="spellStart"/>
      <w:r>
        <w:t>verknüpfft</w:t>
      </w:r>
      <w:proofErr w:type="spellEnd"/>
      <w:r>
        <w:t xml:space="preserve"> sind. </w:t>
      </w:r>
    </w:p>
    <w:p w14:paraId="68E46852" w14:textId="77777777" w:rsidR="00EB3C2B" w:rsidRDefault="00EB3C2B" w:rsidP="00EB3C2B">
      <w:pPr>
        <w:pStyle w:val="StandardWeb"/>
      </w:pPr>
      <w:r>
        <w:t xml:space="preserve">F. Welches </w:t>
      </w:r>
      <w:proofErr w:type="spellStart"/>
      <w:r>
        <w:t>seind</w:t>
      </w:r>
      <w:proofErr w:type="spellEnd"/>
      <w:r>
        <w:t xml:space="preserve"> aber die rechten kenn </w:t>
      </w:r>
      <w:proofErr w:type="spellStart"/>
      <w:r>
        <w:t>zeichen</w:t>
      </w:r>
      <w:proofErr w:type="spellEnd"/>
      <w:r>
        <w:t xml:space="preserve"> / durch welche die </w:t>
      </w:r>
      <w:proofErr w:type="spellStart"/>
      <w:r>
        <w:t>kirch</w:t>
      </w:r>
      <w:proofErr w:type="spellEnd"/>
      <w:r>
        <w:t xml:space="preserve"> </w:t>
      </w:r>
      <w:proofErr w:type="spellStart"/>
      <w:r>
        <w:t>auff</w:t>
      </w:r>
      <w:proofErr w:type="spellEnd"/>
      <w:r>
        <w:t xml:space="preserve"> erden erkennt </w:t>
      </w:r>
      <w:proofErr w:type="spellStart"/>
      <w:r>
        <w:t>wirdt</w:t>
      </w:r>
      <w:proofErr w:type="spellEnd"/>
      <w:r>
        <w:t xml:space="preserve">? </w:t>
      </w:r>
    </w:p>
    <w:p w14:paraId="1D830661" w14:textId="77777777" w:rsidR="00EB3C2B" w:rsidRDefault="00EB3C2B" w:rsidP="00EB3C2B">
      <w:pPr>
        <w:pStyle w:val="StandardWeb"/>
      </w:pPr>
      <w:r>
        <w:t xml:space="preserve">A. Die </w:t>
      </w:r>
      <w:proofErr w:type="spellStart"/>
      <w:r>
        <w:t>vnverfelscht</w:t>
      </w:r>
      <w:proofErr w:type="spellEnd"/>
      <w:r>
        <w:t xml:space="preserve"> </w:t>
      </w:r>
      <w:proofErr w:type="spellStart"/>
      <w:r>
        <w:t>vnd</w:t>
      </w:r>
      <w:proofErr w:type="spellEnd"/>
      <w:r>
        <w:t xml:space="preserve"> lauter predig deß </w:t>
      </w:r>
      <w:proofErr w:type="spellStart"/>
      <w:r>
        <w:t>Euangelij</w:t>
      </w:r>
      <w:proofErr w:type="spellEnd"/>
      <w:r>
        <w:t xml:space="preserve"> / </w:t>
      </w:r>
      <w:proofErr w:type="spellStart"/>
      <w:r>
        <w:t>dz</w:t>
      </w:r>
      <w:proofErr w:type="spellEnd"/>
      <w:r>
        <w:t xml:space="preserve"> gemein </w:t>
      </w:r>
      <w:proofErr w:type="spellStart"/>
      <w:r>
        <w:t>gebett</w:t>
      </w:r>
      <w:proofErr w:type="spellEnd"/>
      <w:r>
        <w:t xml:space="preserve"> oder </w:t>
      </w:r>
      <w:proofErr w:type="spellStart"/>
      <w:r>
        <w:t>anrüffung</w:t>
      </w:r>
      <w:proofErr w:type="spellEnd"/>
      <w:r>
        <w:t xml:space="preserve"> Gottes durch den </w:t>
      </w:r>
      <w:proofErr w:type="spellStart"/>
      <w:r>
        <w:t>Mitler</w:t>
      </w:r>
      <w:proofErr w:type="spellEnd"/>
      <w:r>
        <w:t xml:space="preserve"> Christum / der recht gebrauch der H. Sacramenten / </w:t>
      </w:r>
      <w:proofErr w:type="spellStart"/>
      <w:r>
        <w:t>vnd</w:t>
      </w:r>
      <w:proofErr w:type="spellEnd"/>
      <w:r>
        <w:t xml:space="preserve"> die </w:t>
      </w:r>
      <w:proofErr w:type="spellStart"/>
      <w:r>
        <w:t>werck</w:t>
      </w:r>
      <w:proofErr w:type="spellEnd"/>
      <w:r>
        <w:t xml:space="preserve"> der liebe </w:t>
      </w:r>
      <w:proofErr w:type="spellStart"/>
      <w:r>
        <w:t>vnd</w:t>
      </w:r>
      <w:proofErr w:type="spellEnd"/>
      <w:r>
        <w:t xml:space="preserve"> </w:t>
      </w:r>
      <w:proofErr w:type="spellStart"/>
      <w:r>
        <w:t>barmhertzigkeit</w:t>
      </w:r>
      <w:proofErr w:type="spellEnd"/>
      <w:r>
        <w:t xml:space="preserve"> gegen den armen. Denn ob gleich andere mehr </w:t>
      </w:r>
      <w:proofErr w:type="spellStart"/>
      <w:r>
        <w:t>seind</w:t>
      </w:r>
      <w:proofErr w:type="spellEnd"/>
      <w:r>
        <w:t xml:space="preserve"> / so werden doch diese </w:t>
      </w:r>
      <w:proofErr w:type="spellStart"/>
      <w:r>
        <w:t>fürnemlich</w:t>
      </w:r>
      <w:proofErr w:type="spellEnd"/>
      <w:r>
        <w:t xml:space="preserve"> </w:t>
      </w:r>
      <w:proofErr w:type="spellStart"/>
      <w:r>
        <w:t>erzehlt</w:t>
      </w:r>
      <w:proofErr w:type="spellEnd"/>
      <w:r>
        <w:t xml:space="preserve"> Act. 2. </w:t>
      </w:r>
    </w:p>
    <w:p w14:paraId="469882FE" w14:textId="77777777" w:rsidR="00EB3C2B" w:rsidRDefault="00EB3C2B" w:rsidP="00EB3C2B">
      <w:pPr>
        <w:pStyle w:val="StandardWeb"/>
      </w:pPr>
      <w:r>
        <w:t xml:space="preserve">F. So sagst du nun die </w:t>
      </w:r>
      <w:proofErr w:type="spellStart"/>
      <w:r>
        <w:t>kirch</w:t>
      </w:r>
      <w:proofErr w:type="spellEnd"/>
      <w:r>
        <w:t xml:space="preserve"> Gottes sey das hause Gottes / in dem sich erzeige </w:t>
      </w:r>
      <w:proofErr w:type="spellStart"/>
      <w:r>
        <w:t>vnnd</w:t>
      </w:r>
      <w:proofErr w:type="spellEnd"/>
      <w:r>
        <w:t xml:space="preserve"> geübt werde die </w:t>
      </w:r>
      <w:proofErr w:type="spellStart"/>
      <w:r>
        <w:t>eusserlich</w:t>
      </w:r>
      <w:proofErr w:type="spellEnd"/>
      <w:r>
        <w:t xml:space="preserve"> </w:t>
      </w:r>
      <w:proofErr w:type="spellStart"/>
      <w:r>
        <w:t>haußhaltung</w:t>
      </w:r>
      <w:proofErr w:type="spellEnd"/>
      <w:r>
        <w:t xml:space="preserve">? </w:t>
      </w:r>
    </w:p>
    <w:p w14:paraId="63E61640" w14:textId="77777777" w:rsidR="00EB3C2B" w:rsidRDefault="00EB3C2B" w:rsidP="00EB3C2B">
      <w:pPr>
        <w:pStyle w:val="StandardWeb"/>
      </w:pPr>
      <w:r>
        <w:t xml:space="preserve">A. Ja. Denn also </w:t>
      </w:r>
      <w:proofErr w:type="spellStart"/>
      <w:r>
        <w:t>redt</w:t>
      </w:r>
      <w:proofErr w:type="spellEnd"/>
      <w:r>
        <w:t xml:space="preserve"> die </w:t>
      </w:r>
      <w:proofErr w:type="spellStart"/>
      <w:r>
        <w:t>Schrifft</w:t>
      </w:r>
      <w:proofErr w:type="spellEnd"/>
      <w:r>
        <w:t xml:space="preserve">. </w:t>
      </w:r>
    </w:p>
    <w:p w14:paraId="0CF07623" w14:textId="77777777" w:rsidR="00EB3C2B" w:rsidRDefault="00EB3C2B" w:rsidP="00EB3C2B">
      <w:pPr>
        <w:pStyle w:val="StandardWeb"/>
      </w:pPr>
      <w:r>
        <w:t xml:space="preserve">F. Lieber erklär mir </w:t>
      </w:r>
      <w:proofErr w:type="spellStart"/>
      <w:r>
        <w:t>diß</w:t>
      </w:r>
      <w:proofErr w:type="spellEnd"/>
      <w:r>
        <w:t xml:space="preserve">. </w:t>
      </w:r>
    </w:p>
    <w:p w14:paraId="7FF0CADE" w14:textId="77777777" w:rsidR="00EB3C2B" w:rsidRDefault="00EB3C2B" w:rsidP="00EB3C2B">
      <w:pPr>
        <w:pStyle w:val="StandardWeb"/>
      </w:pPr>
      <w:r>
        <w:t xml:space="preserve">A. Die </w:t>
      </w:r>
      <w:proofErr w:type="spellStart"/>
      <w:r>
        <w:t>Schrifft</w:t>
      </w:r>
      <w:proofErr w:type="spellEnd"/>
      <w:r>
        <w:t xml:space="preserve"> nennt die </w:t>
      </w:r>
      <w:proofErr w:type="spellStart"/>
      <w:r>
        <w:t>kirch</w:t>
      </w:r>
      <w:proofErr w:type="spellEnd"/>
      <w:r>
        <w:t xml:space="preserve"> ein Heilig </w:t>
      </w:r>
      <w:proofErr w:type="spellStart"/>
      <w:r>
        <w:t>hauß</w:t>
      </w:r>
      <w:proofErr w:type="spellEnd"/>
      <w:r>
        <w:t xml:space="preserve"> Gottes / weil in der selbigen / gleich als in einem </w:t>
      </w:r>
      <w:proofErr w:type="spellStart"/>
      <w:r>
        <w:t>hauß</w:t>
      </w:r>
      <w:proofErr w:type="spellEnd"/>
      <w:r>
        <w:t xml:space="preserve"> / die </w:t>
      </w:r>
      <w:proofErr w:type="spellStart"/>
      <w:r>
        <w:t>kinder</w:t>
      </w:r>
      <w:proofErr w:type="spellEnd"/>
      <w:r>
        <w:t xml:space="preserve"> Gottes </w:t>
      </w:r>
      <w:proofErr w:type="spellStart"/>
      <w:r>
        <w:t>versamlet</w:t>
      </w:r>
      <w:proofErr w:type="spellEnd"/>
      <w:r>
        <w:t xml:space="preserve"> wohnen: denen Gott selbst als ein </w:t>
      </w:r>
      <w:proofErr w:type="spellStart"/>
      <w:r>
        <w:t>fürsichtiger</w:t>
      </w:r>
      <w:proofErr w:type="spellEnd"/>
      <w:r>
        <w:t xml:space="preserve"> </w:t>
      </w:r>
      <w:proofErr w:type="spellStart"/>
      <w:r>
        <w:t>vnd</w:t>
      </w:r>
      <w:proofErr w:type="spellEnd"/>
      <w:r>
        <w:t xml:space="preserve"> </w:t>
      </w:r>
      <w:proofErr w:type="spellStart"/>
      <w:r>
        <w:t>getrewer</w:t>
      </w:r>
      <w:proofErr w:type="spellEnd"/>
      <w:r>
        <w:t xml:space="preserve"> </w:t>
      </w:r>
      <w:proofErr w:type="spellStart"/>
      <w:r>
        <w:t>haußvatter</w:t>
      </w:r>
      <w:proofErr w:type="spellEnd"/>
      <w:r>
        <w:t xml:space="preserve"> vorstehet / denen er auch seinen Sohn zum Herrn </w:t>
      </w:r>
      <w:proofErr w:type="spellStart"/>
      <w:r>
        <w:t>vnd</w:t>
      </w:r>
      <w:proofErr w:type="spellEnd"/>
      <w:r>
        <w:t xml:space="preserve"> hirten seiner </w:t>
      </w:r>
      <w:proofErr w:type="spellStart"/>
      <w:r>
        <w:t>herd</w:t>
      </w:r>
      <w:proofErr w:type="spellEnd"/>
      <w:r>
        <w:t xml:space="preserve"> gegeben hat: Welcher </w:t>
      </w:r>
      <w:proofErr w:type="spellStart"/>
      <w:r>
        <w:t>hirt</w:t>
      </w:r>
      <w:proofErr w:type="spellEnd"/>
      <w:r>
        <w:t xml:space="preserve"> ob er gleich mit seinem leibe </w:t>
      </w:r>
      <w:proofErr w:type="spellStart"/>
      <w:r>
        <w:t>auß</w:t>
      </w:r>
      <w:proofErr w:type="spellEnd"/>
      <w:r>
        <w:t xml:space="preserve"> diesem hause </w:t>
      </w:r>
      <w:proofErr w:type="spellStart"/>
      <w:r>
        <w:t>vnd</w:t>
      </w:r>
      <w:proofErr w:type="spellEnd"/>
      <w:r>
        <w:t xml:space="preserve"> </w:t>
      </w:r>
      <w:proofErr w:type="spellStart"/>
      <w:r>
        <w:t>schaffstal</w:t>
      </w:r>
      <w:proofErr w:type="spellEnd"/>
      <w:r>
        <w:t xml:space="preserve"> weg gezogen ist / so ist er doch mit seinem Geist allezeit gegenwertig. Er </w:t>
      </w:r>
      <w:proofErr w:type="spellStart"/>
      <w:r>
        <w:t>hatt</w:t>
      </w:r>
      <w:proofErr w:type="spellEnd"/>
      <w:r>
        <w:t xml:space="preserve"> aber auch verordnet seine </w:t>
      </w:r>
      <w:proofErr w:type="spellStart"/>
      <w:r>
        <w:t>diener</w:t>
      </w:r>
      <w:proofErr w:type="spellEnd"/>
      <w:r>
        <w:t xml:space="preserve"> als </w:t>
      </w:r>
      <w:proofErr w:type="spellStart"/>
      <w:r>
        <w:t>haußhälter</w:t>
      </w:r>
      <w:proofErr w:type="spellEnd"/>
      <w:r>
        <w:t xml:space="preserve"> / die </w:t>
      </w:r>
      <w:proofErr w:type="spellStart"/>
      <w:r>
        <w:t>diß</w:t>
      </w:r>
      <w:proofErr w:type="spellEnd"/>
      <w:r>
        <w:t xml:space="preserve"> </w:t>
      </w:r>
      <w:proofErr w:type="spellStart"/>
      <w:r>
        <w:t>hauß</w:t>
      </w:r>
      <w:proofErr w:type="spellEnd"/>
      <w:r>
        <w:t xml:space="preserve"> sollen regieren. </w:t>
      </w:r>
    </w:p>
    <w:p w14:paraId="53A3A2A7" w14:textId="77777777" w:rsidR="00EB3C2B" w:rsidRDefault="00EB3C2B" w:rsidP="00EB3C2B">
      <w:pPr>
        <w:pStyle w:val="StandardWeb"/>
      </w:pPr>
      <w:r>
        <w:t xml:space="preserve">F. Wer </w:t>
      </w:r>
      <w:proofErr w:type="spellStart"/>
      <w:r>
        <w:t>seind</w:t>
      </w:r>
      <w:proofErr w:type="spellEnd"/>
      <w:r>
        <w:t xml:space="preserve"> diese </w:t>
      </w:r>
      <w:proofErr w:type="spellStart"/>
      <w:r>
        <w:t>diener</w:t>
      </w:r>
      <w:proofErr w:type="spellEnd"/>
      <w:r>
        <w:t xml:space="preserve">? </w:t>
      </w:r>
    </w:p>
    <w:p w14:paraId="47A3D22F" w14:textId="77777777" w:rsidR="00EB3C2B" w:rsidRDefault="00EB3C2B" w:rsidP="00EB3C2B">
      <w:pPr>
        <w:pStyle w:val="StandardWeb"/>
      </w:pPr>
      <w:r>
        <w:t xml:space="preserve">A. Die die </w:t>
      </w:r>
      <w:proofErr w:type="spellStart"/>
      <w:r>
        <w:t>Schrifft</w:t>
      </w:r>
      <w:proofErr w:type="spellEnd"/>
      <w:r>
        <w:t xml:space="preserve"> hirte / </w:t>
      </w:r>
      <w:proofErr w:type="spellStart"/>
      <w:r>
        <w:t>wächter</w:t>
      </w:r>
      <w:proofErr w:type="spellEnd"/>
      <w:r>
        <w:t xml:space="preserve"> / Bischoff / </w:t>
      </w:r>
      <w:proofErr w:type="spellStart"/>
      <w:r>
        <w:t>predicanten</w:t>
      </w:r>
      <w:proofErr w:type="spellEnd"/>
      <w:r>
        <w:t xml:space="preserve"> / zeugen / </w:t>
      </w:r>
      <w:proofErr w:type="spellStart"/>
      <w:r>
        <w:t>außspender</w:t>
      </w:r>
      <w:proofErr w:type="spellEnd"/>
      <w:r>
        <w:t xml:space="preserve"> der </w:t>
      </w:r>
      <w:proofErr w:type="spellStart"/>
      <w:r>
        <w:t>geheimnussen</w:t>
      </w:r>
      <w:proofErr w:type="spellEnd"/>
      <w:r>
        <w:t xml:space="preserve"> Gottes nennt. </w:t>
      </w:r>
    </w:p>
    <w:p w14:paraId="72C33607" w14:textId="77777777" w:rsidR="00EB3C2B" w:rsidRDefault="00EB3C2B" w:rsidP="00EB3C2B">
      <w:pPr>
        <w:pStyle w:val="StandardWeb"/>
      </w:pPr>
      <w:r>
        <w:t xml:space="preserve">F. Was ist </w:t>
      </w:r>
      <w:proofErr w:type="spellStart"/>
      <w:r>
        <w:t>jhr</w:t>
      </w:r>
      <w:proofErr w:type="spellEnd"/>
      <w:r>
        <w:t xml:space="preserve"> </w:t>
      </w:r>
      <w:proofErr w:type="spellStart"/>
      <w:r>
        <w:t>ampt</w:t>
      </w:r>
      <w:proofErr w:type="spellEnd"/>
      <w:r>
        <w:t xml:space="preserve">? </w:t>
      </w:r>
    </w:p>
    <w:p w14:paraId="45FCAC65" w14:textId="77777777" w:rsidR="00EB3C2B" w:rsidRDefault="00EB3C2B" w:rsidP="00EB3C2B">
      <w:pPr>
        <w:pStyle w:val="StandardWeb"/>
      </w:pPr>
      <w:r>
        <w:t xml:space="preserve">A. Die </w:t>
      </w:r>
      <w:proofErr w:type="spellStart"/>
      <w:r>
        <w:t>kirch</w:t>
      </w:r>
      <w:proofErr w:type="spellEnd"/>
      <w:r>
        <w:t xml:space="preserve"> regieren mit dem </w:t>
      </w:r>
      <w:proofErr w:type="spellStart"/>
      <w:r>
        <w:t>wort</w:t>
      </w:r>
      <w:proofErr w:type="spellEnd"/>
      <w:r>
        <w:t xml:space="preserve"> der </w:t>
      </w:r>
      <w:proofErr w:type="spellStart"/>
      <w:r>
        <w:t>warheit</w:t>
      </w:r>
      <w:proofErr w:type="spellEnd"/>
      <w:r>
        <w:t xml:space="preserve"> / </w:t>
      </w:r>
      <w:proofErr w:type="spellStart"/>
      <w:r>
        <w:t>vnd</w:t>
      </w:r>
      <w:proofErr w:type="spellEnd"/>
      <w:r>
        <w:t xml:space="preserve"> die </w:t>
      </w:r>
      <w:proofErr w:type="spellStart"/>
      <w:r>
        <w:t>kinder</w:t>
      </w:r>
      <w:proofErr w:type="spellEnd"/>
      <w:r>
        <w:t xml:space="preserve"> Gottes oder die schaffe in die gemein </w:t>
      </w:r>
      <w:proofErr w:type="spellStart"/>
      <w:r>
        <w:t>versameln</w:t>
      </w:r>
      <w:proofErr w:type="spellEnd"/>
      <w:r>
        <w:t xml:space="preserve"> / die behalten in der </w:t>
      </w:r>
      <w:proofErr w:type="spellStart"/>
      <w:r>
        <w:t>einigkeit</w:t>
      </w:r>
      <w:proofErr w:type="spellEnd"/>
      <w:r>
        <w:t xml:space="preserve"> deß </w:t>
      </w:r>
      <w:proofErr w:type="spellStart"/>
      <w:r>
        <w:t>glaubens</w:t>
      </w:r>
      <w:proofErr w:type="spellEnd"/>
      <w:r>
        <w:t xml:space="preserve"> </w:t>
      </w:r>
      <w:proofErr w:type="spellStart"/>
      <w:r>
        <w:t>vnd</w:t>
      </w:r>
      <w:proofErr w:type="spellEnd"/>
      <w:r>
        <w:t xml:space="preserve"> in der brüderlichen liebe / </w:t>
      </w:r>
      <w:proofErr w:type="spellStart"/>
      <w:r>
        <w:t>vnd</w:t>
      </w:r>
      <w:proofErr w:type="spellEnd"/>
      <w:r>
        <w:t xml:space="preserve"> </w:t>
      </w:r>
      <w:proofErr w:type="spellStart"/>
      <w:r>
        <w:t>jnen</w:t>
      </w:r>
      <w:proofErr w:type="spellEnd"/>
      <w:r>
        <w:t xml:space="preserve"> auch die H. Sacrament zu dienen / sie fleissig besuchen / </w:t>
      </w:r>
      <w:proofErr w:type="spellStart"/>
      <w:r>
        <w:t>vnd</w:t>
      </w:r>
      <w:proofErr w:type="spellEnd"/>
      <w:r>
        <w:t xml:space="preserve"> andere ding / so zu Christlicher </w:t>
      </w:r>
      <w:proofErr w:type="spellStart"/>
      <w:r>
        <w:t>zucht</w:t>
      </w:r>
      <w:proofErr w:type="spellEnd"/>
      <w:r>
        <w:t xml:space="preserve"> gehören / üben </w:t>
      </w:r>
      <w:proofErr w:type="spellStart"/>
      <w:r>
        <w:t>vnd</w:t>
      </w:r>
      <w:proofErr w:type="spellEnd"/>
      <w:r>
        <w:t xml:space="preserve"> treiben. </w:t>
      </w:r>
    </w:p>
    <w:p w14:paraId="096E704B" w14:textId="77777777" w:rsidR="00EB3C2B" w:rsidRDefault="00EB3C2B" w:rsidP="00EB3C2B">
      <w:pPr>
        <w:pStyle w:val="StandardWeb"/>
      </w:pPr>
      <w:r>
        <w:t xml:space="preserve">F. </w:t>
      </w:r>
      <w:proofErr w:type="spellStart"/>
      <w:r>
        <w:t>Seind</w:t>
      </w:r>
      <w:proofErr w:type="spellEnd"/>
      <w:r>
        <w:t xml:space="preserve"> aber die ding nicht einem jeden </w:t>
      </w:r>
      <w:proofErr w:type="spellStart"/>
      <w:r>
        <w:t>glaubigen</w:t>
      </w:r>
      <w:proofErr w:type="spellEnd"/>
      <w:r>
        <w:t xml:space="preserve"> zu </w:t>
      </w:r>
      <w:proofErr w:type="spellStart"/>
      <w:r>
        <w:t>gelasssen</w:t>
      </w:r>
      <w:proofErr w:type="spellEnd"/>
      <w:r>
        <w:t xml:space="preserve"> in der </w:t>
      </w:r>
      <w:proofErr w:type="spellStart"/>
      <w:r>
        <w:t>kirchen</w:t>
      </w:r>
      <w:proofErr w:type="spellEnd"/>
      <w:r>
        <w:t xml:space="preserve"> </w:t>
      </w:r>
      <w:proofErr w:type="spellStart"/>
      <w:r>
        <w:t>zuverrichten</w:t>
      </w:r>
      <w:proofErr w:type="spellEnd"/>
      <w:r>
        <w:t xml:space="preserve">? </w:t>
      </w:r>
    </w:p>
    <w:p w14:paraId="6CD6994D" w14:textId="77777777" w:rsidR="00EB3C2B" w:rsidRDefault="00EB3C2B" w:rsidP="00EB3C2B">
      <w:pPr>
        <w:pStyle w:val="StandardWeb"/>
      </w:pPr>
      <w:r>
        <w:t xml:space="preserve">A. Nein. Denn keiner </w:t>
      </w:r>
      <w:proofErr w:type="spellStart"/>
      <w:r>
        <w:t>sol</w:t>
      </w:r>
      <w:proofErr w:type="spellEnd"/>
      <w:r>
        <w:t xml:space="preserve"> eigens </w:t>
      </w:r>
      <w:proofErr w:type="spellStart"/>
      <w:r>
        <w:t>gewalts</w:t>
      </w:r>
      <w:proofErr w:type="spellEnd"/>
      <w:r>
        <w:t xml:space="preserve"> sich deß </w:t>
      </w:r>
      <w:proofErr w:type="spellStart"/>
      <w:r>
        <w:t>kirchendienst</w:t>
      </w:r>
      <w:proofErr w:type="spellEnd"/>
      <w:r>
        <w:t xml:space="preserve"> </w:t>
      </w:r>
      <w:proofErr w:type="spellStart"/>
      <w:r>
        <w:t>vnderwinden</w:t>
      </w:r>
      <w:proofErr w:type="spellEnd"/>
      <w:r>
        <w:t xml:space="preserve">: </w:t>
      </w:r>
      <w:proofErr w:type="spellStart"/>
      <w:r>
        <w:t>sonder</w:t>
      </w:r>
      <w:proofErr w:type="spellEnd"/>
      <w:r>
        <w:t xml:space="preserve"> es </w:t>
      </w:r>
      <w:proofErr w:type="spellStart"/>
      <w:r>
        <w:t>sol</w:t>
      </w:r>
      <w:proofErr w:type="spellEnd"/>
      <w:r>
        <w:t xml:space="preserve"> die </w:t>
      </w:r>
      <w:proofErr w:type="spellStart"/>
      <w:r>
        <w:t>kirch</w:t>
      </w:r>
      <w:proofErr w:type="spellEnd"/>
      <w:r>
        <w:t xml:space="preserve"> die </w:t>
      </w:r>
      <w:proofErr w:type="spellStart"/>
      <w:r>
        <w:t>diener</w:t>
      </w:r>
      <w:proofErr w:type="spellEnd"/>
      <w:r>
        <w:t xml:space="preserve"> </w:t>
      </w:r>
      <w:proofErr w:type="spellStart"/>
      <w:r>
        <w:t>rechtmessiger</w:t>
      </w:r>
      <w:proofErr w:type="spellEnd"/>
      <w:r>
        <w:t xml:space="preserve"> weise </w:t>
      </w:r>
      <w:proofErr w:type="spellStart"/>
      <w:r>
        <w:t>beruffen</w:t>
      </w:r>
      <w:proofErr w:type="spellEnd"/>
      <w:r>
        <w:t xml:space="preserve"> </w:t>
      </w:r>
      <w:proofErr w:type="spellStart"/>
      <w:r>
        <w:t>vnd</w:t>
      </w:r>
      <w:proofErr w:type="spellEnd"/>
      <w:r>
        <w:t xml:space="preserve"> </w:t>
      </w:r>
      <w:proofErr w:type="spellStart"/>
      <w:r>
        <w:t>ordenen</w:t>
      </w:r>
      <w:proofErr w:type="spellEnd"/>
      <w:r>
        <w:t xml:space="preserve">. </w:t>
      </w:r>
    </w:p>
    <w:p w14:paraId="7FC417AE" w14:textId="77777777" w:rsidR="00EB3C2B" w:rsidRDefault="00EB3C2B" w:rsidP="00EB3C2B">
      <w:pPr>
        <w:pStyle w:val="StandardWeb"/>
      </w:pPr>
      <w:r>
        <w:t xml:space="preserve">F. Was </w:t>
      </w:r>
      <w:proofErr w:type="spellStart"/>
      <w:r>
        <w:t>sol</w:t>
      </w:r>
      <w:proofErr w:type="spellEnd"/>
      <w:r>
        <w:t xml:space="preserve"> ich von den </w:t>
      </w:r>
      <w:proofErr w:type="spellStart"/>
      <w:r>
        <w:t>rechtberuffenen</w:t>
      </w:r>
      <w:proofErr w:type="spellEnd"/>
      <w:r>
        <w:t xml:space="preserve"> halten? </w:t>
      </w:r>
    </w:p>
    <w:p w14:paraId="20CD6007" w14:textId="77777777" w:rsidR="00EB3C2B" w:rsidRDefault="00EB3C2B" w:rsidP="00EB3C2B">
      <w:pPr>
        <w:pStyle w:val="StandardWeb"/>
      </w:pPr>
      <w:r>
        <w:t xml:space="preserve">A. Wz </w:t>
      </w:r>
      <w:proofErr w:type="spellStart"/>
      <w:r>
        <w:t>vns</w:t>
      </w:r>
      <w:proofErr w:type="spellEnd"/>
      <w:r>
        <w:t xml:space="preserve"> die </w:t>
      </w:r>
      <w:proofErr w:type="spellStart"/>
      <w:r>
        <w:t>Schrifft</w:t>
      </w:r>
      <w:proofErr w:type="spellEnd"/>
      <w:r>
        <w:t xml:space="preserve"> heißt von </w:t>
      </w:r>
      <w:proofErr w:type="spellStart"/>
      <w:r>
        <w:t>jnen</w:t>
      </w:r>
      <w:proofErr w:type="spellEnd"/>
      <w:r>
        <w:t xml:space="preserve"> halten / nemlich daß wir glauben / </w:t>
      </w:r>
      <w:proofErr w:type="spellStart"/>
      <w:r>
        <w:t>dz</w:t>
      </w:r>
      <w:proofErr w:type="spellEnd"/>
      <w:r>
        <w:t xml:space="preserve"> Christus durch sie mit </w:t>
      </w:r>
      <w:proofErr w:type="spellStart"/>
      <w:r>
        <w:t>vns</w:t>
      </w:r>
      <w:proofErr w:type="spellEnd"/>
      <w:r>
        <w:t xml:space="preserve"> rede in seinem </w:t>
      </w:r>
      <w:proofErr w:type="spellStart"/>
      <w:r>
        <w:t>wort</w:t>
      </w:r>
      <w:proofErr w:type="spellEnd"/>
      <w:r>
        <w:t xml:space="preserve"> / </w:t>
      </w:r>
      <w:proofErr w:type="spellStart"/>
      <w:r>
        <w:t>vnd</w:t>
      </w:r>
      <w:proofErr w:type="spellEnd"/>
      <w:r>
        <w:t xml:space="preserve"> daß er eben durch sie die H. Sacrament </w:t>
      </w:r>
      <w:proofErr w:type="spellStart"/>
      <w:r>
        <w:t>vns</w:t>
      </w:r>
      <w:proofErr w:type="spellEnd"/>
      <w:r>
        <w:t xml:space="preserve"> zudiene / also daß wenn </w:t>
      </w:r>
      <w:proofErr w:type="spellStart"/>
      <w:r>
        <w:t>mann</w:t>
      </w:r>
      <w:proofErr w:type="spellEnd"/>
      <w:r>
        <w:t xml:space="preserve"> sie verachtet / Christus selbst verachtet würde. Derhalben bin ich </w:t>
      </w:r>
      <w:proofErr w:type="spellStart"/>
      <w:r>
        <w:t>jhnen</w:t>
      </w:r>
      <w:proofErr w:type="spellEnd"/>
      <w:r>
        <w:t xml:space="preserve"> die ehre schuldig / daß ich sie </w:t>
      </w:r>
      <w:proofErr w:type="spellStart"/>
      <w:r>
        <w:t>einstheils</w:t>
      </w:r>
      <w:proofErr w:type="spellEnd"/>
      <w:r>
        <w:t xml:space="preserve"> für Christi </w:t>
      </w:r>
      <w:proofErr w:type="spellStart"/>
      <w:r>
        <w:t>diener</w:t>
      </w:r>
      <w:proofErr w:type="spellEnd"/>
      <w:r>
        <w:t xml:space="preserve"> erkenne / sie ehre </w:t>
      </w:r>
      <w:proofErr w:type="spellStart"/>
      <w:r>
        <w:t>vnd</w:t>
      </w:r>
      <w:proofErr w:type="spellEnd"/>
      <w:r>
        <w:t xml:space="preserve"> liebe als </w:t>
      </w:r>
      <w:proofErr w:type="spellStart"/>
      <w:r>
        <w:t>vätter</w:t>
      </w:r>
      <w:proofErr w:type="spellEnd"/>
      <w:r>
        <w:t xml:space="preserve">: anders teils </w:t>
      </w:r>
      <w:proofErr w:type="spellStart"/>
      <w:r>
        <w:t>jnen</w:t>
      </w:r>
      <w:proofErr w:type="spellEnd"/>
      <w:r>
        <w:t xml:space="preserve"> auch günstig sey / </w:t>
      </w:r>
      <w:proofErr w:type="spellStart"/>
      <w:r>
        <w:t>vnd</w:t>
      </w:r>
      <w:proofErr w:type="spellEnd"/>
      <w:r>
        <w:t xml:space="preserve"> </w:t>
      </w:r>
      <w:proofErr w:type="spellStart"/>
      <w:r>
        <w:t>jnen</w:t>
      </w:r>
      <w:proofErr w:type="spellEnd"/>
      <w:r>
        <w:t xml:space="preserve"> mit meinem gut </w:t>
      </w:r>
      <w:proofErr w:type="spellStart"/>
      <w:r>
        <w:t>handreichung</w:t>
      </w:r>
      <w:proofErr w:type="spellEnd"/>
      <w:r>
        <w:t xml:space="preserve"> </w:t>
      </w:r>
      <w:proofErr w:type="spellStart"/>
      <w:r>
        <w:t>thüe</w:t>
      </w:r>
      <w:proofErr w:type="spellEnd"/>
      <w:r>
        <w:t xml:space="preserve"> / so es die not erfordert. </w:t>
      </w:r>
    </w:p>
    <w:p w14:paraId="01E9C317" w14:textId="77777777" w:rsidR="00EB3C2B" w:rsidRDefault="00EB3C2B" w:rsidP="00EB3C2B">
      <w:pPr>
        <w:pStyle w:val="StandardWeb"/>
      </w:pPr>
      <w:r>
        <w:t xml:space="preserve">F. So vermeinst du man sollt sie hören wie Christum / wenn sie </w:t>
      </w:r>
      <w:proofErr w:type="spellStart"/>
      <w:r>
        <w:t>jhre</w:t>
      </w:r>
      <w:proofErr w:type="spellEnd"/>
      <w:r>
        <w:t xml:space="preserve"> träume für bringen? </w:t>
      </w:r>
    </w:p>
    <w:p w14:paraId="7FEDF4F6" w14:textId="77777777" w:rsidR="00EB3C2B" w:rsidRDefault="00EB3C2B" w:rsidP="00EB3C2B">
      <w:pPr>
        <w:pStyle w:val="StandardWeb"/>
      </w:pPr>
      <w:r>
        <w:t xml:space="preserve">A. </w:t>
      </w:r>
      <w:proofErr w:type="spellStart"/>
      <w:r>
        <w:t>Jch</w:t>
      </w:r>
      <w:proofErr w:type="spellEnd"/>
      <w:r>
        <w:t xml:space="preserve"> sag / </w:t>
      </w:r>
      <w:proofErr w:type="spellStart"/>
      <w:r>
        <w:t>mann</w:t>
      </w:r>
      <w:proofErr w:type="spellEnd"/>
      <w:r>
        <w:t xml:space="preserve"> solle sie als denn fliehen. Denn also </w:t>
      </w:r>
      <w:proofErr w:type="spellStart"/>
      <w:r>
        <w:t>seind</w:t>
      </w:r>
      <w:proofErr w:type="spellEnd"/>
      <w:r>
        <w:t xml:space="preserve"> sie nicht mehr Christi </w:t>
      </w:r>
      <w:proofErr w:type="spellStart"/>
      <w:r>
        <w:t>diener</w:t>
      </w:r>
      <w:proofErr w:type="spellEnd"/>
      <w:r>
        <w:t xml:space="preserve"> / weil vor allen dingen von </w:t>
      </w:r>
      <w:proofErr w:type="spellStart"/>
      <w:r>
        <w:t>jhnen</w:t>
      </w:r>
      <w:proofErr w:type="spellEnd"/>
      <w:r>
        <w:t xml:space="preserve"> erfordert </w:t>
      </w:r>
      <w:proofErr w:type="spellStart"/>
      <w:r>
        <w:t>wirdt</w:t>
      </w:r>
      <w:proofErr w:type="spellEnd"/>
      <w:r>
        <w:t xml:space="preserve"> / daß sie Christum allein hören / </w:t>
      </w:r>
      <w:proofErr w:type="spellStart"/>
      <w:r>
        <w:t>vnd</w:t>
      </w:r>
      <w:proofErr w:type="spellEnd"/>
      <w:r>
        <w:t xml:space="preserve"> sein </w:t>
      </w:r>
      <w:proofErr w:type="spellStart"/>
      <w:r>
        <w:t>wort</w:t>
      </w:r>
      <w:proofErr w:type="spellEnd"/>
      <w:r>
        <w:t xml:space="preserve"> allein </w:t>
      </w:r>
      <w:proofErr w:type="spellStart"/>
      <w:r>
        <w:t>fürtragen</w:t>
      </w:r>
      <w:proofErr w:type="spellEnd"/>
      <w:r>
        <w:t xml:space="preserve">. </w:t>
      </w:r>
    </w:p>
    <w:p w14:paraId="66DB76A1" w14:textId="77777777" w:rsidR="00EB3C2B" w:rsidRDefault="00EB3C2B" w:rsidP="00EB3C2B">
      <w:pPr>
        <w:pStyle w:val="StandardWeb"/>
      </w:pPr>
      <w:r>
        <w:t xml:space="preserve">F. Wenn sie </w:t>
      </w:r>
      <w:proofErr w:type="spellStart"/>
      <w:r>
        <w:t>wol</w:t>
      </w:r>
      <w:proofErr w:type="spellEnd"/>
      <w:r>
        <w:t xml:space="preserve"> lehren / aber </w:t>
      </w:r>
      <w:proofErr w:type="spellStart"/>
      <w:r>
        <w:t>vbel</w:t>
      </w:r>
      <w:proofErr w:type="spellEnd"/>
      <w:r>
        <w:t xml:space="preserve"> leben / was </w:t>
      </w:r>
      <w:proofErr w:type="spellStart"/>
      <w:r>
        <w:t>wilt</w:t>
      </w:r>
      <w:proofErr w:type="spellEnd"/>
      <w:r>
        <w:t xml:space="preserve"> du denn thun? </w:t>
      </w:r>
    </w:p>
    <w:p w14:paraId="0C62F999" w14:textId="77777777" w:rsidR="00EB3C2B" w:rsidRDefault="00EB3C2B" w:rsidP="00EB3C2B">
      <w:pPr>
        <w:pStyle w:val="StandardWeb"/>
      </w:pPr>
      <w:r>
        <w:t xml:space="preserve">A. </w:t>
      </w:r>
      <w:proofErr w:type="spellStart"/>
      <w:r>
        <w:t>Jch</w:t>
      </w:r>
      <w:proofErr w:type="spellEnd"/>
      <w:r>
        <w:t xml:space="preserve"> </w:t>
      </w:r>
      <w:proofErr w:type="spellStart"/>
      <w:r>
        <w:t>wil</w:t>
      </w:r>
      <w:proofErr w:type="spellEnd"/>
      <w:r>
        <w:t xml:space="preserve"> der wahren lehr glauben: mich aber für </w:t>
      </w:r>
      <w:proofErr w:type="spellStart"/>
      <w:r>
        <w:t>jhrem</w:t>
      </w:r>
      <w:proofErr w:type="spellEnd"/>
      <w:r>
        <w:t xml:space="preserve"> bösen </w:t>
      </w:r>
      <w:proofErr w:type="spellStart"/>
      <w:r>
        <w:t>exempel</w:t>
      </w:r>
      <w:proofErr w:type="spellEnd"/>
      <w:r>
        <w:t xml:space="preserve"> hüten. Hierzwischen aber weiß ich / daß den </w:t>
      </w:r>
      <w:proofErr w:type="spellStart"/>
      <w:r>
        <w:t>Presidenten</w:t>
      </w:r>
      <w:proofErr w:type="spellEnd"/>
      <w:r>
        <w:t xml:space="preserve"> der Kirchen zustehet / solche </w:t>
      </w:r>
      <w:proofErr w:type="spellStart"/>
      <w:r>
        <w:t>jhres</w:t>
      </w:r>
      <w:proofErr w:type="spellEnd"/>
      <w:r>
        <w:t xml:space="preserve"> </w:t>
      </w:r>
      <w:proofErr w:type="spellStart"/>
      <w:r>
        <w:t>ampts</w:t>
      </w:r>
      <w:proofErr w:type="spellEnd"/>
      <w:r>
        <w:t xml:space="preserve"> zu entsetzen. Denn der Herr hat </w:t>
      </w:r>
      <w:proofErr w:type="spellStart"/>
      <w:r>
        <w:t>gewolt</w:t>
      </w:r>
      <w:proofErr w:type="spellEnd"/>
      <w:r>
        <w:t xml:space="preserve"> / daß es also in der sichtbaren Kirchen gehalten werde. </w:t>
      </w:r>
    </w:p>
    <w:p w14:paraId="4C0E26C4" w14:textId="77777777" w:rsidR="00EB3C2B" w:rsidRDefault="00EB3C2B" w:rsidP="00EB3C2B">
      <w:pPr>
        <w:pStyle w:val="StandardWeb"/>
      </w:pPr>
      <w:r>
        <w:t xml:space="preserve">F. So gibst du zu / daß ein sichtbare Kirch sey? </w:t>
      </w:r>
    </w:p>
    <w:p w14:paraId="55F21248" w14:textId="77777777" w:rsidR="00EB3C2B" w:rsidRDefault="00EB3C2B" w:rsidP="00EB3C2B">
      <w:pPr>
        <w:pStyle w:val="StandardWeb"/>
      </w:pPr>
      <w:r>
        <w:t xml:space="preserve">A. Ja. </w:t>
      </w:r>
      <w:proofErr w:type="spellStart"/>
      <w:r>
        <w:t>Jch</w:t>
      </w:r>
      <w:proofErr w:type="spellEnd"/>
      <w:r>
        <w:t xml:space="preserve"> nenne aber eben diese Kirch / doch in einem andern verstand / ein </w:t>
      </w:r>
      <w:proofErr w:type="spellStart"/>
      <w:r>
        <w:t>vnsichtbare</w:t>
      </w:r>
      <w:proofErr w:type="spellEnd"/>
      <w:r>
        <w:t xml:space="preserve"> </w:t>
      </w:r>
      <w:proofErr w:type="spellStart"/>
      <w:r>
        <w:t>kirch</w:t>
      </w:r>
      <w:proofErr w:type="spellEnd"/>
      <w:r>
        <w:t xml:space="preserve"> / so viel nemlich die Heiligen im Himmel antrifft / </w:t>
      </w:r>
      <w:proofErr w:type="spellStart"/>
      <w:r>
        <w:t>vnd</w:t>
      </w:r>
      <w:proofErr w:type="spellEnd"/>
      <w:r>
        <w:t xml:space="preserve"> so fern es </w:t>
      </w:r>
      <w:proofErr w:type="spellStart"/>
      <w:r>
        <w:t>vnmüglich</w:t>
      </w:r>
      <w:proofErr w:type="spellEnd"/>
      <w:r>
        <w:t xml:space="preserve"> ist / daß die Heilig </w:t>
      </w:r>
      <w:proofErr w:type="spellStart"/>
      <w:r>
        <w:t>allgmeine</w:t>
      </w:r>
      <w:proofErr w:type="spellEnd"/>
      <w:r>
        <w:t xml:space="preserve"> Kirch / vor dem jüngsten </w:t>
      </w:r>
      <w:proofErr w:type="spellStart"/>
      <w:r>
        <w:t>gericht</w:t>
      </w:r>
      <w:proofErr w:type="spellEnd"/>
      <w:r>
        <w:t xml:space="preserve"> / in ein </w:t>
      </w:r>
      <w:proofErr w:type="spellStart"/>
      <w:r>
        <w:t>ort</w:t>
      </w:r>
      <w:proofErr w:type="spellEnd"/>
      <w:r>
        <w:t xml:space="preserve"> </w:t>
      </w:r>
      <w:proofErr w:type="spellStart"/>
      <w:r>
        <w:t>versamlet</w:t>
      </w:r>
      <w:proofErr w:type="spellEnd"/>
      <w:r>
        <w:t xml:space="preserve"> </w:t>
      </w:r>
      <w:proofErr w:type="spellStart"/>
      <w:r>
        <w:t>vnd</w:t>
      </w:r>
      <w:proofErr w:type="spellEnd"/>
      <w:r>
        <w:t xml:space="preserve"> gesehen werde: weil auch </w:t>
      </w:r>
      <w:proofErr w:type="spellStart"/>
      <w:r>
        <w:t>vber</w:t>
      </w:r>
      <w:proofErr w:type="spellEnd"/>
      <w:r>
        <w:t xml:space="preserve"> das die </w:t>
      </w:r>
      <w:proofErr w:type="spellStart"/>
      <w:r>
        <w:t>hertzen</w:t>
      </w:r>
      <w:proofErr w:type="spellEnd"/>
      <w:r>
        <w:t xml:space="preserve"> allein Gott bekannt </w:t>
      </w:r>
      <w:proofErr w:type="spellStart"/>
      <w:r>
        <w:t>seind</w:t>
      </w:r>
      <w:proofErr w:type="spellEnd"/>
      <w:r>
        <w:t xml:space="preserve"> / </w:t>
      </w:r>
      <w:proofErr w:type="spellStart"/>
      <w:r>
        <w:t>vnd</w:t>
      </w:r>
      <w:proofErr w:type="spellEnd"/>
      <w:r>
        <w:t xml:space="preserve"> er allein </w:t>
      </w:r>
      <w:proofErr w:type="spellStart"/>
      <w:r>
        <w:t>sicht</w:t>
      </w:r>
      <w:proofErr w:type="spellEnd"/>
      <w:r>
        <w:t xml:space="preserve"> / wer ein rechten oder </w:t>
      </w:r>
      <w:proofErr w:type="spellStart"/>
      <w:r>
        <w:t>geferbten</w:t>
      </w:r>
      <w:proofErr w:type="spellEnd"/>
      <w:r>
        <w:t xml:space="preserve"> glauben hat. </w:t>
      </w:r>
    </w:p>
    <w:p w14:paraId="42B42F45" w14:textId="77777777" w:rsidR="00EB3C2B" w:rsidRDefault="00EB3C2B" w:rsidP="00EB3C2B">
      <w:pPr>
        <w:pStyle w:val="StandardWeb"/>
      </w:pPr>
      <w:r>
        <w:t xml:space="preserve">F. So sagst du / daß auch </w:t>
      </w:r>
      <w:proofErr w:type="spellStart"/>
      <w:r>
        <w:t>heuchler</w:t>
      </w:r>
      <w:proofErr w:type="spellEnd"/>
      <w:r>
        <w:t xml:space="preserve"> </w:t>
      </w:r>
      <w:proofErr w:type="spellStart"/>
      <w:r>
        <w:t>vnd</w:t>
      </w:r>
      <w:proofErr w:type="spellEnd"/>
      <w:r>
        <w:t xml:space="preserve"> sonst böse </w:t>
      </w:r>
      <w:proofErr w:type="spellStart"/>
      <w:r>
        <w:t>leute</w:t>
      </w:r>
      <w:proofErr w:type="spellEnd"/>
      <w:r>
        <w:t xml:space="preserve"> in der Kirchen seyen? </w:t>
      </w:r>
    </w:p>
    <w:p w14:paraId="15863F1D" w14:textId="77777777" w:rsidR="00EB3C2B" w:rsidRDefault="00EB3C2B" w:rsidP="00EB3C2B">
      <w:pPr>
        <w:pStyle w:val="StandardWeb"/>
      </w:pPr>
      <w:r>
        <w:t xml:space="preserve">A. </w:t>
      </w:r>
      <w:proofErr w:type="spellStart"/>
      <w:r>
        <w:t>Jch</w:t>
      </w:r>
      <w:proofErr w:type="spellEnd"/>
      <w:r>
        <w:t xml:space="preserve"> sag sie werden so lang zu der Kirche </w:t>
      </w:r>
      <w:proofErr w:type="spellStart"/>
      <w:r>
        <w:t>gezehlet</w:t>
      </w:r>
      <w:proofErr w:type="spellEnd"/>
      <w:r>
        <w:t xml:space="preserve"> / so lang sie mit </w:t>
      </w:r>
      <w:proofErr w:type="spellStart"/>
      <w:r>
        <w:t>offentlicher</w:t>
      </w:r>
      <w:proofErr w:type="spellEnd"/>
      <w:r>
        <w:t xml:space="preserve"> </w:t>
      </w:r>
      <w:proofErr w:type="spellStart"/>
      <w:r>
        <w:t>ruchlosigkeit</w:t>
      </w:r>
      <w:proofErr w:type="spellEnd"/>
      <w:r>
        <w:t xml:space="preserve"> </w:t>
      </w:r>
      <w:proofErr w:type="spellStart"/>
      <w:r>
        <w:t>nit</w:t>
      </w:r>
      <w:proofErr w:type="spellEnd"/>
      <w:r>
        <w:t xml:space="preserve"> </w:t>
      </w:r>
      <w:proofErr w:type="spellStart"/>
      <w:r>
        <w:t>außbrechen</w:t>
      </w:r>
      <w:proofErr w:type="spellEnd"/>
      <w:r>
        <w:t xml:space="preserve">: sie seyen aber </w:t>
      </w:r>
      <w:proofErr w:type="spellStart"/>
      <w:r>
        <w:t>darumb</w:t>
      </w:r>
      <w:proofErr w:type="spellEnd"/>
      <w:r>
        <w:t xml:space="preserve"> </w:t>
      </w:r>
      <w:proofErr w:type="spellStart"/>
      <w:r>
        <w:t>nit</w:t>
      </w:r>
      <w:proofErr w:type="spellEnd"/>
      <w:r>
        <w:t xml:space="preserve"> lebendige </w:t>
      </w:r>
      <w:proofErr w:type="spellStart"/>
      <w:r>
        <w:t>vnd</w:t>
      </w:r>
      <w:proofErr w:type="spellEnd"/>
      <w:r>
        <w:t xml:space="preserve"> gesunde </w:t>
      </w:r>
      <w:proofErr w:type="spellStart"/>
      <w:r>
        <w:t>glieder</w:t>
      </w:r>
      <w:proofErr w:type="spellEnd"/>
      <w:r>
        <w:t xml:space="preserve"> der Kirchen / laut deß Apostels lehr / 1. Jo. 2. </w:t>
      </w:r>
    </w:p>
    <w:p w14:paraId="5A2FF53B" w14:textId="77777777" w:rsidR="00EB3C2B" w:rsidRDefault="00EB3C2B" w:rsidP="00EB3C2B">
      <w:pPr>
        <w:pStyle w:val="StandardWeb"/>
      </w:pPr>
      <w:r>
        <w:t xml:space="preserve">F. Meinst du aber / daß die Kirch </w:t>
      </w:r>
      <w:proofErr w:type="spellStart"/>
      <w:r>
        <w:t>jrren</w:t>
      </w:r>
      <w:proofErr w:type="spellEnd"/>
      <w:r>
        <w:t xml:space="preserve"> könne? </w:t>
      </w:r>
    </w:p>
    <w:p w14:paraId="7CDFAD06" w14:textId="77777777" w:rsidR="00EB3C2B" w:rsidRDefault="00EB3C2B" w:rsidP="00EB3C2B">
      <w:pPr>
        <w:pStyle w:val="StandardWeb"/>
      </w:pPr>
      <w:r>
        <w:t xml:space="preserve">A. Wenn die Kirch </w:t>
      </w:r>
      <w:proofErr w:type="spellStart"/>
      <w:r>
        <w:t>nit</w:t>
      </w:r>
      <w:proofErr w:type="spellEnd"/>
      <w:r>
        <w:t xml:space="preserve"> allein </w:t>
      </w:r>
      <w:proofErr w:type="spellStart"/>
      <w:r>
        <w:t>auff</w:t>
      </w:r>
      <w:proofErr w:type="spellEnd"/>
      <w:r>
        <w:t xml:space="preserve"> Gottes </w:t>
      </w:r>
      <w:proofErr w:type="spellStart"/>
      <w:r>
        <w:t>wort</w:t>
      </w:r>
      <w:proofErr w:type="spellEnd"/>
      <w:r>
        <w:t xml:space="preserve"> </w:t>
      </w:r>
      <w:proofErr w:type="spellStart"/>
      <w:r>
        <w:t>sihet</w:t>
      </w:r>
      <w:proofErr w:type="spellEnd"/>
      <w:r>
        <w:t xml:space="preserve"> / so </w:t>
      </w:r>
      <w:proofErr w:type="spellStart"/>
      <w:r>
        <w:t>kan</w:t>
      </w:r>
      <w:proofErr w:type="spellEnd"/>
      <w:r>
        <w:t xml:space="preserve"> sie fehlen / wie solches </w:t>
      </w:r>
      <w:proofErr w:type="spellStart"/>
      <w:r>
        <w:t>abzunemen</w:t>
      </w:r>
      <w:proofErr w:type="spellEnd"/>
      <w:r>
        <w:t xml:space="preserve"> bey der Galatischen </w:t>
      </w:r>
      <w:proofErr w:type="spellStart"/>
      <w:r>
        <w:t>vnd</w:t>
      </w:r>
      <w:proofErr w:type="spellEnd"/>
      <w:r>
        <w:t xml:space="preserve"> Corinthischen Kirchen / welche der Apostel Heilige Kirchen Gottes nennt / </w:t>
      </w:r>
      <w:proofErr w:type="spellStart"/>
      <w:r>
        <w:t>vnd</w:t>
      </w:r>
      <w:proofErr w:type="spellEnd"/>
      <w:r>
        <w:t xml:space="preserve"> strafft sie doch </w:t>
      </w:r>
      <w:proofErr w:type="spellStart"/>
      <w:r>
        <w:t>jhrer</w:t>
      </w:r>
      <w:proofErr w:type="spellEnd"/>
      <w:r>
        <w:t xml:space="preserve"> </w:t>
      </w:r>
      <w:proofErr w:type="spellStart"/>
      <w:r>
        <w:t>jrrthumme</w:t>
      </w:r>
      <w:proofErr w:type="spellEnd"/>
      <w:r>
        <w:t xml:space="preserve"> halber. </w:t>
      </w:r>
    </w:p>
    <w:p w14:paraId="2BFDC228" w14:textId="77777777" w:rsidR="00EB3C2B" w:rsidRDefault="00EB3C2B" w:rsidP="00EB3C2B">
      <w:pPr>
        <w:pStyle w:val="StandardWeb"/>
      </w:pPr>
      <w:r>
        <w:t xml:space="preserve">F. </w:t>
      </w:r>
      <w:proofErr w:type="spellStart"/>
      <w:r>
        <w:t>Warumb</w:t>
      </w:r>
      <w:proofErr w:type="spellEnd"/>
      <w:r>
        <w:t xml:space="preserve"> hat denn der Apostel die Kirch ein </w:t>
      </w:r>
      <w:proofErr w:type="spellStart"/>
      <w:r>
        <w:t>seule</w:t>
      </w:r>
      <w:proofErr w:type="spellEnd"/>
      <w:r>
        <w:t xml:space="preserve"> </w:t>
      </w:r>
      <w:proofErr w:type="spellStart"/>
      <w:r>
        <w:t>vnd</w:t>
      </w:r>
      <w:proofErr w:type="spellEnd"/>
      <w:r>
        <w:t xml:space="preserve"> </w:t>
      </w:r>
      <w:proofErr w:type="spellStart"/>
      <w:r>
        <w:t>pfeiler</w:t>
      </w:r>
      <w:proofErr w:type="spellEnd"/>
      <w:r>
        <w:t xml:space="preserve"> der </w:t>
      </w:r>
      <w:proofErr w:type="spellStart"/>
      <w:r>
        <w:t>warheit</w:t>
      </w:r>
      <w:proofErr w:type="spellEnd"/>
      <w:r>
        <w:t xml:space="preserve"> </w:t>
      </w:r>
      <w:proofErr w:type="spellStart"/>
      <w:r>
        <w:t>genennt</w:t>
      </w:r>
      <w:proofErr w:type="spellEnd"/>
      <w:r>
        <w:t xml:space="preserve">? </w:t>
      </w:r>
    </w:p>
    <w:p w14:paraId="410E3F7D" w14:textId="77777777" w:rsidR="00EB3C2B" w:rsidRDefault="00EB3C2B" w:rsidP="00EB3C2B">
      <w:pPr>
        <w:pStyle w:val="StandardWeb"/>
      </w:pPr>
      <w:r>
        <w:t xml:space="preserve">A. Weil sie also gethan ist / so fern sie sich allein </w:t>
      </w:r>
      <w:proofErr w:type="spellStart"/>
      <w:r>
        <w:t>auff</w:t>
      </w:r>
      <w:proofErr w:type="spellEnd"/>
      <w:r>
        <w:t xml:space="preserve"> das </w:t>
      </w:r>
      <w:proofErr w:type="spellStart"/>
      <w:r>
        <w:t>wort</w:t>
      </w:r>
      <w:proofErr w:type="spellEnd"/>
      <w:r>
        <w:t xml:space="preserve"> der </w:t>
      </w:r>
      <w:proofErr w:type="spellStart"/>
      <w:r>
        <w:t>warheit</w:t>
      </w:r>
      <w:proofErr w:type="spellEnd"/>
      <w:r>
        <w:t xml:space="preserve"> </w:t>
      </w:r>
      <w:proofErr w:type="spellStart"/>
      <w:r>
        <w:t>verleßt</w:t>
      </w:r>
      <w:proofErr w:type="spellEnd"/>
      <w:r>
        <w:t xml:space="preserve"> / oder hört die </w:t>
      </w:r>
      <w:proofErr w:type="spellStart"/>
      <w:r>
        <w:t>stimm</w:t>
      </w:r>
      <w:proofErr w:type="spellEnd"/>
      <w:r>
        <w:t xml:space="preserve"> deß einigen Hirten / </w:t>
      </w:r>
      <w:proofErr w:type="spellStart"/>
      <w:r>
        <w:t>vnd</w:t>
      </w:r>
      <w:proofErr w:type="spellEnd"/>
      <w:r>
        <w:t xml:space="preserve"> weil sie </w:t>
      </w:r>
      <w:proofErr w:type="spellStart"/>
      <w:r>
        <w:t>bawet</w:t>
      </w:r>
      <w:proofErr w:type="spellEnd"/>
      <w:r>
        <w:t xml:space="preserve"> auf den </w:t>
      </w:r>
      <w:proofErr w:type="spellStart"/>
      <w:r>
        <w:t>grund</w:t>
      </w:r>
      <w:proofErr w:type="spellEnd"/>
      <w:r>
        <w:t xml:space="preserve"> </w:t>
      </w:r>
      <w:proofErr w:type="spellStart"/>
      <w:r>
        <w:t>vnd</w:t>
      </w:r>
      <w:proofErr w:type="spellEnd"/>
      <w:r>
        <w:t xml:space="preserve"> </w:t>
      </w:r>
      <w:proofErr w:type="spellStart"/>
      <w:r>
        <w:t>felsser</w:t>
      </w:r>
      <w:proofErr w:type="spellEnd"/>
      <w:r>
        <w:t xml:space="preserve"> / nemlich Christum selbst / so bestehet </w:t>
      </w:r>
      <w:proofErr w:type="spellStart"/>
      <w:r>
        <w:t>vnd</w:t>
      </w:r>
      <w:proofErr w:type="spellEnd"/>
      <w:r>
        <w:t xml:space="preserve"> bleibt sie. </w:t>
      </w:r>
    </w:p>
    <w:p w14:paraId="5AA678C6" w14:textId="77777777" w:rsidR="00EB3C2B" w:rsidRDefault="00EB3C2B" w:rsidP="00EB3C2B">
      <w:pPr>
        <w:pStyle w:val="StandardWeb"/>
      </w:pPr>
      <w:r>
        <w:t xml:space="preserve">F. Was haltest du von der Römischen Kirchen / die </w:t>
      </w:r>
      <w:proofErr w:type="spellStart"/>
      <w:r>
        <w:t>jhren</w:t>
      </w:r>
      <w:proofErr w:type="spellEnd"/>
      <w:r>
        <w:t xml:space="preserve"> viel </w:t>
      </w:r>
      <w:proofErr w:type="spellStart"/>
      <w:r>
        <w:t>dunckt</w:t>
      </w:r>
      <w:proofErr w:type="spellEnd"/>
      <w:r>
        <w:t xml:space="preserve"> seyn allein die recht Catholisch Kirch / der </w:t>
      </w:r>
      <w:proofErr w:type="spellStart"/>
      <w:r>
        <w:t>jederman</w:t>
      </w:r>
      <w:proofErr w:type="spellEnd"/>
      <w:r>
        <w:t xml:space="preserve"> in allen dingen </w:t>
      </w:r>
      <w:proofErr w:type="spellStart"/>
      <w:r>
        <w:t>volgen</w:t>
      </w:r>
      <w:proofErr w:type="spellEnd"/>
      <w:r>
        <w:t xml:space="preserve"> </w:t>
      </w:r>
      <w:proofErr w:type="spellStart"/>
      <w:r>
        <w:t>solte</w:t>
      </w:r>
      <w:proofErr w:type="spellEnd"/>
      <w:r>
        <w:t xml:space="preserve">? </w:t>
      </w:r>
    </w:p>
    <w:p w14:paraId="3F742004" w14:textId="77777777" w:rsidR="00EB3C2B" w:rsidRDefault="00EB3C2B" w:rsidP="00EB3C2B">
      <w:pPr>
        <w:pStyle w:val="StandardWeb"/>
      </w:pPr>
      <w:r>
        <w:t xml:space="preserve">A. Wenn du redest von der alten Apostolischen Römischen Kirchen / an die Paulus geschrieben / so halt ich sie für ein </w:t>
      </w:r>
      <w:proofErr w:type="spellStart"/>
      <w:r>
        <w:t>fürtrefflich</w:t>
      </w:r>
      <w:proofErr w:type="spellEnd"/>
      <w:r>
        <w:t xml:space="preserve"> </w:t>
      </w:r>
      <w:proofErr w:type="spellStart"/>
      <w:r>
        <w:t>glied</w:t>
      </w:r>
      <w:proofErr w:type="spellEnd"/>
      <w:r>
        <w:t xml:space="preserve"> der </w:t>
      </w:r>
      <w:proofErr w:type="spellStart"/>
      <w:r>
        <w:t>Catholischen</w:t>
      </w:r>
      <w:proofErr w:type="spellEnd"/>
      <w:r>
        <w:t xml:space="preserve"> Kirchen Christi / </w:t>
      </w:r>
      <w:proofErr w:type="spellStart"/>
      <w:r>
        <w:t>vnd</w:t>
      </w:r>
      <w:proofErr w:type="spellEnd"/>
      <w:r>
        <w:t xml:space="preserve"> daß man </w:t>
      </w:r>
      <w:proofErr w:type="spellStart"/>
      <w:r>
        <w:t>jhren</w:t>
      </w:r>
      <w:proofErr w:type="spellEnd"/>
      <w:r>
        <w:t xml:space="preserve"> so fern solle folgen / als fern sie Christo nachgefolget hat. Wenn du aber redest von dieser </w:t>
      </w:r>
      <w:proofErr w:type="spellStart"/>
      <w:r>
        <w:t>newen</w:t>
      </w:r>
      <w:proofErr w:type="spellEnd"/>
      <w:r>
        <w:t xml:space="preserve"> / die der alten </w:t>
      </w:r>
      <w:proofErr w:type="spellStart"/>
      <w:r>
        <w:t>gantz</w:t>
      </w:r>
      <w:proofErr w:type="spellEnd"/>
      <w:r>
        <w:t xml:space="preserve"> </w:t>
      </w:r>
      <w:proofErr w:type="spellStart"/>
      <w:r>
        <w:t>vngleich</w:t>
      </w:r>
      <w:proofErr w:type="spellEnd"/>
      <w:r>
        <w:t xml:space="preserve"> ist / </w:t>
      </w:r>
      <w:proofErr w:type="spellStart"/>
      <w:r>
        <w:t>vnnd</w:t>
      </w:r>
      <w:proofErr w:type="spellEnd"/>
      <w:r>
        <w:t xml:space="preserve"> jetzt ein lange zeit den Römischen Papst für das </w:t>
      </w:r>
      <w:proofErr w:type="spellStart"/>
      <w:r>
        <w:t>haupt</w:t>
      </w:r>
      <w:proofErr w:type="spellEnd"/>
      <w:r>
        <w:t xml:space="preserve"> / </w:t>
      </w:r>
      <w:proofErr w:type="spellStart"/>
      <w:r>
        <w:t>vnd</w:t>
      </w:r>
      <w:proofErr w:type="spellEnd"/>
      <w:r>
        <w:t xml:space="preserve"> den allgemeinen hirten der Kirchen / der mit vollmacht regiert / verehret / </w:t>
      </w:r>
      <w:proofErr w:type="spellStart"/>
      <w:r>
        <w:t>vnnd</w:t>
      </w:r>
      <w:proofErr w:type="spellEnd"/>
      <w:r>
        <w:t xml:space="preserve"> die </w:t>
      </w:r>
      <w:proofErr w:type="spellStart"/>
      <w:r>
        <w:t>Euangelisch</w:t>
      </w:r>
      <w:proofErr w:type="spellEnd"/>
      <w:r>
        <w:t xml:space="preserve"> lehre verbannet hat / </w:t>
      </w:r>
      <w:proofErr w:type="spellStart"/>
      <w:r>
        <w:t>vnd</w:t>
      </w:r>
      <w:proofErr w:type="spellEnd"/>
      <w:r>
        <w:t xml:space="preserve"> noch verfolget / </w:t>
      </w:r>
      <w:proofErr w:type="spellStart"/>
      <w:r>
        <w:t>vnd</w:t>
      </w:r>
      <w:proofErr w:type="spellEnd"/>
      <w:r>
        <w:t xml:space="preserve"> </w:t>
      </w:r>
      <w:proofErr w:type="spellStart"/>
      <w:r>
        <w:t>jhr</w:t>
      </w:r>
      <w:proofErr w:type="spellEnd"/>
      <w:r>
        <w:t xml:space="preserve"> </w:t>
      </w:r>
      <w:proofErr w:type="spellStart"/>
      <w:r>
        <w:t>gebett</w:t>
      </w:r>
      <w:proofErr w:type="spellEnd"/>
      <w:r>
        <w:t xml:space="preserve"> nicht allein Gott / noch durch den einigen </w:t>
      </w:r>
      <w:proofErr w:type="spellStart"/>
      <w:r>
        <w:t>Mitler</w:t>
      </w:r>
      <w:proofErr w:type="spellEnd"/>
      <w:r>
        <w:t xml:space="preserve"> Christum / sondern den Heiligen </w:t>
      </w:r>
      <w:proofErr w:type="spellStart"/>
      <w:r>
        <w:t>vnd</w:t>
      </w:r>
      <w:proofErr w:type="spellEnd"/>
      <w:r>
        <w:t xml:space="preserve"> durch </w:t>
      </w:r>
      <w:proofErr w:type="spellStart"/>
      <w:r>
        <w:t>jhr</w:t>
      </w:r>
      <w:proofErr w:type="spellEnd"/>
      <w:r>
        <w:t xml:space="preserve"> </w:t>
      </w:r>
      <w:proofErr w:type="spellStart"/>
      <w:r>
        <w:t>fürbitte</w:t>
      </w:r>
      <w:proofErr w:type="spellEnd"/>
      <w:r>
        <w:t xml:space="preserve"> verrichtet / die </w:t>
      </w:r>
      <w:proofErr w:type="spellStart"/>
      <w:r>
        <w:t>vber</w:t>
      </w:r>
      <w:proofErr w:type="spellEnd"/>
      <w:r>
        <w:t xml:space="preserve"> das die Sacrament nit allein nit nach altem brauch </w:t>
      </w:r>
      <w:proofErr w:type="spellStart"/>
      <w:r>
        <w:t>vnd</w:t>
      </w:r>
      <w:proofErr w:type="spellEnd"/>
      <w:r>
        <w:t xml:space="preserve"> </w:t>
      </w:r>
      <w:proofErr w:type="spellStart"/>
      <w:r>
        <w:t>gewonheit</w:t>
      </w:r>
      <w:proofErr w:type="spellEnd"/>
      <w:r>
        <w:t xml:space="preserve"> begehet / sondern auch sie zu </w:t>
      </w:r>
      <w:proofErr w:type="spellStart"/>
      <w:r>
        <w:t>jhrem</w:t>
      </w:r>
      <w:proofErr w:type="spellEnd"/>
      <w:r>
        <w:t xml:space="preserve"> </w:t>
      </w:r>
      <w:proofErr w:type="spellStart"/>
      <w:r>
        <w:t>gewin</w:t>
      </w:r>
      <w:proofErr w:type="spellEnd"/>
      <w:r>
        <w:t xml:space="preserve"> </w:t>
      </w:r>
      <w:proofErr w:type="spellStart"/>
      <w:r>
        <w:t>vnd</w:t>
      </w:r>
      <w:proofErr w:type="spellEnd"/>
      <w:r>
        <w:t xml:space="preserve"> </w:t>
      </w:r>
      <w:proofErr w:type="spellStart"/>
      <w:r>
        <w:t>gewerb</w:t>
      </w:r>
      <w:proofErr w:type="spellEnd"/>
      <w:r>
        <w:t xml:space="preserve"> mißbraucht / die </w:t>
      </w:r>
      <w:proofErr w:type="spellStart"/>
      <w:r>
        <w:t>vber</w:t>
      </w:r>
      <w:proofErr w:type="spellEnd"/>
      <w:r>
        <w:t xml:space="preserve"> das mit </w:t>
      </w:r>
      <w:proofErr w:type="spellStart"/>
      <w:r>
        <w:t>vnschuldigem</w:t>
      </w:r>
      <w:proofErr w:type="spellEnd"/>
      <w:r>
        <w:t xml:space="preserve"> </w:t>
      </w:r>
      <w:proofErr w:type="spellStart"/>
      <w:r>
        <w:t>blut</w:t>
      </w:r>
      <w:proofErr w:type="spellEnd"/>
      <w:r>
        <w:t xml:space="preserve"> </w:t>
      </w:r>
      <w:proofErr w:type="spellStart"/>
      <w:r>
        <w:t>vnd</w:t>
      </w:r>
      <w:proofErr w:type="spellEnd"/>
      <w:r>
        <w:t xml:space="preserve"> mancherley </w:t>
      </w:r>
      <w:proofErr w:type="spellStart"/>
      <w:r>
        <w:t>lasteren</w:t>
      </w:r>
      <w:proofErr w:type="spellEnd"/>
      <w:r>
        <w:t xml:space="preserve"> beflecket ist / So erkenne ich sie nicht nun nicht für ein </w:t>
      </w:r>
      <w:proofErr w:type="spellStart"/>
      <w:r>
        <w:t>glied</w:t>
      </w:r>
      <w:proofErr w:type="spellEnd"/>
      <w:r>
        <w:t xml:space="preserve"> der allgemeinen Kirchen / </w:t>
      </w:r>
      <w:proofErr w:type="spellStart"/>
      <w:r>
        <w:t>wil</w:t>
      </w:r>
      <w:proofErr w:type="spellEnd"/>
      <w:r>
        <w:t xml:space="preserve"> geschweigen für die Kirch selbst: sondern ich glaub auch / daß man </w:t>
      </w:r>
      <w:proofErr w:type="spellStart"/>
      <w:r>
        <w:t>jhr</w:t>
      </w:r>
      <w:proofErr w:type="spellEnd"/>
      <w:r>
        <w:t xml:space="preserve"> </w:t>
      </w:r>
      <w:proofErr w:type="spellStart"/>
      <w:r>
        <w:t>nit</w:t>
      </w:r>
      <w:proofErr w:type="spellEnd"/>
      <w:r>
        <w:t xml:space="preserve"> folgen / ja sie fliehen solle / laut der lehr deß Herrn </w:t>
      </w:r>
      <w:proofErr w:type="spellStart"/>
      <w:r>
        <w:t>vnd</w:t>
      </w:r>
      <w:proofErr w:type="spellEnd"/>
      <w:r>
        <w:t xml:space="preserve"> der Aposteln / die </w:t>
      </w:r>
      <w:proofErr w:type="spellStart"/>
      <w:r>
        <w:t>inn</w:t>
      </w:r>
      <w:proofErr w:type="spellEnd"/>
      <w:r>
        <w:t xml:space="preserve"> der </w:t>
      </w:r>
      <w:proofErr w:type="spellStart"/>
      <w:r>
        <w:t>offenbarung</w:t>
      </w:r>
      <w:proofErr w:type="spellEnd"/>
      <w:r>
        <w:t xml:space="preserve"> am 19. </w:t>
      </w:r>
      <w:proofErr w:type="spellStart"/>
      <w:r>
        <w:t>vnd</w:t>
      </w:r>
      <w:proofErr w:type="spellEnd"/>
      <w:r>
        <w:t xml:space="preserve"> an die Römer am 16. Cap. </w:t>
      </w:r>
      <w:proofErr w:type="spellStart"/>
      <w:r>
        <w:t>begrieffen</w:t>
      </w:r>
      <w:proofErr w:type="spellEnd"/>
      <w:r>
        <w:t xml:space="preserve"> ist. </w:t>
      </w:r>
    </w:p>
    <w:p w14:paraId="64FD1C5B" w14:textId="77777777" w:rsidR="00EB3C2B" w:rsidRDefault="00EB3C2B" w:rsidP="00EB3C2B">
      <w:pPr>
        <w:pStyle w:val="StandardWeb"/>
      </w:pPr>
      <w:r>
        <w:t xml:space="preserve">F. Die Römischen aber werden den / der also haltet / für einen </w:t>
      </w:r>
      <w:proofErr w:type="spellStart"/>
      <w:r>
        <w:t>ketzer</w:t>
      </w:r>
      <w:proofErr w:type="spellEnd"/>
      <w:r>
        <w:t xml:space="preserve"> </w:t>
      </w:r>
      <w:proofErr w:type="spellStart"/>
      <w:r>
        <w:t>außschreyen</w:t>
      </w:r>
      <w:proofErr w:type="spellEnd"/>
      <w:r>
        <w:t xml:space="preserve">. </w:t>
      </w:r>
    </w:p>
    <w:p w14:paraId="5D35C645" w14:textId="77777777" w:rsidR="00EB3C2B" w:rsidRDefault="00EB3C2B" w:rsidP="00EB3C2B">
      <w:pPr>
        <w:pStyle w:val="StandardWeb"/>
      </w:pPr>
      <w:r>
        <w:t xml:space="preserve">A. </w:t>
      </w:r>
      <w:proofErr w:type="spellStart"/>
      <w:r>
        <w:t>Jch</w:t>
      </w:r>
      <w:proofErr w:type="spellEnd"/>
      <w:r>
        <w:t xml:space="preserve"> weiß aber / daß ich nichts halte / das mit der </w:t>
      </w:r>
      <w:proofErr w:type="spellStart"/>
      <w:r>
        <w:t>Schrifft</w:t>
      </w:r>
      <w:proofErr w:type="spellEnd"/>
      <w:r>
        <w:t xml:space="preserve"> </w:t>
      </w:r>
      <w:proofErr w:type="spellStart"/>
      <w:r>
        <w:t>vnd</w:t>
      </w:r>
      <w:proofErr w:type="spellEnd"/>
      <w:r>
        <w:t xml:space="preserve"> </w:t>
      </w:r>
      <w:proofErr w:type="spellStart"/>
      <w:r>
        <w:t>richt</w:t>
      </w:r>
      <w:proofErr w:type="spellEnd"/>
      <w:r>
        <w:t xml:space="preserve"> </w:t>
      </w:r>
      <w:proofErr w:type="spellStart"/>
      <w:r>
        <w:t>schnur</w:t>
      </w:r>
      <w:proofErr w:type="spellEnd"/>
      <w:r>
        <w:t xml:space="preserve"> deß </w:t>
      </w:r>
      <w:proofErr w:type="spellStart"/>
      <w:r>
        <w:t>glaubens</w:t>
      </w:r>
      <w:proofErr w:type="spellEnd"/>
      <w:r>
        <w:t xml:space="preserve"> nicht </w:t>
      </w:r>
      <w:proofErr w:type="spellStart"/>
      <w:r>
        <w:t>vberein</w:t>
      </w:r>
      <w:proofErr w:type="spellEnd"/>
      <w:r>
        <w:t xml:space="preserve"> stimme: </w:t>
      </w:r>
      <w:proofErr w:type="spellStart"/>
      <w:r>
        <w:t>Jch</w:t>
      </w:r>
      <w:proofErr w:type="spellEnd"/>
      <w:r>
        <w:t xml:space="preserve"> weiß auch / daß ich die </w:t>
      </w:r>
      <w:proofErr w:type="spellStart"/>
      <w:r>
        <w:t>einigkeit</w:t>
      </w:r>
      <w:proofErr w:type="spellEnd"/>
      <w:r>
        <w:t xml:space="preserve"> der Kirchen </w:t>
      </w:r>
      <w:proofErr w:type="spellStart"/>
      <w:r>
        <w:t>nit</w:t>
      </w:r>
      <w:proofErr w:type="spellEnd"/>
      <w:r>
        <w:t xml:space="preserve"> zertrenne. Derhalben bin ich kein </w:t>
      </w:r>
      <w:proofErr w:type="spellStart"/>
      <w:r>
        <w:t>ketzer</w:t>
      </w:r>
      <w:proofErr w:type="spellEnd"/>
      <w:r>
        <w:t xml:space="preserve"> / oder </w:t>
      </w:r>
      <w:proofErr w:type="spellStart"/>
      <w:r>
        <w:t>sectierer</w:t>
      </w:r>
      <w:proofErr w:type="spellEnd"/>
      <w:r>
        <w:t xml:space="preserve">. Es haben aber die Propheten </w:t>
      </w:r>
      <w:proofErr w:type="spellStart"/>
      <w:r>
        <w:t>vnd</w:t>
      </w:r>
      <w:proofErr w:type="spellEnd"/>
      <w:r>
        <w:t xml:space="preserve"> Apostel geweissaget / es werde der Widerchrist in den letzten </w:t>
      </w:r>
      <w:proofErr w:type="spellStart"/>
      <w:r>
        <w:t>zeiten</w:t>
      </w:r>
      <w:proofErr w:type="spellEnd"/>
      <w:r>
        <w:t xml:space="preserve"> regieren / der die </w:t>
      </w:r>
      <w:proofErr w:type="spellStart"/>
      <w:r>
        <w:t>Euangelisch</w:t>
      </w:r>
      <w:proofErr w:type="spellEnd"/>
      <w:r>
        <w:t xml:space="preserve"> </w:t>
      </w:r>
      <w:proofErr w:type="spellStart"/>
      <w:r>
        <w:t>warheit</w:t>
      </w:r>
      <w:proofErr w:type="spellEnd"/>
      <w:r>
        <w:t xml:space="preserve"> </w:t>
      </w:r>
      <w:proofErr w:type="spellStart"/>
      <w:r>
        <w:t>vnd</w:t>
      </w:r>
      <w:proofErr w:type="spellEnd"/>
      <w:r>
        <w:t xml:space="preserve"> die wahren gläubigen </w:t>
      </w:r>
      <w:proofErr w:type="spellStart"/>
      <w:r>
        <w:t>häfftig</w:t>
      </w:r>
      <w:proofErr w:type="spellEnd"/>
      <w:r>
        <w:t xml:space="preserve"> verfolgen / </w:t>
      </w:r>
      <w:proofErr w:type="spellStart"/>
      <w:r>
        <w:t>vnnd</w:t>
      </w:r>
      <w:proofErr w:type="spellEnd"/>
      <w:r>
        <w:t xml:space="preserve"> die </w:t>
      </w:r>
      <w:proofErr w:type="spellStart"/>
      <w:r>
        <w:t>warheit</w:t>
      </w:r>
      <w:proofErr w:type="spellEnd"/>
      <w:r>
        <w:t xml:space="preserve"> / als ein </w:t>
      </w:r>
      <w:proofErr w:type="spellStart"/>
      <w:r>
        <w:t>jrrthumb</w:t>
      </w:r>
      <w:proofErr w:type="spellEnd"/>
      <w:r>
        <w:t xml:space="preserve"> verdammen / </w:t>
      </w:r>
      <w:proofErr w:type="spellStart"/>
      <w:r>
        <w:t>vnd</w:t>
      </w:r>
      <w:proofErr w:type="spellEnd"/>
      <w:r>
        <w:t xml:space="preserve"> die lügen für die </w:t>
      </w:r>
      <w:proofErr w:type="spellStart"/>
      <w:r>
        <w:t>warheit</w:t>
      </w:r>
      <w:proofErr w:type="spellEnd"/>
      <w:r>
        <w:t xml:space="preserve"> mit </w:t>
      </w:r>
      <w:proofErr w:type="spellStart"/>
      <w:r>
        <w:t>schwert</w:t>
      </w:r>
      <w:proofErr w:type="spellEnd"/>
      <w:r>
        <w:t xml:space="preserve"> </w:t>
      </w:r>
      <w:proofErr w:type="spellStart"/>
      <w:r>
        <w:t>vnd</w:t>
      </w:r>
      <w:proofErr w:type="spellEnd"/>
      <w:r>
        <w:t xml:space="preserve"> </w:t>
      </w:r>
      <w:proofErr w:type="spellStart"/>
      <w:r>
        <w:t>fewer</w:t>
      </w:r>
      <w:proofErr w:type="spellEnd"/>
      <w:r>
        <w:t xml:space="preserve"> </w:t>
      </w:r>
      <w:proofErr w:type="spellStart"/>
      <w:r>
        <w:t>aufftrucken</w:t>
      </w:r>
      <w:proofErr w:type="spellEnd"/>
      <w:r>
        <w:t xml:space="preserve"> werde. Derwegen warnet </w:t>
      </w:r>
      <w:proofErr w:type="spellStart"/>
      <w:r>
        <w:t>vns</w:t>
      </w:r>
      <w:proofErr w:type="spellEnd"/>
      <w:r>
        <w:t xml:space="preserve"> die </w:t>
      </w:r>
      <w:proofErr w:type="spellStart"/>
      <w:r>
        <w:t>Schrifft</w:t>
      </w:r>
      <w:proofErr w:type="spellEnd"/>
      <w:r>
        <w:t xml:space="preserve"> / daß wir </w:t>
      </w:r>
      <w:proofErr w:type="spellStart"/>
      <w:r>
        <w:t>vns</w:t>
      </w:r>
      <w:proofErr w:type="spellEnd"/>
      <w:r>
        <w:t xml:space="preserve"> für </w:t>
      </w:r>
      <w:proofErr w:type="spellStart"/>
      <w:r>
        <w:t>jme</w:t>
      </w:r>
      <w:proofErr w:type="spellEnd"/>
      <w:r>
        <w:t xml:space="preserve"> </w:t>
      </w:r>
      <w:proofErr w:type="spellStart"/>
      <w:r>
        <w:t>auff</w:t>
      </w:r>
      <w:proofErr w:type="spellEnd"/>
      <w:r>
        <w:t xml:space="preserve"> das aller </w:t>
      </w:r>
      <w:proofErr w:type="spellStart"/>
      <w:r>
        <w:t>fleissigest</w:t>
      </w:r>
      <w:proofErr w:type="spellEnd"/>
      <w:r>
        <w:t xml:space="preserve"> verhüten </w:t>
      </w:r>
      <w:proofErr w:type="spellStart"/>
      <w:r>
        <w:t>söllen</w:t>
      </w:r>
      <w:proofErr w:type="spellEnd"/>
      <w:r>
        <w:t xml:space="preserve">. </w:t>
      </w:r>
    </w:p>
    <w:p w14:paraId="73041E87" w14:textId="77777777" w:rsidR="00EB3C2B" w:rsidRDefault="00EB3C2B" w:rsidP="00EB3C2B">
      <w:pPr>
        <w:pStyle w:val="StandardWeb"/>
      </w:pPr>
      <w:r>
        <w:t xml:space="preserve">F. Was folget </w:t>
      </w:r>
      <w:proofErr w:type="spellStart"/>
      <w:r>
        <w:t>auff</w:t>
      </w:r>
      <w:proofErr w:type="spellEnd"/>
      <w:r>
        <w:t xml:space="preserve"> den </w:t>
      </w:r>
      <w:proofErr w:type="spellStart"/>
      <w:r>
        <w:t>artickel</w:t>
      </w:r>
      <w:proofErr w:type="spellEnd"/>
      <w:r>
        <w:t xml:space="preserve"> von der Kirchen? </w:t>
      </w:r>
    </w:p>
    <w:p w14:paraId="00141C9B" w14:textId="77777777" w:rsidR="00EB3C2B" w:rsidRDefault="00EB3C2B" w:rsidP="00EB3C2B">
      <w:pPr>
        <w:pStyle w:val="StandardWeb"/>
      </w:pPr>
      <w:r>
        <w:t xml:space="preserve">A. Die </w:t>
      </w:r>
      <w:proofErr w:type="spellStart"/>
      <w:r>
        <w:t>vergebung</w:t>
      </w:r>
      <w:proofErr w:type="spellEnd"/>
      <w:r>
        <w:t xml:space="preserve"> der </w:t>
      </w:r>
      <w:proofErr w:type="spellStart"/>
      <w:r>
        <w:t>sünden</w:t>
      </w:r>
      <w:proofErr w:type="spellEnd"/>
      <w:r>
        <w:t xml:space="preserve">. Denn sie dienet nit allein zum glauben / sondern auch zur </w:t>
      </w:r>
      <w:proofErr w:type="spellStart"/>
      <w:r>
        <w:t>heiligung</w:t>
      </w:r>
      <w:proofErr w:type="spellEnd"/>
      <w:r>
        <w:t xml:space="preserve">. Derhalben so glaub ich die </w:t>
      </w:r>
      <w:proofErr w:type="spellStart"/>
      <w:r>
        <w:t>sünden</w:t>
      </w:r>
      <w:proofErr w:type="spellEnd"/>
      <w:r>
        <w:t xml:space="preserve"> werden den </w:t>
      </w:r>
      <w:proofErr w:type="spellStart"/>
      <w:r>
        <w:t>menschen</w:t>
      </w:r>
      <w:proofErr w:type="spellEnd"/>
      <w:r>
        <w:t xml:space="preserve"> vergeben / </w:t>
      </w:r>
      <w:proofErr w:type="spellStart"/>
      <w:r>
        <w:t>auß</w:t>
      </w:r>
      <w:proofErr w:type="spellEnd"/>
      <w:r>
        <w:t xml:space="preserve"> Gottes </w:t>
      </w:r>
      <w:proofErr w:type="spellStart"/>
      <w:r>
        <w:t>gnade</w:t>
      </w:r>
      <w:proofErr w:type="spellEnd"/>
      <w:r>
        <w:t xml:space="preserve"> / durch </w:t>
      </w:r>
      <w:proofErr w:type="spellStart"/>
      <w:r>
        <w:t>dz</w:t>
      </w:r>
      <w:proofErr w:type="spellEnd"/>
      <w:r>
        <w:t xml:space="preserve"> </w:t>
      </w:r>
      <w:proofErr w:type="spellStart"/>
      <w:r>
        <w:t>blut</w:t>
      </w:r>
      <w:proofErr w:type="spellEnd"/>
      <w:r>
        <w:t xml:space="preserve"> Christi / in der </w:t>
      </w:r>
      <w:proofErr w:type="spellStart"/>
      <w:r>
        <w:t>krafft</w:t>
      </w:r>
      <w:proofErr w:type="spellEnd"/>
      <w:r>
        <w:t xml:space="preserve"> deß H. Geistes durch den glauben / </w:t>
      </w:r>
      <w:proofErr w:type="spellStart"/>
      <w:r>
        <w:t>vnd</w:t>
      </w:r>
      <w:proofErr w:type="spellEnd"/>
      <w:r>
        <w:t xml:space="preserve"> so fern werden sie geheiliget oder gereiniget von aller </w:t>
      </w:r>
      <w:proofErr w:type="spellStart"/>
      <w:r>
        <w:t>vnsauberkeit</w:t>
      </w:r>
      <w:proofErr w:type="spellEnd"/>
      <w:r>
        <w:t xml:space="preserve">. </w:t>
      </w:r>
      <w:proofErr w:type="spellStart"/>
      <w:r>
        <w:t>Jch</w:t>
      </w:r>
      <w:proofErr w:type="spellEnd"/>
      <w:r>
        <w:t xml:space="preserve"> glaub zwar / daß die </w:t>
      </w:r>
      <w:proofErr w:type="spellStart"/>
      <w:r>
        <w:t>menschen</w:t>
      </w:r>
      <w:proofErr w:type="spellEnd"/>
      <w:r>
        <w:t xml:space="preserve"> </w:t>
      </w:r>
      <w:proofErr w:type="spellStart"/>
      <w:r>
        <w:t>inn</w:t>
      </w:r>
      <w:proofErr w:type="spellEnd"/>
      <w:r>
        <w:t xml:space="preserve"> der gemeinschafft der Heiligen Kirchen die </w:t>
      </w:r>
      <w:proofErr w:type="spellStart"/>
      <w:r>
        <w:t>vergebung</w:t>
      </w:r>
      <w:proofErr w:type="spellEnd"/>
      <w:r>
        <w:t xml:space="preserve"> der </w:t>
      </w:r>
      <w:proofErr w:type="spellStart"/>
      <w:r>
        <w:t>sünden</w:t>
      </w:r>
      <w:proofErr w:type="spellEnd"/>
      <w:r>
        <w:t xml:space="preserve"> erlangen: ausser der den Kirchen sey kein </w:t>
      </w:r>
      <w:proofErr w:type="spellStart"/>
      <w:r>
        <w:t>vergebung</w:t>
      </w:r>
      <w:proofErr w:type="spellEnd"/>
      <w:r>
        <w:t xml:space="preserve"> / </w:t>
      </w:r>
      <w:proofErr w:type="spellStart"/>
      <w:r>
        <w:t>sonder</w:t>
      </w:r>
      <w:proofErr w:type="spellEnd"/>
      <w:r>
        <w:t xml:space="preserve"> ewiges verderben. </w:t>
      </w:r>
      <w:proofErr w:type="spellStart"/>
      <w:r>
        <w:t>Darumb</w:t>
      </w:r>
      <w:proofErr w:type="spellEnd"/>
      <w:r>
        <w:t xml:space="preserve"> auch dieser </w:t>
      </w:r>
      <w:proofErr w:type="spellStart"/>
      <w:r>
        <w:t>Artickel</w:t>
      </w:r>
      <w:proofErr w:type="spellEnd"/>
      <w:r>
        <w:t xml:space="preserve"> von der </w:t>
      </w:r>
      <w:proofErr w:type="spellStart"/>
      <w:r>
        <w:t>vergebung</w:t>
      </w:r>
      <w:proofErr w:type="spellEnd"/>
      <w:r>
        <w:t xml:space="preserve"> der </w:t>
      </w:r>
      <w:proofErr w:type="spellStart"/>
      <w:r>
        <w:t>sünden</w:t>
      </w:r>
      <w:proofErr w:type="spellEnd"/>
      <w:r>
        <w:t xml:space="preserve"> an die Kirche </w:t>
      </w:r>
      <w:proofErr w:type="spellStart"/>
      <w:r>
        <w:t>gehefftet</w:t>
      </w:r>
      <w:proofErr w:type="spellEnd"/>
      <w:r>
        <w:t xml:space="preserve"> </w:t>
      </w:r>
      <w:proofErr w:type="spellStart"/>
      <w:r>
        <w:t>wirt</w:t>
      </w:r>
      <w:proofErr w:type="spellEnd"/>
      <w:r>
        <w:t xml:space="preserve">. </w:t>
      </w:r>
    </w:p>
    <w:p w14:paraId="1E9A07A7" w14:textId="77777777" w:rsidR="00EB3C2B" w:rsidRDefault="00EB3C2B" w:rsidP="00EB3C2B">
      <w:pPr>
        <w:pStyle w:val="StandardWeb"/>
      </w:pPr>
      <w:r>
        <w:t xml:space="preserve">F. Ehe du </w:t>
      </w:r>
      <w:proofErr w:type="spellStart"/>
      <w:r>
        <w:t>auff</w:t>
      </w:r>
      <w:proofErr w:type="spellEnd"/>
      <w:r>
        <w:t xml:space="preserve"> andere ding von der </w:t>
      </w:r>
      <w:proofErr w:type="spellStart"/>
      <w:r>
        <w:t>vergebung</w:t>
      </w:r>
      <w:proofErr w:type="spellEnd"/>
      <w:r>
        <w:t xml:space="preserve"> der </w:t>
      </w:r>
      <w:proofErr w:type="spellStart"/>
      <w:r>
        <w:t>sünden</w:t>
      </w:r>
      <w:proofErr w:type="spellEnd"/>
      <w:r>
        <w:t xml:space="preserve"> kommest / so sag mir </w:t>
      </w:r>
      <w:proofErr w:type="spellStart"/>
      <w:r>
        <w:t>zuuor</w:t>
      </w:r>
      <w:proofErr w:type="spellEnd"/>
      <w:r>
        <w:t xml:space="preserve"> / was die </w:t>
      </w:r>
      <w:proofErr w:type="spellStart"/>
      <w:r>
        <w:t>sünde</w:t>
      </w:r>
      <w:proofErr w:type="spellEnd"/>
      <w:r>
        <w:t xml:space="preserve"> sey? </w:t>
      </w:r>
    </w:p>
    <w:p w14:paraId="162464FE" w14:textId="77777777" w:rsidR="00EB3C2B" w:rsidRDefault="00EB3C2B" w:rsidP="00EB3C2B">
      <w:pPr>
        <w:pStyle w:val="StandardWeb"/>
      </w:pPr>
      <w:r>
        <w:t xml:space="preserve">A. Sünde nenne ich / was im </w:t>
      </w:r>
      <w:proofErr w:type="spellStart"/>
      <w:r>
        <w:t>menschen</w:t>
      </w:r>
      <w:proofErr w:type="spellEnd"/>
      <w:r>
        <w:t xml:space="preserve"> ist / </w:t>
      </w:r>
      <w:proofErr w:type="spellStart"/>
      <w:r>
        <w:t>vnnd</w:t>
      </w:r>
      <w:proofErr w:type="spellEnd"/>
      <w:r>
        <w:t xml:space="preserve"> vom </w:t>
      </w:r>
      <w:proofErr w:type="spellStart"/>
      <w:r>
        <w:t>menschen</w:t>
      </w:r>
      <w:proofErr w:type="spellEnd"/>
      <w:r>
        <w:t xml:space="preserve"> </w:t>
      </w:r>
      <w:proofErr w:type="spellStart"/>
      <w:r>
        <w:t>geschicht</w:t>
      </w:r>
      <w:proofErr w:type="spellEnd"/>
      <w:r>
        <w:t xml:space="preserve"> wider Gottes Gesetze. Denn der Apostel spricht: </w:t>
      </w:r>
      <w:proofErr w:type="spellStart"/>
      <w:r>
        <w:t>Jch</w:t>
      </w:r>
      <w:proofErr w:type="spellEnd"/>
      <w:r>
        <w:t xml:space="preserve"> hab die </w:t>
      </w:r>
      <w:proofErr w:type="spellStart"/>
      <w:r>
        <w:t>sünd</w:t>
      </w:r>
      <w:proofErr w:type="spellEnd"/>
      <w:r>
        <w:t xml:space="preserve"> nit erkennet / ohn durch das Gesetz. </w:t>
      </w:r>
      <w:proofErr w:type="spellStart"/>
      <w:r>
        <w:t>Vnd</w:t>
      </w:r>
      <w:proofErr w:type="spellEnd"/>
      <w:r>
        <w:t xml:space="preserve"> Johannes: Die </w:t>
      </w:r>
      <w:proofErr w:type="spellStart"/>
      <w:r>
        <w:t>sünde</w:t>
      </w:r>
      <w:proofErr w:type="spellEnd"/>
      <w:r>
        <w:t xml:space="preserve"> ist das </w:t>
      </w:r>
      <w:proofErr w:type="spellStart"/>
      <w:r>
        <w:t>vnrecht</w:t>
      </w:r>
      <w:proofErr w:type="spellEnd"/>
      <w:r>
        <w:t xml:space="preserve">. </w:t>
      </w:r>
    </w:p>
    <w:p w14:paraId="0D4324CA" w14:textId="77777777" w:rsidR="00EB3C2B" w:rsidRDefault="00EB3C2B" w:rsidP="00EB3C2B">
      <w:pPr>
        <w:pStyle w:val="StandardWeb"/>
      </w:pPr>
      <w:r>
        <w:t xml:space="preserve">F. Wer ist der </w:t>
      </w:r>
      <w:proofErr w:type="spellStart"/>
      <w:r>
        <w:t>sünden</w:t>
      </w:r>
      <w:proofErr w:type="spellEnd"/>
      <w:r>
        <w:t xml:space="preserve"> </w:t>
      </w:r>
      <w:proofErr w:type="spellStart"/>
      <w:r>
        <w:t>vrsach</w:t>
      </w:r>
      <w:proofErr w:type="spellEnd"/>
      <w:r>
        <w:t xml:space="preserve">? </w:t>
      </w:r>
    </w:p>
    <w:p w14:paraId="63E71BEB" w14:textId="77777777" w:rsidR="00EB3C2B" w:rsidRDefault="00EB3C2B" w:rsidP="00EB3C2B">
      <w:pPr>
        <w:pStyle w:val="StandardWeb"/>
      </w:pPr>
      <w:r>
        <w:t xml:space="preserve">A. Der </w:t>
      </w:r>
      <w:proofErr w:type="spellStart"/>
      <w:r>
        <w:t>böß</w:t>
      </w:r>
      <w:proofErr w:type="spellEnd"/>
      <w:r>
        <w:t xml:space="preserve"> will deß </w:t>
      </w:r>
      <w:proofErr w:type="spellStart"/>
      <w:r>
        <w:t>menschen</w:t>
      </w:r>
      <w:proofErr w:type="spellEnd"/>
      <w:r>
        <w:t xml:space="preserve"> </w:t>
      </w:r>
      <w:proofErr w:type="spellStart"/>
      <w:r>
        <w:t>vnd</w:t>
      </w:r>
      <w:proofErr w:type="spellEnd"/>
      <w:r>
        <w:t xml:space="preserve"> das </w:t>
      </w:r>
      <w:proofErr w:type="spellStart"/>
      <w:r>
        <w:t>anstifften</w:t>
      </w:r>
      <w:proofErr w:type="spellEnd"/>
      <w:r>
        <w:t xml:space="preserve"> deß </w:t>
      </w:r>
      <w:proofErr w:type="spellStart"/>
      <w:r>
        <w:t>Teuffels</w:t>
      </w:r>
      <w:proofErr w:type="spellEnd"/>
      <w:r>
        <w:t xml:space="preserve">: wie im 1. buch Mosis </w:t>
      </w:r>
      <w:proofErr w:type="spellStart"/>
      <w:r>
        <w:t>vnd</w:t>
      </w:r>
      <w:proofErr w:type="spellEnd"/>
      <w:r>
        <w:t xml:space="preserve"> Jacobi am 1. stehet. </w:t>
      </w:r>
    </w:p>
    <w:p w14:paraId="3426EB9A" w14:textId="77777777" w:rsidR="00EB3C2B" w:rsidRDefault="00EB3C2B" w:rsidP="00EB3C2B">
      <w:pPr>
        <w:pStyle w:val="StandardWeb"/>
      </w:pPr>
      <w:r>
        <w:t xml:space="preserve">F. Was ist der </w:t>
      </w:r>
      <w:proofErr w:type="spellStart"/>
      <w:r>
        <w:t>sünden</w:t>
      </w:r>
      <w:proofErr w:type="spellEnd"/>
      <w:r>
        <w:t xml:space="preserve"> straff? </w:t>
      </w:r>
    </w:p>
    <w:p w14:paraId="542935A1" w14:textId="77777777" w:rsidR="00EB3C2B" w:rsidRDefault="00EB3C2B" w:rsidP="00EB3C2B">
      <w:pPr>
        <w:pStyle w:val="StandardWeb"/>
      </w:pPr>
      <w:r>
        <w:t xml:space="preserve">A. Der todt </w:t>
      </w:r>
      <w:proofErr w:type="spellStart"/>
      <w:r>
        <w:t>vnd</w:t>
      </w:r>
      <w:proofErr w:type="spellEnd"/>
      <w:r>
        <w:t xml:space="preserve"> allerley </w:t>
      </w:r>
      <w:proofErr w:type="spellStart"/>
      <w:r>
        <w:t>jamer</w:t>
      </w:r>
      <w:proofErr w:type="spellEnd"/>
      <w:r>
        <w:t xml:space="preserve">. Denn Paulus spricht: Der </w:t>
      </w:r>
      <w:proofErr w:type="spellStart"/>
      <w:r>
        <w:t>sünden</w:t>
      </w:r>
      <w:proofErr w:type="spellEnd"/>
      <w:r>
        <w:t xml:space="preserve"> </w:t>
      </w:r>
      <w:proofErr w:type="spellStart"/>
      <w:r>
        <w:t>solde</w:t>
      </w:r>
      <w:proofErr w:type="spellEnd"/>
      <w:r>
        <w:t xml:space="preserve"> ist der todt. </w:t>
      </w:r>
      <w:proofErr w:type="spellStart"/>
      <w:r>
        <w:t>Vnd</w:t>
      </w:r>
      <w:proofErr w:type="spellEnd"/>
      <w:r>
        <w:t xml:space="preserve"> der Herr im </w:t>
      </w:r>
      <w:proofErr w:type="spellStart"/>
      <w:r>
        <w:t>Euangelio</w:t>
      </w:r>
      <w:proofErr w:type="spellEnd"/>
      <w:r>
        <w:t xml:space="preserve">: Sündige nicht mehr / damit dir nicht etwas </w:t>
      </w:r>
      <w:proofErr w:type="spellStart"/>
      <w:r>
        <w:t>ergers</w:t>
      </w:r>
      <w:proofErr w:type="spellEnd"/>
      <w:r>
        <w:t xml:space="preserve"> widerfahre. Denn mancherley </w:t>
      </w:r>
      <w:proofErr w:type="spellStart"/>
      <w:r>
        <w:t>ruten</w:t>
      </w:r>
      <w:proofErr w:type="spellEnd"/>
      <w:r>
        <w:t xml:space="preserve"> der </w:t>
      </w:r>
      <w:proofErr w:type="spellStart"/>
      <w:r>
        <w:t>sünden</w:t>
      </w:r>
      <w:proofErr w:type="spellEnd"/>
      <w:r>
        <w:t xml:space="preserve"> werden </w:t>
      </w:r>
      <w:proofErr w:type="spellStart"/>
      <w:r>
        <w:t>erzehlt</w:t>
      </w:r>
      <w:proofErr w:type="spellEnd"/>
      <w:r>
        <w:t xml:space="preserve"> im 5. buch Mosis am 28. Cap. </w:t>
      </w:r>
    </w:p>
    <w:p w14:paraId="4BFB54A7" w14:textId="77777777" w:rsidR="00EB3C2B" w:rsidRDefault="00EB3C2B" w:rsidP="00EB3C2B">
      <w:pPr>
        <w:pStyle w:val="StandardWeb"/>
      </w:pPr>
      <w:r>
        <w:t xml:space="preserve">F. Wie </w:t>
      </w:r>
      <w:proofErr w:type="spellStart"/>
      <w:r>
        <w:t>wirdt</w:t>
      </w:r>
      <w:proofErr w:type="spellEnd"/>
      <w:r>
        <w:t xml:space="preserve"> die </w:t>
      </w:r>
      <w:proofErr w:type="spellStart"/>
      <w:r>
        <w:t>sünde</w:t>
      </w:r>
      <w:proofErr w:type="spellEnd"/>
      <w:r>
        <w:t xml:space="preserve"> abgetheilt? </w:t>
      </w:r>
    </w:p>
    <w:p w14:paraId="03EB6B7B" w14:textId="77777777" w:rsidR="00EB3C2B" w:rsidRDefault="00EB3C2B" w:rsidP="00EB3C2B">
      <w:pPr>
        <w:pStyle w:val="StandardWeb"/>
      </w:pPr>
      <w:r>
        <w:t xml:space="preserve">A. </w:t>
      </w:r>
      <w:proofErr w:type="spellStart"/>
      <w:r>
        <w:t>Jn</w:t>
      </w:r>
      <w:proofErr w:type="spellEnd"/>
      <w:r>
        <w:t xml:space="preserve"> die Erbsünde / </w:t>
      </w:r>
      <w:proofErr w:type="spellStart"/>
      <w:r>
        <w:t>vnd</w:t>
      </w:r>
      <w:proofErr w:type="spellEnd"/>
      <w:r>
        <w:t xml:space="preserve"> in die </w:t>
      </w:r>
      <w:proofErr w:type="spellStart"/>
      <w:r>
        <w:t>Würcklich</w:t>
      </w:r>
      <w:proofErr w:type="spellEnd"/>
      <w:r>
        <w:t xml:space="preserve"> </w:t>
      </w:r>
      <w:proofErr w:type="spellStart"/>
      <w:r>
        <w:t>sünde</w:t>
      </w:r>
      <w:proofErr w:type="spellEnd"/>
      <w:r>
        <w:t xml:space="preserve">. </w:t>
      </w:r>
    </w:p>
    <w:p w14:paraId="7986F4DE" w14:textId="77777777" w:rsidR="00EB3C2B" w:rsidRDefault="00EB3C2B" w:rsidP="00EB3C2B">
      <w:pPr>
        <w:pStyle w:val="StandardWeb"/>
      </w:pPr>
      <w:r>
        <w:t xml:space="preserve">F. Welches ist die Erbsünde? </w:t>
      </w:r>
    </w:p>
    <w:p w14:paraId="496CE8C7" w14:textId="77777777" w:rsidR="00EB3C2B" w:rsidRDefault="00EB3C2B" w:rsidP="00EB3C2B">
      <w:pPr>
        <w:pStyle w:val="StandardWeb"/>
      </w:pPr>
      <w:r>
        <w:t xml:space="preserve">A. Die natürlich </w:t>
      </w:r>
      <w:proofErr w:type="spellStart"/>
      <w:r>
        <w:t>verderbnuß</w:t>
      </w:r>
      <w:proofErr w:type="spellEnd"/>
      <w:r>
        <w:t xml:space="preserve"> / die erstlich in </w:t>
      </w:r>
      <w:proofErr w:type="spellStart"/>
      <w:r>
        <w:t>vnseren</w:t>
      </w:r>
      <w:proofErr w:type="spellEnd"/>
      <w:r>
        <w:t xml:space="preserve"> ersten </w:t>
      </w:r>
      <w:proofErr w:type="spellStart"/>
      <w:r>
        <w:t>Elteren</w:t>
      </w:r>
      <w:proofErr w:type="spellEnd"/>
      <w:r>
        <w:t xml:space="preserve"> entstanden / </w:t>
      </w:r>
      <w:proofErr w:type="spellStart"/>
      <w:r>
        <w:t>vnd</w:t>
      </w:r>
      <w:proofErr w:type="spellEnd"/>
      <w:r>
        <w:t xml:space="preserve"> von </w:t>
      </w:r>
      <w:proofErr w:type="spellStart"/>
      <w:r>
        <w:t>jhn</w:t>
      </w:r>
      <w:proofErr w:type="spellEnd"/>
      <w:r>
        <w:t xml:space="preserve"> </w:t>
      </w:r>
      <w:proofErr w:type="spellStart"/>
      <w:r>
        <w:t>auff</w:t>
      </w:r>
      <w:proofErr w:type="spellEnd"/>
      <w:r>
        <w:t xml:space="preserve"> </w:t>
      </w:r>
      <w:proofErr w:type="spellStart"/>
      <w:r>
        <w:t>vns</w:t>
      </w:r>
      <w:proofErr w:type="spellEnd"/>
      <w:r>
        <w:t xml:space="preserve"> als ein </w:t>
      </w:r>
      <w:proofErr w:type="spellStart"/>
      <w:r>
        <w:t>erbsucht</w:t>
      </w:r>
      <w:proofErr w:type="spellEnd"/>
      <w:r>
        <w:t xml:space="preserve"> geflossen ist. </w:t>
      </w:r>
      <w:proofErr w:type="spellStart"/>
      <w:r>
        <w:t>Darauß</w:t>
      </w:r>
      <w:proofErr w:type="spellEnd"/>
      <w:r>
        <w:t xml:space="preserve"> entstehet / </w:t>
      </w:r>
      <w:proofErr w:type="spellStart"/>
      <w:r>
        <w:t>dz</w:t>
      </w:r>
      <w:proofErr w:type="spellEnd"/>
      <w:r>
        <w:t xml:space="preserve"> wir vom guten </w:t>
      </w:r>
      <w:proofErr w:type="spellStart"/>
      <w:r>
        <w:t>abgewendt</w:t>
      </w:r>
      <w:proofErr w:type="spellEnd"/>
      <w:r>
        <w:t xml:space="preserve"> / </w:t>
      </w:r>
      <w:proofErr w:type="spellStart"/>
      <w:r>
        <w:t>vnd</w:t>
      </w:r>
      <w:proofErr w:type="spellEnd"/>
      <w:r>
        <w:t xml:space="preserve"> zum bösen geneigt / böses begehen / </w:t>
      </w:r>
      <w:proofErr w:type="spellStart"/>
      <w:r>
        <w:t>vnd</w:t>
      </w:r>
      <w:proofErr w:type="spellEnd"/>
      <w:r>
        <w:t xml:space="preserve"> deß ewigen </w:t>
      </w:r>
      <w:proofErr w:type="spellStart"/>
      <w:r>
        <w:t>todts</w:t>
      </w:r>
      <w:proofErr w:type="spellEnd"/>
      <w:r>
        <w:t xml:space="preserve"> schuldig werden: wie der Apostel lehret an die Römer am </w:t>
      </w:r>
      <w:proofErr w:type="spellStart"/>
      <w:r>
        <w:t>fünfften</w:t>
      </w:r>
      <w:proofErr w:type="spellEnd"/>
      <w:r>
        <w:t xml:space="preserve"> / </w:t>
      </w:r>
      <w:proofErr w:type="spellStart"/>
      <w:r>
        <w:t>vnd</w:t>
      </w:r>
      <w:proofErr w:type="spellEnd"/>
      <w:r>
        <w:t xml:space="preserve"> an die Epheser am andern Cap. </w:t>
      </w:r>
    </w:p>
    <w:p w14:paraId="722AE525" w14:textId="77777777" w:rsidR="00EB3C2B" w:rsidRDefault="00EB3C2B" w:rsidP="00EB3C2B">
      <w:pPr>
        <w:pStyle w:val="StandardWeb"/>
      </w:pPr>
      <w:r>
        <w:t xml:space="preserve">F. Welches ist die </w:t>
      </w:r>
      <w:proofErr w:type="spellStart"/>
      <w:r>
        <w:t>Würcklich</w:t>
      </w:r>
      <w:proofErr w:type="spellEnd"/>
      <w:r>
        <w:t xml:space="preserve"> </w:t>
      </w:r>
      <w:proofErr w:type="spellStart"/>
      <w:r>
        <w:t>sünde</w:t>
      </w:r>
      <w:proofErr w:type="spellEnd"/>
      <w:r>
        <w:t xml:space="preserve">? </w:t>
      </w:r>
    </w:p>
    <w:p w14:paraId="72A5A7E3" w14:textId="77777777" w:rsidR="00EB3C2B" w:rsidRDefault="00EB3C2B" w:rsidP="00EB3C2B">
      <w:pPr>
        <w:pStyle w:val="StandardWeb"/>
      </w:pPr>
      <w:r>
        <w:t xml:space="preserve">A. Das / so </w:t>
      </w:r>
      <w:proofErr w:type="spellStart"/>
      <w:r>
        <w:t>auß</w:t>
      </w:r>
      <w:proofErr w:type="spellEnd"/>
      <w:r>
        <w:t xml:space="preserve"> der natürlichen </w:t>
      </w:r>
      <w:proofErr w:type="spellStart"/>
      <w:r>
        <w:t>vnd</w:t>
      </w:r>
      <w:proofErr w:type="spellEnd"/>
      <w:r>
        <w:t xml:space="preserve"> erblichen </w:t>
      </w:r>
      <w:proofErr w:type="spellStart"/>
      <w:r>
        <w:t>verderbnuß</w:t>
      </w:r>
      <w:proofErr w:type="spellEnd"/>
      <w:r>
        <w:t xml:space="preserve"> </w:t>
      </w:r>
      <w:proofErr w:type="spellStart"/>
      <w:r>
        <w:t>inn</w:t>
      </w:r>
      <w:proofErr w:type="spellEnd"/>
      <w:r>
        <w:t xml:space="preserve"> die </w:t>
      </w:r>
      <w:proofErr w:type="spellStart"/>
      <w:r>
        <w:t>lüste</w:t>
      </w:r>
      <w:proofErr w:type="spellEnd"/>
      <w:r>
        <w:t xml:space="preserve"> / </w:t>
      </w:r>
      <w:proofErr w:type="spellStart"/>
      <w:r>
        <w:t>gedancken</w:t>
      </w:r>
      <w:proofErr w:type="spellEnd"/>
      <w:r>
        <w:t xml:space="preserve"> / vorhaben / </w:t>
      </w:r>
      <w:proofErr w:type="spellStart"/>
      <w:r>
        <w:t>wort</w:t>
      </w:r>
      <w:proofErr w:type="spellEnd"/>
      <w:r>
        <w:t xml:space="preserve"> </w:t>
      </w:r>
      <w:proofErr w:type="spellStart"/>
      <w:r>
        <w:t>vnd</w:t>
      </w:r>
      <w:proofErr w:type="spellEnd"/>
      <w:r>
        <w:t xml:space="preserve"> </w:t>
      </w:r>
      <w:proofErr w:type="spellStart"/>
      <w:r>
        <w:t>werck</w:t>
      </w:r>
      <w:proofErr w:type="spellEnd"/>
      <w:r>
        <w:t xml:space="preserve"> wider das Gesetz </w:t>
      </w:r>
      <w:proofErr w:type="spellStart"/>
      <w:r>
        <w:t>außbricht</w:t>
      </w:r>
      <w:proofErr w:type="spellEnd"/>
      <w:r>
        <w:t xml:space="preserve">. Welches </w:t>
      </w:r>
      <w:proofErr w:type="spellStart"/>
      <w:r>
        <w:t>widerumb</w:t>
      </w:r>
      <w:proofErr w:type="spellEnd"/>
      <w:r>
        <w:t xml:space="preserve"> </w:t>
      </w:r>
      <w:proofErr w:type="spellStart"/>
      <w:r>
        <w:t>inn</w:t>
      </w:r>
      <w:proofErr w:type="spellEnd"/>
      <w:r>
        <w:t xml:space="preserve"> die </w:t>
      </w:r>
      <w:proofErr w:type="spellStart"/>
      <w:r>
        <w:t>todtsünde</w:t>
      </w:r>
      <w:proofErr w:type="spellEnd"/>
      <w:r>
        <w:t xml:space="preserve"> </w:t>
      </w:r>
      <w:proofErr w:type="spellStart"/>
      <w:r>
        <w:t>vnd</w:t>
      </w:r>
      <w:proofErr w:type="spellEnd"/>
      <w:r>
        <w:t xml:space="preserve"> in die </w:t>
      </w:r>
      <w:proofErr w:type="spellStart"/>
      <w:r>
        <w:t>sünde</w:t>
      </w:r>
      <w:proofErr w:type="spellEnd"/>
      <w:r>
        <w:t xml:space="preserve"> / so </w:t>
      </w:r>
      <w:proofErr w:type="spellStart"/>
      <w:r>
        <w:t>vergebung</w:t>
      </w:r>
      <w:proofErr w:type="spellEnd"/>
      <w:r>
        <w:t xml:space="preserve"> hat / abgetheilt </w:t>
      </w:r>
      <w:proofErr w:type="spellStart"/>
      <w:r>
        <w:t>wirdt</w:t>
      </w:r>
      <w:proofErr w:type="spellEnd"/>
      <w:r>
        <w:t xml:space="preserve">. </w:t>
      </w:r>
    </w:p>
    <w:p w14:paraId="58269B96" w14:textId="77777777" w:rsidR="00EB3C2B" w:rsidRDefault="00EB3C2B" w:rsidP="00EB3C2B">
      <w:pPr>
        <w:pStyle w:val="StandardWeb"/>
      </w:pPr>
      <w:r>
        <w:t xml:space="preserve">F. Was verstehest du durch die </w:t>
      </w:r>
      <w:proofErr w:type="spellStart"/>
      <w:r>
        <w:t>Todtsünde</w:t>
      </w:r>
      <w:proofErr w:type="spellEnd"/>
      <w:r>
        <w:t xml:space="preserve">? </w:t>
      </w:r>
    </w:p>
    <w:p w14:paraId="5C2BA787" w14:textId="77777777" w:rsidR="00EB3C2B" w:rsidRDefault="00EB3C2B" w:rsidP="00EB3C2B">
      <w:pPr>
        <w:pStyle w:val="StandardWeb"/>
      </w:pPr>
      <w:r>
        <w:t xml:space="preserve">A. Alles das / so von </w:t>
      </w:r>
      <w:proofErr w:type="spellStart"/>
      <w:r>
        <w:t>vngläubigen</w:t>
      </w:r>
      <w:proofErr w:type="spellEnd"/>
      <w:r>
        <w:t xml:space="preserve"> </w:t>
      </w:r>
      <w:proofErr w:type="spellStart"/>
      <w:r>
        <w:t>geschicht</w:t>
      </w:r>
      <w:proofErr w:type="spellEnd"/>
      <w:r>
        <w:t xml:space="preserve">. Denn der Herr spricht im </w:t>
      </w:r>
      <w:proofErr w:type="spellStart"/>
      <w:r>
        <w:t>Euangelio</w:t>
      </w:r>
      <w:proofErr w:type="spellEnd"/>
      <w:r>
        <w:t xml:space="preserve"> / Wenn </w:t>
      </w:r>
      <w:proofErr w:type="spellStart"/>
      <w:r>
        <w:t>jhr</w:t>
      </w:r>
      <w:proofErr w:type="spellEnd"/>
      <w:r>
        <w:t xml:space="preserve"> nit glaubt / daß </w:t>
      </w:r>
      <w:proofErr w:type="spellStart"/>
      <w:r>
        <w:t>ichs</w:t>
      </w:r>
      <w:proofErr w:type="spellEnd"/>
      <w:r>
        <w:t xml:space="preserve"> bin / so werdet </w:t>
      </w:r>
      <w:proofErr w:type="spellStart"/>
      <w:r>
        <w:t>jhr</w:t>
      </w:r>
      <w:proofErr w:type="spellEnd"/>
      <w:r>
        <w:t xml:space="preserve"> in </w:t>
      </w:r>
      <w:proofErr w:type="spellStart"/>
      <w:r>
        <w:t>ewern</w:t>
      </w:r>
      <w:proofErr w:type="spellEnd"/>
      <w:r>
        <w:t xml:space="preserve"> </w:t>
      </w:r>
      <w:proofErr w:type="spellStart"/>
      <w:r>
        <w:t>sünden</w:t>
      </w:r>
      <w:proofErr w:type="spellEnd"/>
      <w:r>
        <w:t xml:space="preserve"> sterben. </w:t>
      </w:r>
      <w:proofErr w:type="spellStart"/>
      <w:r>
        <w:t>Vnd</w:t>
      </w:r>
      <w:proofErr w:type="spellEnd"/>
      <w:r>
        <w:t xml:space="preserve"> droben haben wir gehört / der glaub sey das leben eines Gottsehligen </w:t>
      </w:r>
      <w:proofErr w:type="spellStart"/>
      <w:r>
        <w:t>menschen</w:t>
      </w:r>
      <w:proofErr w:type="spellEnd"/>
      <w:r>
        <w:t xml:space="preserve">. Derhalben der den glauben nicht hat / der hat das leben nicht / </w:t>
      </w:r>
      <w:proofErr w:type="spellStart"/>
      <w:r>
        <w:t>vnnd</w:t>
      </w:r>
      <w:proofErr w:type="spellEnd"/>
      <w:r>
        <w:t xml:space="preserve"> bringet todte </w:t>
      </w:r>
      <w:proofErr w:type="spellStart"/>
      <w:r>
        <w:t>werck</w:t>
      </w:r>
      <w:proofErr w:type="spellEnd"/>
      <w:r>
        <w:t xml:space="preserve">. Johannes hat diese </w:t>
      </w:r>
      <w:proofErr w:type="spellStart"/>
      <w:r>
        <w:t>sünde</w:t>
      </w:r>
      <w:proofErr w:type="spellEnd"/>
      <w:r>
        <w:t xml:space="preserve"> / so nicht vergeben </w:t>
      </w:r>
      <w:proofErr w:type="spellStart"/>
      <w:r>
        <w:t>wirdt</w:t>
      </w:r>
      <w:proofErr w:type="spellEnd"/>
      <w:r>
        <w:t xml:space="preserve"> / </w:t>
      </w:r>
      <w:proofErr w:type="spellStart"/>
      <w:r>
        <w:t>genennt</w:t>
      </w:r>
      <w:proofErr w:type="spellEnd"/>
      <w:r>
        <w:t xml:space="preserve"> die </w:t>
      </w:r>
      <w:proofErr w:type="spellStart"/>
      <w:r>
        <w:t>sünde</w:t>
      </w:r>
      <w:proofErr w:type="spellEnd"/>
      <w:r>
        <w:t xml:space="preserve"> zum todt / </w:t>
      </w:r>
      <w:proofErr w:type="spellStart"/>
      <w:r>
        <w:t>vnd</w:t>
      </w:r>
      <w:proofErr w:type="spellEnd"/>
      <w:r>
        <w:t xml:space="preserve"> hat hierdurch ohne </w:t>
      </w:r>
      <w:proofErr w:type="spellStart"/>
      <w:r>
        <w:t>zweiffel</w:t>
      </w:r>
      <w:proofErr w:type="spellEnd"/>
      <w:r>
        <w:t xml:space="preserve"> verstanden / das an andern orten die </w:t>
      </w:r>
      <w:proofErr w:type="spellStart"/>
      <w:r>
        <w:t>sünde</w:t>
      </w:r>
      <w:proofErr w:type="spellEnd"/>
      <w:r>
        <w:t xml:space="preserve"> in H. Geist </w:t>
      </w:r>
      <w:proofErr w:type="spellStart"/>
      <w:r>
        <w:t>genennt</w:t>
      </w:r>
      <w:proofErr w:type="spellEnd"/>
      <w:r>
        <w:t xml:space="preserve"> </w:t>
      </w:r>
      <w:proofErr w:type="spellStart"/>
      <w:r>
        <w:t>wirt</w:t>
      </w:r>
      <w:proofErr w:type="spellEnd"/>
      <w:r>
        <w:t xml:space="preserve">. Welche ist der beharrlich </w:t>
      </w:r>
      <w:proofErr w:type="spellStart"/>
      <w:r>
        <w:t>vnglaub</w:t>
      </w:r>
      <w:proofErr w:type="spellEnd"/>
      <w:r>
        <w:t xml:space="preserve"> oder </w:t>
      </w:r>
      <w:proofErr w:type="spellStart"/>
      <w:r>
        <w:t>widerfächten</w:t>
      </w:r>
      <w:proofErr w:type="spellEnd"/>
      <w:r>
        <w:t xml:space="preserve"> der bekennten </w:t>
      </w:r>
      <w:proofErr w:type="spellStart"/>
      <w:r>
        <w:t>vnd</w:t>
      </w:r>
      <w:proofErr w:type="spellEnd"/>
      <w:r>
        <w:t xml:space="preserve"> erkennten </w:t>
      </w:r>
      <w:proofErr w:type="spellStart"/>
      <w:r>
        <w:t>warheit</w:t>
      </w:r>
      <w:proofErr w:type="spellEnd"/>
      <w:r>
        <w:t xml:space="preserve"> / </w:t>
      </w:r>
      <w:proofErr w:type="spellStart"/>
      <w:r>
        <w:t>vnd</w:t>
      </w:r>
      <w:proofErr w:type="spellEnd"/>
      <w:r>
        <w:t xml:space="preserve"> diese </w:t>
      </w:r>
      <w:proofErr w:type="spellStart"/>
      <w:r>
        <w:t>wirt</w:t>
      </w:r>
      <w:proofErr w:type="spellEnd"/>
      <w:r>
        <w:t xml:space="preserve"> in </w:t>
      </w:r>
      <w:proofErr w:type="spellStart"/>
      <w:r>
        <w:t>ewigkeit</w:t>
      </w:r>
      <w:proofErr w:type="spellEnd"/>
      <w:r>
        <w:t xml:space="preserve"> nicht vergeben / wie Marci am dritten stehet. </w:t>
      </w:r>
    </w:p>
    <w:p w14:paraId="11C6BE50" w14:textId="77777777" w:rsidR="00EB3C2B" w:rsidRDefault="00EB3C2B" w:rsidP="00EB3C2B">
      <w:pPr>
        <w:pStyle w:val="StandardWeb"/>
      </w:pPr>
      <w:r>
        <w:t xml:space="preserve">F. Was verstehest du durch die </w:t>
      </w:r>
      <w:proofErr w:type="spellStart"/>
      <w:r>
        <w:t>sünde</w:t>
      </w:r>
      <w:proofErr w:type="spellEnd"/>
      <w:r>
        <w:t xml:space="preserve"> / so vergeben </w:t>
      </w:r>
      <w:proofErr w:type="spellStart"/>
      <w:r>
        <w:t>wirdt</w:t>
      </w:r>
      <w:proofErr w:type="spellEnd"/>
      <w:r>
        <w:t xml:space="preserve">? </w:t>
      </w:r>
    </w:p>
    <w:p w14:paraId="107FB57E" w14:textId="77777777" w:rsidR="00EB3C2B" w:rsidRDefault="00EB3C2B" w:rsidP="00EB3C2B">
      <w:pPr>
        <w:pStyle w:val="StandardWeb"/>
      </w:pPr>
      <w:r>
        <w:t xml:space="preserve">A. Alles das / so von den gläubigen </w:t>
      </w:r>
      <w:proofErr w:type="spellStart"/>
      <w:r>
        <w:t>auß</w:t>
      </w:r>
      <w:proofErr w:type="spellEnd"/>
      <w:r>
        <w:t xml:space="preserve"> </w:t>
      </w:r>
      <w:proofErr w:type="spellStart"/>
      <w:r>
        <w:t>schwachheit</w:t>
      </w:r>
      <w:proofErr w:type="spellEnd"/>
      <w:r>
        <w:t xml:space="preserve"> </w:t>
      </w:r>
      <w:proofErr w:type="spellStart"/>
      <w:r>
        <w:t>geschicht</w:t>
      </w:r>
      <w:proofErr w:type="spellEnd"/>
      <w:r>
        <w:t xml:space="preserve">. Denn sie </w:t>
      </w:r>
      <w:proofErr w:type="spellStart"/>
      <w:r>
        <w:t>streyten</w:t>
      </w:r>
      <w:proofErr w:type="spellEnd"/>
      <w:r>
        <w:t xml:space="preserve"> </w:t>
      </w:r>
      <w:proofErr w:type="spellStart"/>
      <w:r>
        <w:t>jmmerdar</w:t>
      </w:r>
      <w:proofErr w:type="spellEnd"/>
      <w:r>
        <w:t xml:space="preserve"> mit dem </w:t>
      </w:r>
      <w:proofErr w:type="spellStart"/>
      <w:r>
        <w:t>fleisch</w:t>
      </w:r>
      <w:proofErr w:type="spellEnd"/>
      <w:r>
        <w:t xml:space="preserve"> / mit der </w:t>
      </w:r>
      <w:proofErr w:type="spellStart"/>
      <w:r>
        <w:t>welt</w:t>
      </w:r>
      <w:proofErr w:type="spellEnd"/>
      <w:r>
        <w:t xml:space="preserve"> / </w:t>
      </w:r>
      <w:proofErr w:type="spellStart"/>
      <w:r>
        <w:t>vnd</w:t>
      </w:r>
      <w:proofErr w:type="spellEnd"/>
      <w:r>
        <w:t xml:space="preserve"> mit dem Satan / </w:t>
      </w:r>
      <w:proofErr w:type="spellStart"/>
      <w:r>
        <w:t>vnd</w:t>
      </w:r>
      <w:proofErr w:type="spellEnd"/>
      <w:r>
        <w:t xml:space="preserve"> </w:t>
      </w:r>
      <w:proofErr w:type="spellStart"/>
      <w:r>
        <w:t>seubern</w:t>
      </w:r>
      <w:proofErr w:type="spellEnd"/>
      <w:r>
        <w:t xml:space="preserve"> sich im glauben mit täglicher </w:t>
      </w:r>
      <w:proofErr w:type="spellStart"/>
      <w:r>
        <w:t>busse</w:t>
      </w:r>
      <w:proofErr w:type="spellEnd"/>
      <w:r>
        <w:t xml:space="preserve"> </w:t>
      </w:r>
      <w:proofErr w:type="spellStart"/>
      <w:r>
        <w:t>vnd</w:t>
      </w:r>
      <w:proofErr w:type="spellEnd"/>
      <w:r>
        <w:t xml:space="preserve"> </w:t>
      </w:r>
      <w:proofErr w:type="spellStart"/>
      <w:r>
        <w:t>besserung</w:t>
      </w:r>
      <w:proofErr w:type="spellEnd"/>
      <w:r>
        <w:t xml:space="preserve">. </w:t>
      </w:r>
    </w:p>
    <w:p w14:paraId="0E625F9E" w14:textId="77777777" w:rsidR="00EB3C2B" w:rsidRDefault="00EB3C2B" w:rsidP="00EB3C2B">
      <w:pPr>
        <w:pStyle w:val="StandardWeb"/>
      </w:pPr>
      <w:r>
        <w:t xml:space="preserve">F. Komm wider </w:t>
      </w:r>
      <w:proofErr w:type="spellStart"/>
      <w:r>
        <w:t>auff</w:t>
      </w:r>
      <w:proofErr w:type="spellEnd"/>
      <w:r>
        <w:t xml:space="preserve"> die </w:t>
      </w:r>
      <w:proofErr w:type="spellStart"/>
      <w:r>
        <w:t>vergebung</w:t>
      </w:r>
      <w:proofErr w:type="spellEnd"/>
      <w:r>
        <w:t xml:space="preserve"> der </w:t>
      </w:r>
      <w:proofErr w:type="spellStart"/>
      <w:r>
        <w:t>sünden</w:t>
      </w:r>
      <w:proofErr w:type="spellEnd"/>
      <w:r>
        <w:t xml:space="preserve"> / </w:t>
      </w:r>
      <w:proofErr w:type="spellStart"/>
      <w:r>
        <w:t>vnd</w:t>
      </w:r>
      <w:proofErr w:type="spellEnd"/>
      <w:r>
        <w:t xml:space="preserve"> sag mir / Wer vergibt die </w:t>
      </w:r>
      <w:proofErr w:type="spellStart"/>
      <w:r>
        <w:t>sünde</w:t>
      </w:r>
      <w:proofErr w:type="spellEnd"/>
      <w:r>
        <w:t xml:space="preserve">? </w:t>
      </w:r>
    </w:p>
    <w:p w14:paraId="6EFAF6C1" w14:textId="77777777" w:rsidR="00EB3C2B" w:rsidRDefault="00EB3C2B" w:rsidP="00EB3C2B">
      <w:pPr>
        <w:pStyle w:val="StandardWeb"/>
      </w:pPr>
      <w:r>
        <w:t xml:space="preserve">A. Allein Gott: wie im </w:t>
      </w:r>
      <w:proofErr w:type="spellStart"/>
      <w:r>
        <w:t>Euangelio</w:t>
      </w:r>
      <w:proofErr w:type="spellEnd"/>
      <w:r>
        <w:t xml:space="preserve"> Marci geschrieben stehet. </w:t>
      </w:r>
    </w:p>
    <w:p w14:paraId="2CD93975" w14:textId="77777777" w:rsidR="00EB3C2B" w:rsidRDefault="00EB3C2B" w:rsidP="00EB3C2B">
      <w:pPr>
        <w:pStyle w:val="StandardWeb"/>
      </w:pPr>
      <w:r>
        <w:t xml:space="preserve">F. Wenn allein Gott die </w:t>
      </w:r>
      <w:proofErr w:type="spellStart"/>
      <w:r>
        <w:t>sünd</w:t>
      </w:r>
      <w:proofErr w:type="spellEnd"/>
      <w:r>
        <w:t xml:space="preserve"> vergibt: </w:t>
      </w:r>
      <w:proofErr w:type="spellStart"/>
      <w:r>
        <w:t>warumb</w:t>
      </w:r>
      <w:proofErr w:type="spellEnd"/>
      <w:r>
        <w:t xml:space="preserve"> stehet denn von Aposteln / sie vergeben die </w:t>
      </w:r>
      <w:proofErr w:type="spellStart"/>
      <w:r>
        <w:t>sünde</w:t>
      </w:r>
      <w:proofErr w:type="spellEnd"/>
      <w:r>
        <w:t xml:space="preserve">? </w:t>
      </w:r>
    </w:p>
    <w:p w14:paraId="247E1459" w14:textId="77777777" w:rsidR="00EB3C2B" w:rsidRDefault="00EB3C2B" w:rsidP="00EB3C2B">
      <w:pPr>
        <w:pStyle w:val="StandardWeb"/>
      </w:pPr>
      <w:r>
        <w:t xml:space="preserve">A. </w:t>
      </w:r>
      <w:proofErr w:type="spellStart"/>
      <w:r>
        <w:t>Darumb</w:t>
      </w:r>
      <w:proofErr w:type="spellEnd"/>
      <w:r>
        <w:t xml:space="preserve"> daß </w:t>
      </w:r>
      <w:proofErr w:type="spellStart"/>
      <w:r>
        <w:t>jhnen</w:t>
      </w:r>
      <w:proofErr w:type="spellEnd"/>
      <w:r>
        <w:t xml:space="preserve"> die Schlüssel vom Herren </w:t>
      </w:r>
      <w:proofErr w:type="spellStart"/>
      <w:r>
        <w:t>vertrawt</w:t>
      </w:r>
      <w:proofErr w:type="spellEnd"/>
      <w:r>
        <w:t xml:space="preserve"> </w:t>
      </w:r>
      <w:proofErr w:type="spellStart"/>
      <w:r>
        <w:t>seind</w:t>
      </w:r>
      <w:proofErr w:type="spellEnd"/>
      <w:r>
        <w:t xml:space="preserve">. </w:t>
      </w:r>
    </w:p>
    <w:p w14:paraId="13DF61D1" w14:textId="77777777" w:rsidR="00EB3C2B" w:rsidRDefault="00EB3C2B" w:rsidP="00EB3C2B">
      <w:pPr>
        <w:pStyle w:val="StandardWeb"/>
      </w:pPr>
      <w:r>
        <w:t xml:space="preserve">F. Was verstehest du durch die Schlüssel? </w:t>
      </w:r>
    </w:p>
    <w:p w14:paraId="7BB84D56" w14:textId="77777777" w:rsidR="00EB3C2B" w:rsidRDefault="00EB3C2B" w:rsidP="00EB3C2B">
      <w:pPr>
        <w:pStyle w:val="StandardWeb"/>
      </w:pPr>
      <w:r>
        <w:t xml:space="preserve">A. Der </w:t>
      </w:r>
      <w:proofErr w:type="spellStart"/>
      <w:r>
        <w:t>gewalt</w:t>
      </w:r>
      <w:proofErr w:type="spellEnd"/>
      <w:r>
        <w:t xml:space="preserve"> das </w:t>
      </w:r>
      <w:proofErr w:type="spellStart"/>
      <w:r>
        <w:t>Euangelium</w:t>
      </w:r>
      <w:proofErr w:type="spellEnd"/>
      <w:r>
        <w:t xml:space="preserve"> </w:t>
      </w:r>
      <w:proofErr w:type="spellStart"/>
      <w:r>
        <w:t>zupredigen</w:t>
      </w:r>
      <w:proofErr w:type="spellEnd"/>
      <w:r>
        <w:t xml:space="preserve"> / in dem den gläubigen das leben verheissen </w:t>
      </w:r>
      <w:proofErr w:type="spellStart"/>
      <w:r>
        <w:t>wirdt</w:t>
      </w:r>
      <w:proofErr w:type="spellEnd"/>
      <w:r>
        <w:t xml:space="preserve"> / den </w:t>
      </w:r>
      <w:proofErr w:type="spellStart"/>
      <w:r>
        <w:t>vngläubigen</w:t>
      </w:r>
      <w:proofErr w:type="spellEnd"/>
      <w:r>
        <w:t xml:space="preserve"> aber der ewig todt </w:t>
      </w:r>
      <w:proofErr w:type="spellStart"/>
      <w:r>
        <w:t>gedrewet</w:t>
      </w:r>
      <w:proofErr w:type="spellEnd"/>
      <w:r>
        <w:t xml:space="preserve">. Derhalben wie mit den Schlüsseln die </w:t>
      </w:r>
      <w:proofErr w:type="spellStart"/>
      <w:r>
        <w:t>thüren</w:t>
      </w:r>
      <w:proofErr w:type="spellEnd"/>
      <w:r>
        <w:t xml:space="preserve"> </w:t>
      </w:r>
      <w:proofErr w:type="spellStart"/>
      <w:r>
        <w:t>auff</w:t>
      </w:r>
      <w:proofErr w:type="spellEnd"/>
      <w:r>
        <w:t xml:space="preserve"> </w:t>
      </w:r>
      <w:proofErr w:type="spellStart"/>
      <w:r>
        <w:t>vnd</w:t>
      </w:r>
      <w:proofErr w:type="spellEnd"/>
      <w:r>
        <w:t xml:space="preserve"> zu geschlossen werden: also </w:t>
      </w:r>
      <w:proofErr w:type="spellStart"/>
      <w:r>
        <w:t>wirdt</w:t>
      </w:r>
      <w:proofErr w:type="spellEnd"/>
      <w:r>
        <w:t xml:space="preserve"> durch die predigt der Himmel </w:t>
      </w:r>
      <w:proofErr w:type="spellStart"/>
      <w:r>
        <w:t>auff</w:t>
      </w:r>
      <w:proofErr w:type="spellEnd"/>
      <w:r>
        <w:t xml:space="preserve"> </w:t>
      </w:r>
      <w:proofErr w:type="spellStart"/>
      <w:r>
        <w:t>vnd</w:t>
      </w:r>
      <w:proofErr w:type="spellEnd"/>
      <w:r>
        <w:t xml:space="preserve"> zugeschlossen. </w:t>
      </w:r>
      <w:proofErr w:type="spellStart"/>
      <w:r>
        <w:t>Darumb</w:t>
      </w:r>
      <w:proofErr w:type="spellEnd"/>
      <w:r>
        <w:t xml:space="preserve"> vergeben die </w:t>
      </w:r>
      <w:proofErr w:type="spellStart"/>
      <w:r>
        <w:t>diener</w:t>
      </w:r>
      <w:proofErr w:type="spellEnd"/>
      <w:r>
        <w:t xml:space="preserve"> die </w:t>
      </w:r>
      <w:proofErr w:type="spellStart"/>
      <w:r>
        <w:t>sünde</w:t>
      </w:r>
      <w:proofErr w:type="spellEnd"/>
      <w:r>
        <w:t xml:space="preserve"> / wenn sie </w:t>
      </w:r>
      <w:proofErr w:type="spellStart"/>
      <w:r>
        <w:t>auß</w:t>
      </w:r>
      <w:proofErr w:type="spellEnd"/>
      <w:r>
        <w:t xml:space="preserve"> dem </w:t>
      </w:r>
      <w:proofErr w:type="spellStart"/>
      <w:r>
        <w:t>wort</w:t>
      </w:r>
      <w:proofErr w:type="spellEnd"/>
      <w:r>
        <w:t xml:space="preserve"> der </w:t>
      </w:r>
      <w:proofErr w:type="spellStart"/>
      <w:r>
        <w:t>warheit</w:t>
      </w:r>
      <w:proofErr w:type="spellEnd"/>
      <w:r>
        <w:t xml:space="preserve"> gewiß bestätigen / daß die </w:t>
      </w:r>
      <w:proofErr w:type="spellStart"/>
      <w:r>
        <w:t>sünde</w:t>
      </w:r>
      <w:proofErr w:type="spellEnd"/>
      <w:r>
        <w:t xml:space="preserve"> vergeben seyen: </w:t>
      </w:r>
      <w:proofErr w:type="spellStart"/>
      <w:r>
        <w:t>vnnd</w:t>
      </w:r>
      <w:proofErr w:type="spellEnd"/>
      <w:r>
        <w:t xml:space="preserve"> behalten sie / wenn sie den </w:t>
      </w:r>
      <w:proofErr w:type="spellStart"/>
      <w:r>
        <w:t>vngläubigen</w:t>
      </w:r>
      <w:proofErr w:type="spellEnd"/>
      <w:r>
        <w:t xml:space="preserve"> das </w:t>
      </w:r>
      <w:proofErr w:type="spellStart"/>
      <w:r>
        <w:t>gericht</w:t>
      </w:r>
      <w:proofErr w:type="spellEnd"/>
      <w:r>
        <w:t xml:space="preserve"> verkündigen. Daher andere gesagt haben / es sey ein </w:t>
      </w:r>
      <w:proofErr w:type="spellStart"/>
      <w:r>
        <w:t>vngemessener</w:t>
      </w:r>
      <w:proofErr w:type="spellEnd"/>
      <w:r>
        <w:t xml:space="preserve"> voller </w:t>
      </w:r>
      <w:proofErr w:type="spellStart"/>
      <w:r>
        <w:t>gewalt</w:t>
      </w:r>
      <w:proofErr w:type="spellEnd"/>
      <w:r>
        <w:t xml:space="preserve"> / der allein Gott </w:t>
      </w:r>
      <w:proofErr w:type="spellStart"/>
      <w:r>
        <w:t>gebüre</w:t>
      </w:r>
      <w:proofErr w:type="spellEnd"/>
      <w:r>
        <w:t xml:space="preserve"> / </w:t>
      </w:r>
      <w:proofErr w:type="spellStart"/>
      <w:r>
        <w:t>vnd</w:t>
      </w:r>
      <w:proofErr w:type="spellEnd"/>
      <w:r>
        <w:t xml:space="preserve"> ein gemessener </w:t>
      </w:r>
      <w:proofErr w:type="spellStart"/>
      <w:r>
        <w:t>gewalt</w:t>
      </w:r>
      <w:proofErr w:type="spellEnd"/>
      <w:r>
        <w:t xml:space="preserve"> / die der </w:t>
      </w:r>
      <w:proofErr w:type="spellStart"/>
      <w:r>
        <w:t>diener</w:t>
      </w:r>
      <w:proofErr w:type="spellEnd"/>
      <w:r>
        <w:t xml:space="preserve"> sey. </w:t>
      </w:r>
      <w:proofErr w:type="spellStart"/>
      <w:r>
        <w:t>Darauß</w:t>
      </w:r>
      <w:proofErr w:type="spellEnd"/>
      <w:r>
        <w:t xml:space="preserve"> erscheint / daß der Alten gesagt / Der Herr </w:t>
      </w:r>
      <w:proofErr w:type="spellStart"/>
      <w:r>
        <w:t>tauffe</w:t>
      </w:r>
      <w:proofErr w:type="spellEnd"/>
      <w:r>
        <w:t xml:space="preserve"> mit </w:t>
      </w:r>
      <w:proofErr w:type="spellStart"/>
      <w:r>
        <w:t>gewalt</w:t>
      </w:r>
      <w:proofErr w:type="spellEnd"/>
      <w:r>
        <w:t xml:space="preserve"> </w:t>
      </w:r>
      <w:proofErr w:type="spellStart"/>
      <w:r>
        <w:t>vnd</w:t>
      </w:r>
      <w:proofErr w:type="spellEnd"/>
      <w:r>
        <w:t xml:space="preserve"> macht / die </w:t>
      </w:r>
      <w:proofErr w:type="spellStart"/>
      <w:r>
        <w:t>diener</w:t>
      </w:r>
      <w:proofErr w:type="spellEnd"/>
      <w:r>
        <w:t xml:space="preserve"> mit dem dienst: </w:t>
      </w:r>
      <w:proofErr w:type="spellStart"/>
      <w:r>
        <w:t>vnnd</w:t>
      </w:r>
      <w:proofErr w:type="spellEnd"/>
      <w:r>
        <w:t xml:space="preserve"> der Herr habe seinen </w:t>
      </w:r>
      <w:proofErr w:type="spellStart"/>
      <w:r>
        <w:t>gewalt</w:t>
      </w:r>
      <w:proofErr w:type="spellEnd"/>
      <w:r>
        <w:t xml:space="preserve"> anderen nicht gegeben / sondern allein den dienst </w:t>
      </w:r>
      <w:proofErr w:type="spellStart"/>
      <w:r>
        <w:t>vertrawt</w:t>
      </w:r>
      <w:proofErr w:type="spellEnd"/>
      <w:r>
        <w:t xml:space="preserve">. </w:t>
      </w:r>
    </w:p>
    <w:p w14:paraId="687BE835" w14:textId="77777777" w:rsidR="00EB3C2B" w:rsidRDefault="00EB3C2B" w:rsidP="00EB3C2B">
      <w:pPr>
        <w:pStyle w:val="StandardWeb"/>
      </w:pPr>
      <w:r>
        <w:t xml:space="preserve">F. </w:t>
      </w:r>
      <w:proofErr w:type="spellStart"/>
      <w:r>
        <w:t>Vmb</w:t>
      </w:r>
      <w:proofErr w:type="spellEnd"/>
      <w:r>
        <w:t xml:space="preserve"> was </w:t>
      </w:r>
      <w:proofErr w:type="spellStart"/>
      <w:r>
        <w:t>vrsach</w:t>
      </w:r>
      <w:proofErr w:type="spellEnd"/>
      <w:r>
        <w:t xml:space="preserve"> willen vergibt Gott dem </w:t>
      </w:r>
      <w:proofErr w:type="spellStart"/>
      <w:r>
        <w:t>menschen</w:t>
      </w:r>
      <w:proofErr w:type="spellEnd"/>
      <w:r>
        <w:t xml:space="preserve"> die </w:t>
      </w:r>
      <w:proofErr w:type="spellStart"/>
      <w:r>
        <w:t>sünde</w:t>
      </w:r>
      <w:proofErr w:type="spellEnd"/>
      <w:r>
        <w:t xml:space="preserve">? </w:t>
      </w:r>
    </w:p>
    <w:p w14:paraId="74881EC7" w14:textId="77777777" w:rsidR="00EB3C2B" w:rsidRDefault="00EB3C2B" w:rsidP="00EB3C2B">
      <w:pPr>
        <w:pStyle w:val="StandardWeb"/>
      </w:pPr>
      <w:r>
        <w:t xml:space="preserve">A. Die </w:t>
      </w:r>
      <w:proofErr w:type="spellStart"/>
      <w:r>
        <w:t>Schrifft</w:t>
      </w:r>
      <w:proofErr w:type="spellEnd"/>
      <w:r>
        <w:t xml:space="preserve"> sagt / Die </w:t>
      </w:r>
      <w:proofErr w:type="spellStart"/>
      <w:r>
        <w:t>sünde</w:t>
      </w:r>
      <w:proofErr w:type="spellEnd"/>
      <w:r>
        <w:t xml:space="preserve"> werden vergeben von wegen deß </w:t>
      </w:r>
      <w:proofErr w:type="spellStart"/>
      <w:r>
        <w:t>bluts</w:t>
      </w:r>
      <w:proofErr w:type="spellEnd"/>
      <w:r>
        <w:t xml:space="preserve"> Christi / </w:t>
      </w:r>
      <w:proofErr w:type="spellStart"/>
      <w:r>
        <w:t>vnd</w:t>
      </w:r>
      <w:proofErr w:type="spellEnd"/>
      <w:r>
        <w:t xml:space="preserve"> werden vergeben </w:t>
      </w:r>
      <w:proofErr w:type="spellStart"/>
      <w:r>
        <w:t>auß</w:t>
      </w:r>
      <w:proofErr w:type="spellEnd"/>
      <w:r>
        <w:t xml:space="preserve"> </w:t>
      </w:r>
      <w:proofErr w:type="spellStart"/>
      <w:r>
        <w:t>gnaden</w:t>
      </w:r>
      <w:proofErr w:type="spellEnd"/>
      <w:r>
        <w:t xml:space="preserve"> </w:t>
      </w:r>
      <w:proofErr w:type="spellStart"/>
      <w:r>
        <w:t>vnd</w:t>
      </w:r>
      <w:proofErr w:type="spellEnd"/>
      <w:r>
        <w:t xml:space="preserve"> </w:t>
      </w:r>
      <w:proofErr w:type="spellStart"/>
      <w:r>
        <w:t>vmb</w:t>
      </w:r>
      <w:proofErr w:type="spellEnd"/>
      <w:r>
        <w:t xml:space="preserve"> sonst. </w:t>
      </w:r>
      <w:proofErr w:type="spellStart"/>
      <w:r>
        <w:t>Auß</w:t>
      </w:r>
      <w:proofErr w:type="spellEnd"/>
      <w:r>
        <w:t xml:space="preserve"> </w:t>
      </w:r>
      <w:proofErr w:type="spellStart"/>
      <w:r>
        <w:t>gnaden</w:t>
      </w:r>
      <w:proofErr w:type="spellEnd"/>
      <w:r>
        <w:t xml:space="preserve"> zwar </w:t>
      </w:r>
      <w:proofErr w:type="spellStart"/>
      <w:r>
        <w:t>vnnd</w:t>
      </w:r>
      <w:proofErr w:type="spellEnd"/>
      <w:r>
        <w:t xml:space="preserve"> </w:t>
      </w:r>
      <w:proofErr w:type="spellStart"/>
      <w:r>
        <w:t>vmb</w:t>
      </w:r>
      <w:proofErr w:type="spellEnd"/>
      <w:r>
        <w:t xml:space="preserve"> sonst / so viel </w:t>
      </w:r>
      <w:proofErr w:type="spellStart"/>
      <w:r>
        <w:t>vns</w:t>
      </w:r>
      <w:proofErr w:type="spellEnd"/>
      <w:r>
        <w:t xml:space="preserve"> antrifft / die wir Gott kein genugsame </w:t>
      </w:r>
      <w:proofErr w:type="spellStart"/>
      <w:r>
        <w:t>vergeltung</w:t>
      </w:r>
      <w:proofErr w:type="spellEnd"/>
      <w:r>
        <w:t xml:space="preserve"> bringen können. Derhalben so hat er </w:t>
      </w:r>
      <w:proofErr w:type="spellStart"/>
      <w:r>
        <w:t>auß</w:t>
      </w:r>
      <w:proofErr w:type="spellEnd"/>
      <w:r>
        <w:t xml:space="preserve"> lauter seiner </w:t>
      </w:r>
      <w:proofErr w:type="spellStart"/>
      <w:r>
        <w:t>barmhertzigkeit</w:t>
      </w:r>
      <w:proofErr w:type="spellEnd"/>
      <w:r>
        <w:t xml:space="preserve"> seinen Sohn in todt gegeben / </w:t>
      </w:r>
      <w:proofErr w:type="spellStart"/>
      <w:r>
        <w:t>vmb</w:t>
      </w:r>
      <w:proofErr w:type="spellEnd"/>
      <w:r>
        <w:t xml:space="preserve"> welches vergossenen </w:t>
      </w:r>
      <w:proofErr w:type="spellStart"/>
      <w:r>
        <w:t>bluts</w:t>
      </w:r>
      <w:proofErr w:type="spellEnd"/>
      <w:r>
        <w:t xml:space="preserve"> willen er </w:t>
      </w:r>
      <w:proofErr w:type="spellStart"/>
      <w:r>
        <w:t>vns</w:t>
      </w:r>
      <w:proofErr w:type="spellEnd"/>
      <w:r>
        <w:t xml:space="preserve"> die </w:t>
      </w:r>
      <w:proofErr w:type="spellStart"/>
      <w:r>
        <w:t>sünde</w:t>
      </w:r>
      <w:proofErr w:type="spellEnd"/>
      <w:r>
        <w:t xml:space="preserve"> also </w:t>
      </w:r>
      <w:proofErr w:type="spellStart"/>
      <w:r>
        <w:t>schenckt</w:t>
      </w:r>
      <w:proofErr w:type="spellEnd"/>
      <w:r>
        <w:t xml:space="preserve"> </w:t>
      </w:r>
      <w:proofErr w:type="spellStart"/>
      <w:r>
        <w:t>vnd</w:t>
      </w:r>
      <w:proofErr w:type="spellEnd"/>
      <w:r>
        <w:t xml:space="preserve"> nicht zurechnet zur </w:t>
      </w:r>
      <w:proofErr w:type="spellStart"/>
      <w:r>
        <w:t>verdammnuß</w:t>
      </w:r>
      <w:proofErr w:type="spellEnd"/>
      <w:r>
        <w:t xml:space="preserve">. Denn er nimmt an das </w:t>
      </w:r>
      <w:proofErr w:type="spellStart"/>
      <w:r>
        <w:t>vnschuldig</w:t>
      </w:r>
      <w:proofErr w:type="spellEnd"/>
      <w:r>
        <w:t xml:space="preserve"> </w:t>
      </w:r>
      <w:proofErr w:type="spellStart"/>
      <w:r>
        <w:t>blut</w:t>
      </w:r>
      <w:proofErr w:type="spellEnd"/>
      <w:r>
        <w:t xml:space="preserve"> für ein </w:t>
      </w:r>
      <w:proofErr w:type="spellStart"/>
      <w:r>
        <w:t>gantz</w:t>
      </w:r>
      <w:proofErr w:type="spellEnd"/>
      <w:r>
        <w:t xml:space="preserve"> </w:t>
      </w:r>
      <w:proofErr w:type="spellStart"/>
      <w:r>
        <w:t>wirdige</w:t>
      </w:r>
      <w:proofErr w:type="spellEnd"/>
      <w:r>
        <w:t xml:space="preserve"> </w:t>
      </w:r>
      <w:proofErr w:type="spellStart"/>
      <w:r>
        <w:t>vnnd</w:t>
      </w:r>
      <w:proofErr w:type="spellEnd"/>
      <w:r>
        <w:t xml:space="preserve"> </w:t>
      </w:r>
      <w:proofErr w:type="spellStart"/>
      <w:r>
        <w:t>vollkomene</w:t>
      </w:r>
      <w:proofErr w:type="spellEnd"/>
      <w:r>
        <w:t xml:space="preserve"> </w:t>
      </w:r>
      <w:proofErr w:type="spellStart"/>
      <w:r>
        <w:t>bezahlung</w:t>
      </w:r>
      <w:proofErr w:type="spellEnd"/>
      <w:r>
        <w:t xml:space="preserve"> oder </w:t>
      </w:r>
      <w:proofErr w:type="spellStart"/>
      <w:r>
        <w:t>genugthüung</w:t>
      </w:r>
      <w:proofErr w:type="spellEnd"/>
      <w:r>
        <w:t xml:space="preserve"> für alle </w:t>
      </w:r>
      <w:proofErr w:type="spellStart"/>
      <w:r>
        <w:t>vnsere</w:t>
      </w:r>
      <w:proofErr w:type="spellEnd"/>
      <w:r>
        <w:t xml:space="preserve"> </w:t>
      </w:r>
      <w:proofErr w:type="spellStart"/>
      <w:r>
        <w:t>sünde</w:t>
      </w:r>
      <w:proofErr w:type="spellEnd"/>
      <w:r>
        <w:t xml:space="preserve">. </w:t>
      </w:r>
      <w:proofErr w:type="spellStart"/>
      <w:r>
        <w:t>Vnnd</w:t>
      </w:r>
      <w:proofErr w:type="spellEnd"/>
      <w:r>
        <w:t xml:space="preserve"> hieher dienet das </w:t>
      </w:r>
      <w:proofErr w:type="spellStart"/>
      <w:r>
        <w:t>wort</w:t>
      </w:r>
      <w:proofErr w:type="spellEnd"/>
      <w:r>
        <w:t xml:space="preserve"> Vergebung / welches da heißt ein gnädige </w:t>
      </w:r>
      <w:proofErr w:type="spellStart"/>
      <w:r>
        <w:t>nachlassung</w:t>
      </w:r>
      <w:proofErr w:type="spellEnd"/>
      <w:r>
        <w:t xml:space="preserve"> </w:t>
      </w:r>
      <w:proofErr w:type="spellStart"/>
      <w:r>
        <w:t>vnd</w:t>
      </w:r>
      <w:proofErr w:type="spellEnd"/>
      <w:r>
        <w:t xml:space="preserve"> </w:t>
      </w:r>
      <w:proofErr w:type="spellStart"/>
      <w:r>
        <w:t>schenckung</w:t>
      </w:r>
      <w:proofErr w:type="spellEnd"/>
      <w:r>
        <w:t xml:space="preserve">. </w:t>
      </w:r>
      <w:proofErr w:type="spellStart"/>
      <w:r>
        <w:t>Jst</w:t>
      </w:r>
      <w:proofErr w:type="spellEnd"/>
      <w:r>
        <w:t xml:space="preserve"> also ein </w:t>
      </w:r>
      <w:proofErr w:type="spellStart"/>
      <w:r>
        <w:t>gleichnußrede</w:t>
      </w:r>
      <w:proofErr w:type="spellEnd"/>
      <w:r>
        <w:t xml:space="preserve"> von den </w:t>
      </w:r>
      <w:proofErr w:type="spellStart"/>
      <w:r>
        <w:t>gläubigern</w:t>
      </w:r>
      <w:proofErr w:type="spellEnd"/>
      <w:r>
        <w:t xml:space="preserve"> </w:t>
      </w:r>
      <w:proofErr w:type="spellStart"/>
      <w:r>
        <w:t>vnnd</w:t>
      </w:r>
      <w:proofErr w:type="spellEnd"/>
      <w:r>
        <w:t xml:space="preserve"> </w:t>
      </w:r>
      <w:proofErr w:type="spellStart"/>
      <w:r>
        <w:t>schuldigern</w:t>
      </w:r>
      <w:proofErr w:type="spellEnd"/>
      <w:r>
        <w:t xml:space="preserve">. Denn der gläubiger </w:t>
      </w:r>
      <w:proofErr w:type="spellStart"/>
      <w:r>
        <w:t>leßt</w:t>
      </w:r>
      <w:proofErr w:type="spellEnd"/>
      <w:r>
        <w:t xml:space="preserve"> dem schuldiger die schuld nach / wenn der nicht bezahlen </w:t>
      </w:r>
      <w:proofErr w:type="spellStart"/>
      <w:r>
        <w:t>kan</w:t>
      </w:r>
      <w:proofErr w:type="spellEnd"/>
      <w:r>
        <w:t xml:space="preserve">: </w:t>
      </w:r>
      <w:proofErr w:type="spellStart"/>
      <w:r>
        <w:t>darumb</w:t>
      </w:r>
      <w:proofErr w:type="spellEnd"/>
      <w:r>
        <w:t xml:space="preserve"> ist die </w:t>
      </w:r>
      <w:proofErr w:type="spellStart"/>
      <w:r>
        <w:t>nachlassung</w:t>
      </w:r>
      <w:proofErr w:type="spellEnd"/>
      <w:r>
        <w:t xml:space="preserve"> ein </w:t>
      </w:r>
      <w:proofErr w:type="spellStart"/>
      <w:r>
        <w:t>schenckung</w:t>
      </w:r>
      <w:proofErr w:type="spellEnd"/>
      <w:r>
        <w:t xml:space="preserve">. Wie der Herr in dem </w:t>
      </w:r>
      <w:proofErr w:type="spellStart"/>
      <w:r>
        <w:t>Euangelio</w:t>
      </w:r>
      <w:proofErr w:type="spellEnd"/>
      <w:r>
        <w:t xml:space="preserve"> spricht: Es hat ein gläubiger </w:t>
      </w:r>
      <w:proofErr w:type="spellStart"/>
      <w:r>
        <w:t>zwen</w:t>
      </w:r>
      <w:proofErr w:type="spellEnd"/>
      <w:r>
        <w:t xml:space="preserve"> schuldiger / </w:t>
      </w:r>
      <w:proofErr w:type="spellStart"/>
      <w:r>
        <w:t>vnd</w:t>
      </w:r>
      <w:proofErr w:type="spellEnd"/>
      <w:r>
        <w:t xml:space="preserve"> als sie nicht konnten bezahlen / hat ers beyden </w:t>
      </w:r>
      <w:proofErr w:type="spellStart"/>
      <w:r>
        <w:t>geschenckt</w:t>
      </w:r>
      <w:proofErr w:type="spellEnd"/>
      <w:r>
        <w:t xml:space="preserve">. </w:t>
      </w:r>
    </w:p>
    <w:p w14:paraId="2511BD38" w14:textId="77777777" w:rsidR="00EB3C2B" w:rsidRDefault="00EB3C2B" w:rsidP="00EB3C2B">
      <w:pPr>
        <w:pStyle w:val="StandardWeb"/>
      </w:pPr>
      <w:r>
        <w:t xml:space="preserve">F. Wenn dieses wahr </w:t>
      </w:r>
      <w:proofErr w:type="spellStart"/>
      <w:r>
        <w:t>vnd</w:t>
      </w:r>
      <w:proofErr w:type="spellEnd"/>
      <w:r>
        <w:t xml:space="preserve"> </w:t>
      </w:r>
      <w:proofErr w:type="spellStart"/>
      <w:r>
        <w:t>steiff</w:t>
      </w:r>
      <w:proofErr w:type="spellEnd"/>
      <w:r>
        <w:t xml:space="preserve"> ist / so </w:t>
      </w:r>
      <w:proofErr w:type="spellStart"/>
      <w:r>
        <w:t>sihe</w:t>
      </w:r>
      <w:proofErr w:type="spellEnd"/>
      <w:r>
        <w:t xml:space="preserve"> ich </w:t>
      </w:r>
      <w:proofErr w:type="spellStart"/>
      <w:r>
        <w:t>wol</w:t>
      </w:r>
      <w:proofErr w:type="spellEnd"/>
      <w:r>
        <w:t xml:space="preserve"> / daß du nicht </w:t>
      </w:r>
      <w:proofErr w:type="spellStart"/>
      <w:r>
        <w:t>annimpst</w:t>
      </w:r>
      <w:proofErr w:type="spellEnd"/>
      <w:r>
        <w:t xml:space="preserve"> die gemeine lehre von der </w:t>
      </w:r>
      <w:proofErr w:type="spellStart"/>
      <w:r>
        <w:t>genugthüung</w:t>
      </w:r>
      <w:proofErr w:type="spellEnd"/>
      <w:r>
        <w:t xml:space="preserve"> </w:t>
      </w:r>
      <w:proofErr w:type="spellStart"/>
      <w:r>
        <w:t>vnserer</w:t>
      </w:r>
      <w:proofErr w:type="spellEnd"/>
      <w:r>
        <w:t xml:space="preserve"> </w:t>
      </w:r>
      <w:proofErr w:type="spellStart"/>
      <w:r>
        <w:t>wercken</w:t>
      </w:r>
      <w:proofErr w:type="spellEnd"/>
      <w:r>
        <w:t xml:space="preserve"> für die </w:t>
      </w:r>
      <w:proofErr w:type="spellStart"/>
      <w:r>
        <w:t>sünde</w:t>
      </w:r>
      <w:proofErr w:type="spellEnd"/>
      <w:r>
        <w:t xml:space="preserve"> / </w:t>
      </w:r>
      <w:proofErr w:type="spellStart"/>
      <w:r>
        <w:t>vnnd</w:t>
      </w:r>
      <w:proofErr w:type="spellEnd"/>
      <w:r>
        <w:t xml:space="preserve"> von dem </w:t>
      </w:r>
      <w:proofErr w:type="spellStart"/>
      <w:r>
        <w:t>ablaß</w:t>
      </w:r>
      <w:proofErr w:type="spellEnd"/>
      <w:r>
        <w:t xml:space="preserve">. </w:t>
      </w:r>
    </w:p>
    <w:p w14:paraId="3494C9D0" w14:textId="77777777" w:rsidR="00EB3C2B" w:rsidRDefault="00EB3C2B" w:rsidP="00EB3C2B">
      <w:pPr>
        <w:pStyle w:val="StandardWeb"/>
      </w:pPr>
      <w:r>
        <w:t xml:space="preserve">A. </w:t>
      </w:r>
      <w:proofErr w:type="spellStart"/>
      <w:r>
        <w:t>Jch</w:t>
      </w:r>
      <w:proofErr w:type="spellEnd"/>
      <w:r>
        <w:t xml:space="preserve"> </w:t>
      </w:r>
      <w:proofErr w:type="spellStart"/>
      <w:r>
        <w:t>nimme</w:t>
      </w:r>
      <w:proofErr w:type="spellEnd"/>
      <w:r>
        <w:t xml:space="preserve"> sie nicht allein nicht an / </w:t>
      </w:r>
      <w:proofErr w:type="spellStart"/>
      <w:r>
        <w:t>sonder</w:t>
      </w:r>
      <w:proofErr w:type="spellEnd"/>
      <w:r>
        <w:t xml:space="preserve"> </w:t>
      </w:r>
      <w:proofErr w:type="spellStart"/>
      <w:r>
        <w:t>verflüch</w:t>
      </w:r>
      <w:proofErr w:type="spellEnd"/>
      <w:r>
        <w:t xml:space="preserve"> sie noch darzu. Denn Christus am Creutz </w:t>
      </w:r>
      <w:proofErr w:type="spellStart"/>
      <w:r>
        <w:t>auffgeopfferet</w:t>
      </w:r>
      <w:proofErr w:type="spellEnd"/>
      <w:r>
        <w:t xml:space="preserve"> ist / die einig </w:t>
      </w:r>
      <w:proofErr w:type="spellStart"/>
      <w:r>
        <w:t>genugthüung</w:t>
      </w:r>
      <w:proofErr w:type="spellEnd"/>
      <w:r>
        <w:t xml:space="preserve"> </w:t>
      </w:r>
      <w:proofErr w:type="spellStart"/>
      <w:r>
        <w:t>vnd</w:t>
      </w:r>
      <w:proofErr w:type="spellEnd"/>
      <w:r>
        <w:t xml:space="preserve"> </w:t>
      </w:r>
      <w:proofErr w:type="spellStart"/>
      <w:r>
        <w:t>versühnung</w:t>
      </w:r>
      <w:proofErr w:type="spellEnd"/>
      <w:r>
        <w:t xml:space="preserve"> für </w:t>
      </w:r>
      <w:proofErr w:type="spellStart"/>
      <w:r>
        <w:t>vnser</w:t>
      </w:r>
      <w:proofErr w:type="spellEnd"/>
      <w:r>
        <w:t xml:space="preserve"> </w:t>
      </w:r>
      <w:proofErr w:type="spellStart"/>
      <w:r>
        <w:t>sünde</w:t>
      </w:r>
      <w:proofErr w:type="spellEnd"/>
      <w:r>
        <w:t xml:space="preserve">. Wir würden aber die </w:t>
      </w:r>
      <w:proofErr w:type="spellStart"/>
      <w:r>
        <w:t>gnade</w:t>
      </w:r>
      <w:proofErr w:type="spellEnd"/>
      <w:r>
        <w:t xml:space="preserve"> Gottes </w:t>
      </w:r>
      <w:proofErr w:type="spellStart"/>
      <w:r>
        <w:t>vnd</w:t>
      </w:r>
      <w:proofErr w:type="spellEnd"/>
      <w:r>
        <w:t xml:space="preserve"> die </w:t>
      </w:r>
      <w:proofErr w:type="spellStart"/>
      <w:r>
        <w:t>genugthüung</w:t>
      </w:r>
      <w:proofErr w:type="spellEnd"/>
      <w:r>
        <w:t xml:space="preserve"> Christi mit </w:t>
      </w:r>
      <w:proofErr w:type="spellStart"/>
      <w:r>
        <w:t>füssen</w:t>
      </w:r>
      <w:proofErr w:type="spellEnd"/>
      <w:r>
        <w:t xml:space="preserve"> </w:t>
      </w:r>
      <w:proofErr w:type="spellStart"/>
      <w:r>
        <w:t>tretten</w:t>
      </w:r>
      <w:proofErr w:type="spellEnd"/>
      <w:r>
        <w:t xml:space="preserve"> / wenn wir fortführen </w:t>
      </w:r>
      <w:proofErr w:type="spellStart"/>
      <w:r>
        <w:t>vnseren</w:t>
      </w:r>
      <w:proofErr w:type="spellEnd"/>
      <w:r>
        <w:t xml:space="preserve"> </w:t>
      </w:r>
      <w:proofErr w:type="spellStart"/>
      <w:r>
        <w:t>wercken</w:t>
      </w:r>
      <w:proofErr w:type="spellEnd"/>
      <w:r>
        <w:t xml:space="preserve"> die </w:t>
      </w:r>
      <w:proofErr w:type="spellStart"/>
      <w:r>
        <w:t>versühnung</w:t>
      </w:r>
      <w:proofErr w:type="spellEnd"/>
      <w:r>
        <w:t xml:space="preserve"> zuzuschreiben. Denn dieser </w:t>
      </w:r>
      <w:proofErr w:type="spellStart"/>
      <w:r>
        <w:t>meinung</w:t>
      </w:r>
      <w:proofErr w:type="spellEnd"/>
      <w:r>
        <w:t xml:space="preserve"> ist der Apostel / im andern </w:t>
      </w:r>
      <w:proofErr w:type="spellStart"/>
      <w:r>
        <w:t>vnd</w:t>
      </w:r>
      <w:proofErr w:type="spellEnd"/>
      <w:r>
        <w:t xml:space="preserve"> </w:t>
      </w:r>
      <w:proofErr w:type="spellStart"/>
      <w:r>
        <w:t>fünfften</w:t>
      </w:r>
      <w:proofErr w:type="spellEnd"/>
      <w:r>
        <w:t xml:space="preserve"> Capitel an die Galater. Von der </w:t>
      </w:r>
      <w:proofErr w:type="spellStart"/>
      <w:r>
        <w:t>genugthüung</w:t>
      </w:r>
      <w:proofErr w:type="spellEnd"/>
      <w:r>
        <w:t xml:space="preserve"> aber </w:t>
      </w:r>
      <w:proofErr w:type="spellStart"/>
      <w:r>
        <w:t>redt</w:t>
      </w:r>
      <w:proofErr w:type="spellEnd"/>
      <w:r>
        <w:t xml:space="preserve"> der Herr im drey </w:t>
      </w:r>
      <w:proofErr w:type="spellStart"/>
      <w:r>
        <w:t>vnd</w:t>
      </w:r>
      <w:proofErr w:type="spellEnd"/>
      <w:r>
        <w:t xml:space="preserve"> </w:t>
      </w:r>
      <w:proofErr w:type="spellStart"/>
      <w:r>
        <w:t>fünfftzigsten</w:t>
      </w:r>
      <w:proofErr w:type="spellEnd"/>
      <w:r>
        <w:t xml:space="preserve"> Capitel </w:t>
      </w:r>
      <w:proofErr w:type="spellStart"/>
      <w:r>
        <w:t>Jesaie</w:t>
      </w:r>
      <w:proofErr w:type="spellEnd"/>
      <w:r>
        <w:t xml:space="preserve">. </w:t>
      </w:r>
      <w:proofErr w:type="spellStart"/>
      <w:r>
        <w:t>Vnnd</w:t>
      </w:r>
      <w:proofErr w:type="spellEnd"/>
      <w:r>
        <w:t xml:space="preserve"> ist jedermann bekannt / daß der Römisch </w:t>
      </w:r>
      <w:proofErr w:type="spellStart"/>
      <w:r>
        <w:t>ablaß</w:t>
      </w:r>
      <w:proofErr w:type="spellEnd"/>
      <w:r>
        <w:t xml:space="preserve"> lauter betrug ist / den man </w:t>
      </w:r>
      <w:proofErr w:type="spellStart"/>
      <w:r>
        <w:t>auß</w:t>
      </w:r>
      <w:proofErr w:type="spellEnd"/>
      <w:r>
        <w:t xml:space="preserve"> der Kirchen vertreiben sol. </w:t>
      </w:r>
    </w:p>
    <w:p w14:paraId="4B0EFA71" w14:textId="77777777" w:rsidR="00EB3C2B" w:rsidRDefault="00EB3C2B" w:rsidP="00EB3C2B">
      <w:pPr>
        <w:pStyle w:val="StandardWeb"/>
      </w:pPr>
      <w:r>
        <w:t xml:space="preserve">F. Sag mir / wie </w:t>
      </w:r>
      <w:proofErr w:type="spellStart"/>
      <w:r>
        <w:t>vnd</w:t>
      </w:r>
      <w:proofErr w:type="spellEnd"/>
      <w:r>
        <w:t xml:space="preserve"> was für </w:t>
      </w:r>
      <w:proofErr w:type="spellStart"/>
      <w:r>
        <w:t>sünden</w:t>
      </w:r>
      <w:proofErr w:type="spellEnd"/>
      <w:r>
        <w:t xml:space="preserve"> </w:t>
      </w:r>
      <w:proofErr w:type="spellStart"/>
      <w:r>
        <w:t>vns</w:t>
      </w:r>
      <w:proofErr w:type="spellEnd"/>
      <w:r>
        <w:t xml:space="preserve"> vergeben werden? </w:t>
      </w:r>
    </w:p>
    <w:p w14:paraId="18AA9EA4" w14:textId="77777777" w:rsidR="00EB3C2B" w:rsidRDefault="00EB3C2B" w:rsidP="00EB3C2B">
      <w:pPr>
        <w:pStyle w:val="StandardWeb"/>
      </w:pPr>
      <w:r>
        <w:t xml:space="preserve">A. Erstlich werden </w:t>
      </w:r>
      <w:proofErr w:type="spellStart"/>
      <w:r>
        <w:t>vns</w:t>
      </w:r>
      <w:proofErr w:type="spellEnd"/>
      <w:r>
        <w:t xml:space="preserve"> die </w:t>
      </w:r>
      <w:proofErr w:type="spellStart"/>
      <w:r>
        <w:t>sünden</w:t>
      </w:r>
      <w:proofErr w:type="spellEnd"/>
      <w:r>
        <w:t xml:space="preserve"> </w:t>
      </w:r>
      <w:proofErr w:type="spellStart"/>
      <w:r>
        <w:t>nit</w:t>
      </w:r>
      <w:proofErr w:type="spellEnd"/>
      <w:r>
        <w:t xml:space="preserve"> also vergeben / daß wir sie nicht begangen haben / oder daß die </w:t>
      </w:r>
      <w:proofErr w:type="spellStart"/>
      <w:r>
        <w:t>wurtzel</w:t>
      </w:r>
      <w:proofErr w:type="spellEnd"/>
      <w:r>
        <w:t xml:space="preserve"> der </w:t>
      </w:r>
      <w:proofErr w:type="spellStart"/>
      <w:r>
        <w:t>sünde</w:t>
      </w:r>
      <w:proofErr w:type="spellEnd"/>
      <w:r>
        <w:t xml:space="preserve"> vor dem todt </w:t>
      </w:r>
      <w:proofErr w:type="spellStart"/>
      <w:r>
        <w:t>auß</w:t>
      </w:r>
      <w:proofErr w:type="spellEnd"/>
      <w:r>
        <w:t xml:space="preserve"> </w:t>
      </w:r>
      <w:proofErr w:type="spellStart"/>
      <w:r>
        <w:t>vnser</w:t>
      </w:r>
      <w:proofErr w:type="spellEnd"/>
      <w:r>
        <w:t xml:space="preserve"> </w:t>
      </w:r>
      <w:proofErr w:type="spellStart"/>
      <w:r>
        <w:t>natur</w:t>
      </w:r>
      <w:proofErr w:type="spellEnd"/>
      <w:r>
        <w:t xml:space="preserve"> hin weg genommen werde / sondern daß die </w:t>
      </w:r>
      <w:proofErr w:type="spellStart"/>
      <w:r>
        <w:t>sünden</w:t>
      </w:r>
      <w:proofErr w:type="spellEnd"/>
      <w:r>
        <w:t xml:space="preserve"> / die begangen </w:t>
      </w:r>
      <w:proofErr w:type="spellStart"/>
      <w:r>
        <w:t>seind</w:t>
      </w:r>
      <w:proofErr w:type="spellEnd"/>
      <w:r>
        <w:t xml:space="preserve"> / gleich seyen / als wenn sie nicht begangen </w:t>
      </w:r>
      <w:proofErr w:type="spellStart"/>
      <w:r>
        <w:t>weren</w:t>
      </w:r>
      <w:proofErr w:type="spellEnd"/>
      <w:r>
        <w:t xml:space="preserve">: </w:t>
      </w:r>
      <w:proofErr w:type="spellStart"/>
      <w:r>
        <w:t>Vnd</w:t>
      </w:r>
      <w:proofErr w:type="spellEnd"/>
      <w:r>
        <w:t xml:space="preserve"> letztlich daß sie </w:t>
      </w:r>
      <w:proofErr w:type="spellStart"/>
      <w:r>
        <w:t>vns</w:t>
      </w:r>
      <w:proofErr w:type="spellEnd"/>
      <w:r>
        <w:t xml:space="preserve"> nicht zugerechnet werden zur </w:t>
      </w:r>
      <w:proofErr w:type="spellStart"/>
      <w:r>
        <w:t>verdammnuß</w:t>
      </w:r>
      <w:proofErr w:type="spellEnd"/>
      <w:r>
        <w:t xml:space="preserve">. Demnach werden </w:t>
      </w:r>
      <w:proofErr w:type="spellStart"/>
      <w:r>
        <w:t>vns</w:t>
      </w:r>
      <w:proofErr w:type="spellEnd"/>
      <w:r>
        <w:t xml:space="preserve"> nicht allein etliche vergeben / </w:t>
      </w:r>
      <w:proofErr w:type="spellStart"/>
      <w:r>
        <w:t>sonder</w:t>
      </w:r>
      <w:proofErr w:type="spellEnd"/>
      <w:r>
        <w:t xml:space="preserve"> alle / sie seyen welche sie wöllen. Daher bekenne ich </w:t>
      </w:r>
      <w:proofErr w:type="spellStart"/>
      <w:r>
        <w:t>inn</w:t>
      </w:r>
      <w:proofErr w:type="spellEnd"/>
      <w:r>
        <w:t xml:space="preserve"> gemein: </w:t>
      </w:r>
      <w:proofErr w:type="spellStart"/>
      <w:r>
        <w:t>Jch</w:t>
      </w:r>
      <w:proofErr w:type="spellEnd"/>
      <w:r>
        <w:t xml:space="preserve"> glaub </w:t>
      </w:r>
      <w:proofErr w:type="spellStart"/>
      <w:r>
        <w:t>vergebung</w:t>
      </w:r>
      <w:proofErr w:type="spellEnd"/>
      <w:r>
        <w:t xml:space="preserve"> der </w:t>
      </w:r>
      <w:proofErr w:type="spellStart"/>
      <w:r>
        <w:t>sünden</w:t>
      </w:r>
      <w:proofErr w:type="spellEnd"/>
      <w:r>
        <w:t xml:space="preserve">. </w:t>
      </w:r>
      <w:proofErr w:type="spellStart"/>
      <w:r>
        <w:t>Vnd</w:t>
      </w:r>
      <w:proofErr w:type="spellEnd"/>
      <w:r>
        <w:t xml:space="preserve"> Johannes der </w:t>
      </w:r>
      <w:proofErr w:type="spellStart"/>
      <w:r>
        <w:t>Täuffer</w:t>
      </w:r>
      <w:proofErr w:type="spellEnd"/>
      <w:r>
        <w:t xml:space="preserve"> spricht: </w:t>
      </w:r>
      <w:proofErr w:type="spellStart"/>
      <w:r>
        <w:t>Sihe</w:t>
      </w:r>
      <w:proofErr w:type="spellEnd"/>
      <w:r>
        <w:t xml:space="preserve"> / dieser ist das </w:t>
      </w:r>
      <w:proofErr w:type="spellStart"/>
      <w:r>
        <w:t>lamb</w:t>
      </w:r>
      <w:proofErr w:type="spellEnd"/>
      <w:r>
        <w:t xml:space="preserve"> Gottes / daß der </w:t>
      </w:r>
      <w:proofErr w:type="spellStart"/>
      <w:r>
        <w:t>welt</w:t>
      </w:r>
      <w:proofErr w:type="spellEnd"/>
      <w:r>
        <w:t xml:space="preserve"> </w:t>
      </w:r>
      <w:proofErr w:type="spellStart"/>
      <w:r>
        <w:t>sünde</w:t>
      </w:r>
      <w:proofErr w:type="spellEnd"/>
      <w:r>
        <w:t xml:space="preserve"> </w:t>
      </w:r>
      <w:proofErr w:type="spellStart"/>
      <w:r>
        <w:t>tregt</w:t>
      </w:r>
      <w:proofErr w:type="spellEnd"/>
      <w:r>
        <w:t xml:space="preserve">. </w:t>
      </w:r>
      <w:proofErr w:type="spellStart"/>
      <w:r>
        <w:t>Vnd</w:t>
      </w:r>
      <w:proofErr w:type="spellEnd"/>
      <w:r>
        <w:t xml:space="preserve"> Johannes der Apostel: Das </w:t>
      </w:r>
      <w:proofErr w:type="spellStart"/>
      <w:r>
        <w:t>blut</w:t>
      </w:r>
      <w:proofErr w:type="spellEnd"/>
      <w:r>
        <w:t xml:space="preserve"> Jesu Christi reiniget </w:t>
      </w:r>
      <w:proofErr w:type="spellStart"/>
      <w:r>
        <w:t>vns</w:t>
      </w:r>
      <w:proofErr w:type="spellEnd"/>
      <w:r>
        <w:t xml:space="preserve"> von allen </w:t>
      </w:r>
      <w:proofErr w:type="spellStart"/>
      <w:r>
        <w:t>sünden</w:t>
      </w:r>
      <w:proofErr w:type="spellEnd"/>
      <w:r>
        <w:t xml:space="preserve">. </w:t>
      </w:r>
      <w:proofErr w:type="spellStart"/>
      <w:r>
        <w:t>Jtem</w:t>
      </w:r>
      <w:proofErr w:type="spellEnd"/>
      <w:r>
        <w:t xml:space="preserve">: Er ist die </w:t>
      </w:r>
      <w:proofErr w:type="spellStart"/>
      <w:r>
        <w:t>versühnung</w:t>
      </w:r>
      <w:proofErr w:type="spellEnd"/>
      <w:r>
        <w:t xml:space="preserve"> für </w:t>
      </w:r>
      <w:proofErr w:type="spellStart"/>
      <w:r>
        <w:t>vnser</w:t>
      </w:r>
      <w:proofErr w:type="spellEnd"/>
      <w:r>
        <w:t xml:space="preserve"> </w:t>
      </w:r>
      <w:proofErr w:type="spellStart"/>
      <w:r>
        <w:t>sünde</w:t>
      </w:r>
      <w:proofErr w:type="spellEnd"/>
      <w:r>
        <w:t xml:space="preserve"> / nicht aber allein für </w:t>
      </w:r>
      <w:proofErr w:type="spellStart"/>
      <w:r>
        <w:t>vnser</w:t>
      </w:r>
      <w:proofErr w:type="spellEnd"/>
      <w:r>
        <w:t xml:space="preserve"> / </w:t>
      </w:r>
      <w:proofErr w:type="spellStart"/>
      <w:r>
        <w:t>sonder</w:t>
      </w:r>
      <w:proofErr w:type="spellEnd"/>
      <w:r>
        <w:t xml:space="preserve"> für der </w:t>
      </w:r>
      <w:proofErr w:type="spellStart"/>
      <w:r>
        <w:t>gantzen</w:t>
      </w:r>
      <w:proofErr w:type="spellEnd"/>
      <w:r>
        <w:t xml:space="preserve"> </w:t>
      </w:r>
      <w:proofErr w:type="spellStart"/>
      <w:r>
        <w:t>welt</w:t>
      </w:r>
      <w:proofErr w:type="spellEnd"/>
      <w:r>
        <w:t xml:space="preserve"> </w:t>
      </w:r>
      <w:proofErr w:type="spellStart"/>
      <w:r>
        <w:t>sünde</w:t>
      </w:r>
      <w:proofErr w:type="spellEnd"/>
      <w:r>
        <w:t xml:space="preserve">. </w:t>
      </w:r>
      <w:proofErr w:type="spellStart"/>
      <w:r>
        <w:t>Darumb</w:t>
      </w:r>
      <w:proofErr w:type="spellEnd"/>
      <w:r>
        <w:t xml:space="preserve"> glaube ich / daß durch Christum </w:t>
      </w:r>
      <w:proofErr w:type="spellStart"/>
      <w:r>
        <w:t>nit</w:t>
      </w:r>
      <w:proofErr w:type="spellEnd"/>
      <w:r>
        <w:t xml:space="preserve"> allein </w:t>
      </w:r>
      <w:proofErr w:type="spellStart"/>
      <w:r>
        <w:t>vnsere</w:t>
      </w:r>
      <w:proofErr w:type="spellEnd"/>
      <w:r>
        <w:t xml:space="preserve"> / sondern auch alle </w:t>
      </w:r>
      <w:proofErr w:type="spellStart"/>
      <w:r>
        <w:t>sünden</w:t>
      </w:r>
      <w:proofErr w:type="spellEnd"/>
      <w:r>
        <w:t xml:space="preserve"> aller </w:t>
      </w:r>
      <w:proofErr w:type="spellStart"/>
      <w:r>
        <w:t>Vättern</w:t>
      </w:r>
      <w:proofErr w:type="spellEnd"/>
      <w:r>
        <w:t xml:space="preserve"> von </w:t>
      </w:r>
      <w:proofErr w:type="spellStart"/>
      <w:r>
        <w:t>anfang</w:t>
      </w:r>
      <w:proofErr w:type="spellEnd"/>
      <w:r>
        <w:t xml:space="preserve"> der </w:t>
      </w:r>
      <w:proofErr w:type="spellStart"/>
      <w:r>
        <w:t>welt</w:t>
      </w:r>
      <w:proofErr w:type="spellEnd"/>
      <w:r>
        <w:t xml:space="preserve"> seyen </w:t>
      </w:r>
      <w:proofErr w:type="spellStart"/>
      <w:r>
        <w:t>geschenckt</w:t>
      </w:r>
      <w:proofErr w:type="spellEnd"/>
      <w:r>
        <w:t xml:space="preserve"> </w:t>
      </w:r>
      <w:proofErr w:type="spellStart"/>
      <w:r>
        <w:t>vnnd</w:t>
      </w:r>
      <w:proofErr w:type="spellEnd"/>
      <w:r>
        <w:t xml:space="preserve"> vergeben worden. </w:t>
      </w:r>
      <w:proofErr w:type="spellStart"/>
      <w:r>
        <w:t>Jch</w:t>
      </w:r>
      <w:proofErr w:type="spellEnd"/>
      <w:r>
        <w:t xml:space="preserve"> glaube / er habe nicht allein die Erbsünde / </w:t>
      </w:r>
      <w:proofErr w:type="spellStart"/>
      <w:r>
        <w:t>sonder</w:t>
      </w:r>
      <w:proofErr w:type="spellEnd"/>
      <w:r>
        <w:t xml:space="preserve"> alle </w:t>
      </w:r>
      <w:proofErr w:type="spellStart"/>
      <w:r>
        <w:t>sünden</w:t>
      </w:r>
      <w:proofErr w:type="spellEnd"/>
      <w:r>
        <w:t xml:space="preserve"> versühnet. Droben haben wir gesagt / es werde ein </w:t>
      </w:r>
      <w:proofErr w:type="spellStart"/>
      <w:r>
        <w:t>sünde</w:t>
      </w:r>
      <w:proofErr w:type="spellEnd"/>
      <w:r>
        <w:t xml:space="preserve"> </w:t>
      </w:r>
      <w:proofErr w:type="spellStart"/>
      <w:r>
        <w:t>außgenommen</w:t>
      </w:r>
      <w:proofErr w:type="spellEnd"/>
      <w:r>
        <w:t xml:space="preserve"> / welche die </w:t>
      </w:r>
      <w:proofErr w:type="spellStart"/>
      <w:r>
        <w:t>sünde</w:t>
      </w:r>
      <w:proofErr w:type="spellEnd"/>
      <w:r>
        <w:t xml:space="preserve"> in H. Geist </w:t>
      </w:r>
      <w:proofErr w:type="spellStart"/>
      <w:r>
        <w:t>genennt</w:t>
      </w:r>
      <w:proofErr w:type="spellEnd"/>
      <w:r>
        <w:t xml:space="preserve"> </w:t>
      </w:r>
      <w:proofErr w:type="spellStart"/>
      <w:r>
        <w:t>wirdt</w:t>
      </w:r>
      <w:proofErr w:type="spellEnd"/>
      <w:r>
        <w:t xml:space="preserve"> / die nimmermehr vergeben </w:t>
      </w:r>
      <w:proofErr w:type="spellStart"/>
      <w:r>
        <w:t>wirdt</w:t>
      </w:r>
      <w:proofErr w:type="spellEnd"/>
      <w:r>
        <w:t xml:space="preserve">. </w:t>
      </w:r>
    </w:p>
    <w:p w14:paraId="6494A808" w14:textId="77777777" w:rsidR="00EB3C2B" w:rsidRDefault="00EB3C2B" w:rsidP="00EB3C2B">
      <w:pPr>
        <w:pStyle w:val="StandardWeb"/>
      </w:pPr>
      <w:r>
        <w:t xml:space="preserve">F. Wenn aber einem ein / zwey oder drey mahl ein </w:t>
      </w:r>
      <w:proofErr w:type="spellStart"/>
      <w:r>
        <w:t>sünde</w:t>
      </w:r>
      <w:proofErr w:type="spellEnd"/>
      <w:r>
        <w:t xml:space="preserve"> Gott vergeben </w:t>
      </w:r>
      <w:proofErr w:type="spellStart"/>
      <w:r>
        <w:t>wirt</w:t>
      </w:r>
      <w:proofErr w:type="spellEnd"/>
      <w:r>
        <w:t xml:space="preserve"> / er aber solche </w:t>
      </w:r>
      <w:proofErr w:type="spellStart"/>
      <w:r>
        <w:t>offt</w:t>
      </w:r>
      <w:proofErr w:type="spellEnd"/>
      <w:r>
        <w:t xml:space="preserve"> wider begehet / hat er auch </w:t>
      </w:r>
      <w:proofErr w:type="spellStart"/>
      <w:r>
        <w:t>vergebung</w:t>
      </w:r>
      <w:proofErr w:type="spellEnd"/>
      <w:r>
        <w:t xml:space="preserve"> von </w:t>
      </w:r>
      <w:proofErr w:type="spellStart"/>
      <w:r>
        <w:t>zuerwarten</w:t>
      </w:r>
      <w:proofErr w:type="spellEnd"/>
      <w:r>
        <w:t xml:space="preserve">? </w:t>
      </w:r>
    </w:p>
    <w:p w14:paraId="35FF2C6C" w14:textId="77777777" w:rsidR="00EB3C2B" w:rsidRDefault="00EB3C2B" w:rsidP="00EB3C2B">
      <w:pPr>
        <w:pStyle w:val="StandardWeb"/>
      </w:pPr>
      <w:r>
        <w:t xml:space="preserve">A. Man </w:t>
      </w:r>
      <w:proofErr w:type="spellStart"/>
      <w:r>
        <w:t>sol</w:t>
      </w:r>
      <w:proofErr w:type="spellEnd"/>
      <w:r>
        <w:t xml:space="preserve"> das widerholen der </w:t>
      </w:r>
      <w:proofErr w:type="spellStart"/>
      <w:r>
        <w:t>sünde</w:t>
      </w:r>
      <w:proofErr w:type="spellEnd"/>
      <w:r>
        <w:t xml:space="preserve"> nicht loben / </w:t>
      </w:r>
      <w:proofErr w:type="spellStart"/>
      <w:r>
        <w:t>sonder</w:t>
      </w:r>
      <w:proofErr w:type="spellEnd"/>
      <w:r>
        <w:t xml:space="preserve"> ernstlich straffen </w:t>
      </w:r>
      <w:proofErr w:type="spellStart"/>
      <w:r>
        <w:t>vnnd</w:t>
      </w:r>
      <w:proofErr w:type="spellEnd"/>
      <w:r>
        <w:t xml:space="preserve"> schelten. Aber hierzwischen zeuget die </w:t>
      </w:r>
      <w:proofErr w:type="spellStart"/>
      <w:r>
        <w:t>Schrifft</w:t>
      </w:r>
      <w:proofErr w:type="spellEnd"/>
      <w:r>
        <w:t xml:space="preserve"> / daß der </w:t>
      </w:r>
      <w:proofErr w:type="spellStart"/>
      <w:r>
        <w:t>sünder</w:t>
      </w:r>
      <w:proofErr w:type="spellEnd"/>
      <w:r>
        <w:t xml:space="preserve"> von Gott angenommen werde / so </w:t>
      </w:r>
      <w:proofErr w:type="spellStart"/>
      <w:r>
        <w:t>offt</w:t>
      </w:r>
      <w:proofErr w:type="spellEnd"/>
      <w:r>
        <w:t xml:space="preserve"> er zu </w:t>
      </w:r>
      <w:proofErr w:type="spellStart"/>
      <w:r>
        <w:t>jhme</w:t>
      </w:r>
      <w:proofErr w:type="spellEnd"/>
      <w:r>
        <w:t xml:space="preserve"> </w:t>
      </w:r>
      <w:proofErr w:type="spellStart"/>
      <w:r>
        <w:t>kompt</w:t>
      </w:r>
      <w:proofErr w:type="spellEnd"/>
      <w:r>
        <w:t xml:space="preserve"> / </w:t>
      </w:r>
      <w:proofErr w:type="spellStart"/>
      <w:r>
        <w:t>vnnd</w:t>
      </w:r>
      <w:proofErr w:type="spellEnd"/>
      <w:r>
        <w:t xml:space="preserve"> der </w:t>
      </w:r>
      <w:proofErr w:type="spellStart"/>
      <w:r>
        <w:t>gnaden</w:t>
      </w:r>
      <w:proofErr w:type="spellEnd"/>
      <w:r>
        <w:t xml:space="preserve"> von </w:t>
      </w:r>
      <w:proofErr w:type="spellStart"/>
      <w:r>
        <w:t>hertzen</w:t>
      </w:r>
      <w:proofErr w:type="spellEnd"/>
      <w:r>
        <w:t xml:space="preserve"> </w:t>
      </w:r>
      <w:proofErr w:type="spellStart"/>
      <w:r>
        <w:t>begert</w:t>
      </w:r>
      <w:proofErr w:type="spellEnd"/>
      <w:r>
        <w:t xml:space="preserve">. Denn wir betten täglich / Vergib </w:t>
      </w:r>
      <w:proofErr w:type="spellStart"/>
      <w:r>
        <w:t>vns</w:t>
      </w:r>
      <w:proofErr w:type="spellEnd"/>
      <w:r>
        <w:t xml:space="preserve"> </w:t>
      </w:r>
      <w:proofErr w:type="spellStart"/>
      <w:r>
        <w:t>vnser</w:t>
      </w:r>
      <w:proofErr w:type="spellEnd"/>
      <w:r>
        <w:t xml:space="preserve"> schulde. </w:t>
      </w:r>
      <w:proofErr w:type="spellStart"/>
      <w:r>
        <w:t>Vnd</w:t>
      </w:r>
      <w:proofErr w:type="spellEnd"/>
      <w:r>
        <w:t xml:space="preserve"> der Herr heißt dein </w:t>
      </w:r>
      <w:proofErr w:type="spellStart"/>
      <w:r>
        <w:t>bruder</w:t>
      </w:r>
      <w:proofErr w:type="spellEnd"/>
      <w:r>
        <w:t xml:space="preserve"> sieben mahl / ja </w:t>
      </w:r>
      <w:proofErr w:type="spellStart"/>
      <w:r>
        <w:t>siebentzig</w:t>
      </w:r>
      <w:proofErr w:type="spellEnd"/>
      <w:r>
        <w:t xml:space="preserve"> mahl verzeihen. </w:t>
      </w:r>
    </w:p>
    <w:p w14:paraId="19580C32" w14:textId="77777777" w:rsidR="00EB3C2B" w:rsidRDefault="00EB3C2B" w:rsidP="00EB3C2B">
      <w:pPr>
        <w:pStyle w:val="StandardWeb"/>
      </w:pPr>
      <w:r>
        <w:t xml:space="preserve">F. Weil aber in der </w:t>
      </w:r>
      <w:proofErr w:type="spellStart"/>
      <w:r>
        <w:t>sünde</w:t>
      </w:r>
      <w:proofErr w:type="spellEnd"/>
      <w:r>
        <w:t xml:space="preserve"> die schuld </w:t>
      </w:r>
      <w:proofErr w:type="spellStart"/>
      <w:r>
        <w:t>vnd</w:t>
      </w:r>
      <w:proofErr w:type="spellEnd"/>
      <w:r>
        <w:t xml:space="preserve"> die straff ist / wenn nun die </w:t>
      </w:r>
      <w:proofErr w:type="spellStart"/>
      <w:r>
        <w:t>sünde</w:t>
      </w:r>
      <w:proofErr w:type="spellEnd"/>
      <w:r>
        <w:t xml:space="preserve"> nachgelassen </w:t>
      </w:r>
      <w:proofErr w:type="spellStart"/>
      <w:r>
        <w:t>wirdt</w:t>
      </w:r>
      <w:proofErr w:type="spellEnd"/>
      <w:r>
        <w:t xml:space="preserve"> / </w:t>
      </w:r>
      <w:proofErr w:type="spellStart"/>
      <w:r>
        <w:t>wirdt</w:t>
      </w:r>
      <w:proofErr w:type="spellEnd"/>
      <w:r>
        <w:t xml:space="preserve"> auch zugleich die schulde </w:t>
      </w:r>
      <w:proofErr w:type="spellStart"/>
      <w:r>
        <w:t>vnnd</w:t>
      </w:r>
      <w:proofErr w:type="spellEnd"/>
      <w:r>
        <w:t xml:space="preserve"> </w:t>
      </w:r>
      <w:proofErr w:type="spellStart"/>
      <w:r>
        <w:t>straaff</w:t>
      </w:r>
      <w:proofErr w:type="spellEnd"/>
      <w:r>
        <w:t xml:space="preserve"> nachgelassen? </w:t>
      </w:r>
    </w:p>
    <w:p w14:paraId="61D88F49" w14:textId="77777777" w:rsidR="00EB3C2B" w:rsidRDefault="00EB3C2B" w:rsidP="00EB3C2B">
      <w:pPr>
        <w:pStyle w:val="StandardWeb"/>
      </w:pPr>
      <w:r>
        <w:t xml:space="preserve">A. Der Herr </w:t>
      </w:r>
      <w:proofErr w:type="spellStart"/>
      <w:r>
        <w:t>schenckt</w:t>
      </w:r>
      <w:proofErr w:type="spellEnd"/>
      <w:r>
        <w:t xml:space="preserve"> die </w:t>
      </w:r>
      <w:proofErr w:type="spellStart"/>
      <w:r>
        <w:t>sünde</w:t>
      </w:r>
      <w:proofErr w:type="spellEnd"/>
      <w:r>
        <w:t xml:space="preserve"> </w:t>
      </w:r>
      <w:proofErr w:type="spellStart"/>
      <w:r>
        <w:t>warhafftig</w:t>
      </w:r>
      <w:proofErr w:type="spellEnd"/>
      <w:r>
        <w:t xml:space="preserve"> </w:t>
      </w:r>
      <w:proofErr w:type="spellStart"/>
      <w:r>
        <w:t>vnnd</w:t>
      </w:r>
      <w:proofErr w:type="spellEnd"/>
      <w:r>
        <w:t xml:space="preserve"> </w:t>
      </w:r>
      <w:proofErr w:type="spellStart"/>
      <w:r>
        <w:t>gantz</w:t>
      </w:r>
      <w:proofErr w:type="spellEnd"/>
      <w:r>
        <w:t xml:space="preserve">: </w:t>
      </w:r>
      <w:proofErr w:type="spellStart"/>
      <w:r>
        <w:t>Darumb</w:t>
      </w:r>
      <w:proofErr w:type="spellEnd"/>
      <w:r>
        <w:t xml:space="preserve"> so vergibt er die schuld </w:t>
      </w:r>
      <w:proofErr w:type="spellStart"/>
      <w:r>
        <w:t>vnnd</w:t>
      </w:r>
      <w:proofErr w:type="spellEnd"/>
      <w:r>
        <w:t xml:space="preserve"> straff mit einander. Nicht aber ist es also / daß er die schuld vergebe / </w:t>
      </w:r>
      <w:proofErr w:type="spellStart"/>
      <w:r>
        <w:t>vnnd</w:t>
      </w:r>
      <w:proofErr w:type="spellEnd"/>
      <w:r>
        <w:t xml:space="preserve"> die straff behalte / daß sie </w:t>
      </w:r>
      <w:proofErr w:type="spellStart"/>
      <w:r>
        <w:t>inn</w:t>
      </w:r>
      <w:proofErr w:type="spellEnd"/>
      <w:r>
        <w:t xml:space="preserve"> </w:t>
      </w:r>
      <w:proofErr w:type="spellStart"/>
      <w:r>
        <w:t>jhenem</w:t>
      </w:r>
      <w:proofErr w:type="spellEnd"/>
      <w:r>
        <w:t xml:space="preserve"> leben gebüßt werde. Dieß ist offenbar </w:t>
      </w:r>
      <w:proofErr w:type="spellStart"/>
      <w:r>
        <w:t>auß</w:t>
      </w:r>
      <w:proofErr w:type="spellEnd"/>
      <w:r>
        <w:t xml:space="preserve"> der Prophetischen lehre / die ich droben </w:t>
      </w:r>
      <w:proofErr w:type="spellStart"/>
      <w:r>
        <w:t>auß</w:t>
      </w:r>
      <w:proofErr w:type="spellEnd"/>
      <w:r>
        <w:t xml:space="preserve"> dem 45. Capitel </w:t>
      </w:r>
      <w:proofErr w:type="spellStart"/>
      <w:r>
        <w:t>Jesaie</w:t>
      </w:r>
      <w:proofErr w:type="spellEnd"/>
      <w:r>
        <w:t xml:space="preserve"> angezogen hab. </w:t>
      </w:r>
    </w:p>
    <w:p w14:paraId="4BFDDB68" w14:textId="77777777" w:rsidR="00EB3C2B" w:rsidRDefault="00EB3C2B" w:rsidP="00EB3C2B">
      <w:pPr>
        <w:pStyle w:val="StandardWeb"/>
      </w:pPr>
      <w:r>
        <w:t xml:space="preserve">F. Wenn aber </w:t>
      </w:r>
      <w:proofErr w:type="spellStart"/>
      <w:r>
        <w:t>allwegen</w:t>
      </w:r>
      <w:proofErr w:type="spellEnd"/>
      <w:r>
        <w:t xml:space="preserve"> die straff mit der schulde vergeben </w:t>
      </w:r>
      <w:proofErr w:type="spellStart"/>
      <w:r>
        <w:t>wirdt</w:t>
      </w:r>
      <w:proofErr w:type="spellEnd"/>
      <w:r>
        <w:t xml:space="preserve"> / </w:t>
      </w:r>
      <w:proofErr w:type="spellStart"/>
      <w:r>
        <w:t>warumb</w:t>
      </w:r>
      <w:proofErr w:type="spellEnd"/>
      <w:r>
        <w:t xml:space="preserve"> ist nicht eben </w:t>
      </w:r>
      <w:proofErr w:type="spellStart"/>
      <w:r>
        <w:t>gleichs</w:t>
      </w:r>
      <w:proofErr w:type="spellEnd"/>
      <w:r>
        <w:t xml:space="preserve"> geschehen in </w:t>
      </w:r>
      <w:proofErr w:type="spellStart"/>
      <w:r>
        <w:t>vnsern</w:t>
      </w:r>
      <w:proofErr w:type="spellEnd"/>
      <w:r>
        <w:t xml:space="preserve"> Eltern Adam </w:t>
      </w:r>
      <w:proofErr w:type="spellStart"/>
      <w:r>
        <w:t>vnd</w:t>
      </w:r>
      <w:proofErr w:type="spellEnd"/>
      <w:r>
        <w:t xml:space="preserve"> </w:t>
      </w:r>
      <w:proofErr w:type="spellStart"/>
      <w:r>
        <w:t>Eua</w:t>
      </w:r>
      <w:proofErr w:type="spellEnd"/>
      <w:r>
        <w:t xml:space="preserve"> / </w:t>
      </w:r>
      <w:proofErr w:type="spellStart"/>
      <w:r>
        <w:t>vnnd</w:t>
      </w:r>
      <w:proofErr w:type="spellEnd"/>
      <w:r>
        <w:t xml:space="preserve"> </w:t>
      </w:r>
      <w:proofErr w:type="spellStart"/>
      <w:r>
        <w:t>Dauid</w:t>
      </w:r>
      <w:proofErr w:type="spellEnd"/>
      <w:r>
        <w:t xml:space="preserve">? Denn der Herr ist </w:t>
      </w:r>
      <w:proofErr w:type="spellStart"/>
      <w:r>
        <w:t>warhafftig</w:t>
      </w:r>
      <w:proofErr w:type="spellEnd"/>
      <w:r>
        <w:t xml:space="preserve"> mit </w:t>
      </w:r>
      <w:proofErr w:type="spellStart"/>
      <w:r>
        <w:t>jhnen</w:t>
      </w:r>
      <w:proofErr w:type="spellEnd"/>
      <w:r>
        <w:t xml:space="preserve"> </w:t>
      </w:r>
      <w:proofErr w:type="spellStart"/>
      <w:r>
        <w:t>widerumb</w:t>
      </w:r>
      <w:proofErr w:type="spellEnd"/>
      <w:r>
        <w:t xml:space="preserve"> zufrieden worden / hat aber herzwischen sie </w:t>
      </w:r>
      <w:proofErr w:type="spellStart"/>
      <w:r>
        <w:t>häfftig</w:t>
      </w:r>
      <w:proofErr w:type="spellEnd"/>
      <w:r>
        <w:t xml:space="preserve"> gestrafft / freylich damit sie für </w:t>
      </w:r>
      <w:proofErr w:type="spellStart"/>
      <w:r>
        <w:t>jhre</w:t>
      </w:r>
      <w:proofErr w:type="spellEnd"/>
      <w:r>
        <w:t xml:space="preserve"> begangene </w:t>
      </w:r>
      <w:proofErr w:type="spellStart"/>
      <w:r>
        <w:t>sünden</w:t>
      </w:r>
      <w:proofErr w:type="spellEnd"/>
      <w:r>
        <w:t xml:space="preserve"> gnug </w:t>
      </w:r>
      <w:proofErr w:type="spellStart"/>
      <w:r>
        <w:t>theten</w:t>
      </w:r>
      <w:proofErr w:type="spellEnd"/>
      <w:r>
        <w:t xml:space="preserve"> / </w:t>
      </w:r>
      <w:proofErr w:type="spellStart"/>
      <w:r>
        <w:t>vnd</w:t>
      </w:r>
      <w:proofErr w:type="spellEnd"/>
      <w:r>
        <w:t xml:space="preserve"> in jenem leben </w:t>
      </w:r>
      <w:proofErr w:type="spellStart"/>
      <w:r>
        <w:t>darumb</w:t>
      </w:r>
      <w:proofErr w:type="spellEnd"/>
      <w:r>
        <w:t xml:space="preserve"> </w:t>
      </w:r>
      <w:proofErr w:type="spellStart"/>
      <w:r>
        <w:t>nit</w:t>
      </w:r>
      <w:proofErr w:type="spellEnd"/>
      <w:r>
        <w:t xml:space="preserve"> gebüßt wurden. </w:t>
      </w:r>
    </w:p>
    <w:p w14:paraId="64D6F03B" w14:textId="77777777" w:rsidR="00EB3C2B" w:rsidRDefault="00EB3C2B" w:rsidP="00EB3C2B">
      <w:pPr>
        <w:pStyle w:val="StandardWeb"/>
      </w:pPr>
      <w:r>
        <w:t xml:space="preserve">A. </w:t>
      </w:r>
      <w:proofErr w:type="spellStart"/>
      <w:r>
        <w:t>Jch</w:t>
      </w:r>
      <w:proofErr w:type="spellEnd"/>
      <w:r>
        <w:t xml:space="preserve"> mache ein </w:t>
      </w:r>
      <w:proofErr w:type="spellStart"/>
      <w:r>
        <w:t>vnderscheid</w:t>
      </w:r>
      <w:proofErr w:type="spellEnd"/>
      <w:r>
        <w:t xml:space="preserve"> zwischen den straffen. Denn etliche </w:t>
      </w:r>
      <w:proofErr w:type="spellStart"/>
      <w:r>
        <w:t>seind</w:t>
      </w:r>
      <w:proofErr w:type="spellEnd"/>
      <w:r>
        <w:t xml:space="preserve"> straffen dieser zeit: etliche der </w:t>
      </w:r>
      <w:proofErr w:type="spellStart"/>
      <w:r>
        <w:t>zukünfftigen</w:t>
      </w:r>
      <w:proofErr w:type="spellEnd"/>
      <w:r>
        <w:t xml:space="preserve">. Den gläubigen werden keine straffen in jene zeit behalten / mit denen sie für die </w:t>
      </w:r>
      <w:proofErr w:type="spellStart"/>
      <w:r>
        <w:t>sünde</w:t>
      </w:r>
      <w:proofErr w:type="spellEnd"/>
      <w:r>
        <w:t xml:space="preserve"> gnug </w:t>
      </w:r>
      <w:proofErr w:type="spellStart"/>
      <w:r>
        <w:t>thüen</w:t>
      </w:r>
      <w:proofErr w:type="spellEnd"/>
      <w:r>
        <w:t xml:space="preserve">: so ist kein leiden wert der </w:t>
      </w:r>
      <w:proofErr w:type="spellStart"/>
      <w:r>
        <w:t>zukünfftigen</w:t>
      </w:r>
      <w:proofErr w:type="spellEnd"/>
      <w:r>
        <w:t xml:space="preserve"> </w:t>
      </w:r>
      <w:proofErr w:type="spellStart"/>
      <w:r>
        <w:t>herrligkeit</w:t>
      </w:r>
      <w:proofErr w:type="spellEnd"/>
      <w:r>
        <w:t xml:space="preserve">. </w:t>
      </w:r>
      <w:proofErr w:type="spellStart"/>
      <w:r>
        <w:t>Vnnd</w:t>
      </w:r>
      <w:proofErr w:type="spellEnd"/>
      <w:r>
        <w:t xml:space="preserve"> in dieser zeit werden etliche mahl die schulden </w:t>
      </w:r>
      <w:proofErr w:type="spellStart"/>
      <w:r>
        <w:t>vnd</w:t>
      </w:r>
      <w:proofErr w:type="spellEnd"/>
      <w:r>
        <w:t xml:space="preserve"> straffen vergeben: Als </w:t>
      </w:r>
      <w:proofErr w:type="spellStart"/>
      <w:r>
        <w:t>offt</w:t>
      </w:r>
      <w:proofErr w:type="spellEnd"/>
      <w:r>
        <w:t xml:space="preserve"> im </w:t>
      </w:r>
      <w:proofErr w:type="spellStart"/>
      <w:r>
        <w:t>Euangelio</w:t>
      </w:r>
      <w:proofErr w:type="spellEnd"/>
      <w:r>
        <w:t xml:space="preserve"> / da nicht allein </w:t>
      </w:r>
      <w:proofErr w:type="spellStart"/>
      <w:r>
        <w:t>geredt</w:t>
      </w:r>
      <w:proofErr w:type="spellEnd"/>
      <w:r>
        <w:t xml:space="preserve"> </w:t>
      </w:r>
      <w:proofErr w:type="spellStart"/>
      <w:r>
        <w:t>wirdt</w:t>
      </w:r>
      <w:proofErr w:type="spellEnd"/>
      <w:r>
        <w:t xml:space="preserve"> / Deine </w:t>
      </w:r>
      <w:proofErr w:type="spellStart"/>
      <w:r>
        <w:t>sünden</w:t>
      </w:r>
      <w:proofErr w:type="spellEnd"/>
      <w:r>
        <w:t xml:space="preserve"> werden dir vergeben / </w:t>
      </w:r>
      <w:proofErr w:type="spellStart"/>
      <w:r>
        <w:t>sonder</w:t>
      </w:r>
      <w:proofErr w:type="spellEnd"/>
      <w:r>
        <w:t xml:space="preserve"> </w:t>
      </w:r>
      <w:proofErr w:type="spellStart"/>
      <w:r>
        <w:t>wirdt</w:t>
      </w:r>
      <w:proofErr w:type="spellEnd"/>
      <w:r>
        <w:t xml:space="preserve"> auch zugleich hinzu gethan: Sey heil von deiner plage. Aber die plagen </w:t>
      </w:r>
      <w:proofErr w:type="spellStart"/>
      <w:r>
        <w:t>seind</w:t>
      </w:r>
      <w:proofErr w:type="spellEnd"/>
      <w:r>
        <w:t xml:space="preserve"> straffen der </w:t>
      </w:r>
      <w:proofErr w:type="spellStart"/>
      <w:r>
        <w:t>sünden</w:t>
      </w:r>
      <w:proofErr w:type="spellEnd"/>
      <w:r>
        <w:t xml:space="preserve">. </w:t>
      </w:r>
      <w:proofErr w:type="spellStart"/>
      <w:r>
        <w:t>Etwan</w:t>
      </w:r>
      <w:proofErr w:type="spellEnd"/>
      <w:r>
        <w:t xml:space="preserve"> werden die straffen von denen / so zu </w:t>
      </w:r>
      <w:proofErr w:type="spellStart"/>
      <w:r>
        <w:t>gnaden</w:t>
      </w:r>
      <w:proofErr w:type="spellEnd"/>
      <w:r>
        <w:t xml:space="preserve"> </w:t>
      </w:r>
      <w:proofErr w:type="spellStart"/>
      <w:r>
        <w:t>auffgenommen</w:t>
      </w:r>
      <w:proofErr w:type="spellEnd"/>
      <w:r>
        <w:t xml:space="preserve"> </w:t>
      </w:r>
      <w:proofErr w:type="spellStart"/>
      <w:r>
        <w:t>seind</w:t>
      </w:r>
      <w:proofErr w:type="spellEnd"/>
      <w:r>
        <w:t xml:space="preserve"> / also nicht hinweg genommen / daß sie </w:t>
      </w:r>
      <w:proofErr w:type="spellStart"/>
      <w:r>
        <w:t>hergegen</w:t>
      </w:r>
      <w:proofErr w:type="spellEnd"/>
      <w:r>
        <w:t xml:space="preserve"> </w:t>
      </w:r>
      <w:proofErr w:type="spellStart"/>
      <w:r>
        <w:t>jnen</w:t>
      </w:r>
      <w:proofErr w:type="spellEnd"/>
      <w:r>
        <w:t xml:space="preserve"> angethan werden / wie man bey dem Adam </w:t>
      </w:r>
      <w:proofErr w:type="spellStart"/>
      <w:r>
        <w:t>vnd</w:t>
      </w:r>
      <w:proofErr w:type="spellEnd"/>
      <w:r>
        <w:t xml:space="preserve"> </w:t>
      </w:r>
      <w:proofErr w:type="spellStart"/>
      <w:r>
        <w:t>Dauid</w:t>
      </w:r>
      <w:proofErr w:type="spellEnd"/>
      <w:r>
        <w:t xml:space="preserve"> </w:t>
      </w:r>
      <w:proofErr w:type="spellStart"/>
      <w:r>
        <w:t>sihet</w:t>
      </w:r>
      <w:proofErr w:type="spellEnd"/>
      <w:r>
        <w:t xml:space="preserve">: sie werden </w:t>
      </w:r>
      <w:proofErr w:type="spellStart"/>
      <w:r>
        <w:t>jnen</w:t>
      </w:r>
      <w:proofErr w:type="spellEnd"/>
      <w:r>
        <w:t xml:space="preserve"> aber </w:t>
      </w:r>
      <w:proofErr w:type="spellStart"/>
      <w:r>
        <w:t>nit</w:t>
      </w:r>
      <w:proofErr w:type="spellEnd"/>
      <w:r>
        <w:t xml:space="preserve"> angethan als straffen der </w:t>
      </w:r>
      <w:proofErr w:type="spellStart"/>
      <w:r>
        <w:t>sünden</w:t>
      </w:r>
      <w:proofErr w:type="spellEnd"/>
      <w:r>
        <w:t xml:space="preserve"> / oder daß sie mehr seyen straffen der </w:t>
      </w:r>
      <w:proofErr w:type="spellStart"/>
      <w:r>
        <w:t>sünden</w:t>
      </w:r>
      <w:proofErr w:type="spellEnd"/>
      <w:r>
        <w:t xml:space="preserve"> / oder daß durch sie der </w:t>
      </w:r>
      <w:proofErr w:type="spellStart"/>
      <w:r>
        <w:t>gerechtigkeit</w:t>
      </w:r>
      <w:proofErr w:type="spellEnd"/>
      <w:r>
        <w:t xml:space="preserve"> Gottes genug gethan / </w:t>
      </w:r>
      <w:proofErr w:type="spellStart"/>
      <w:r>
        <w:t>vnd</w:t>
      </w:r>
      <w:proofErr w:type="spellEnd"/>
      <w:r>
        <w:t xml:space="preserve"> </w:t>
      </w:r>
      <w:proofErr w:type="spellStart"/>
      <w:r>
        <w:t>vnsere</w:t>
      </w:r>
      <w:proofErr w:type="spellEnd"/>
      <w:r>
        <w:t xml:space="preserve"> </w:t>
      </w:r>
      <w:proofErr w:type="spellStart"/>
      <w:r>
        <w:t>sünden</w:t>
      </w:r>
      <w:proofErr w:type="spellEnd"/>
      <w:r>
        <w:t xml:space="preserve"> versöhnt werden / sondern daß </w:t>
      </w:r>
      <w:proofErr w:type="spellStart"/>
      <w:r>
        <w:t>sy</w:t>
      </w:r>
      <w:proofErr w:type="spellEnd"/>
      <w:r>
        <w:t xml:space="preserve"> seyen </w:t>
      </w:r>
      <w:proofErr w:type="spellStart"/>
      <w:r>
        <w:t>vbungen</w:t>
      </w:r>
      <w:proofErr w:type="spellEnd"/>
      <w:r>
        <w:t xml:space="preserve"> deß </w:t>
      </w:r>
      <w:proofErr w:type="spellStart"/>
      <w:r>
        <w:t>glaubens</w:t>
      </w:r>
      <w:proofErr w:type="spellEnd"/>
      <w:r>
        <w:t xml:space="preserve"> / </w:t>
      </w:r>
      <w:proofErr w:type="spellStart"/>
      <w:r>
        <w:t>vnnd</w:t>
      </w:r>
      <w:proofErr w:type="spellEnd"/>
      <w:r>
        <w:t xml:space="preserve"> </w:t>
      </w:r>
      <w:proofErr w:type="spellStart"/>
      <w:r>
        <w:t>behilff</w:t>
      </w:r>
      <w:proofErr w:type="spellEnd"/>
      <w:r>
        <w:t xml:space="preserve"> </w:t>
      </w:r>
      <w:proofErr w:type="spellStart"/>
      <w:r>
        <w:t>vnser</w:t>
      </w:r>
      <w:proofErr w:type="spellEnd"/>
      <w:r>
        <w:t xml:space="preserve"> </w:t>
      </w:r>
      <w:proofErr w:type="spellStart"/>
      <w:r>
        <w:t>fleisch</w:t>
      </w:r>
      <w:proofErr w:type="spellEnd"/>
      <w:r>
        <w:t xml:space="preserve"> </w:t>
      </w:r>
      <w:proofErr w:type="spellStart"/>
      <w:r>
        <w:t>zutöden</w:t>
      </w:r>
      <w:proofErr w:type="spellEnd"/>
      <w:r>
        <w:t xml:space="preserve"> / </w:t>
      </w:r>
      <w:proofErr w:type="spellStart"/>
      <w:r>
        <w:t>vnnd</w:t>
      </w:r>
      <w:proofErr w:type="spellEnd"/>
      <w:r>
        <w:t xml:space="preserve"> </w:t>
      </w:r>
      <w:proofErr w:type="spellStart"/>
      <w:r>
        <w:t>endtlich</w:t>
      </w:r>
      <w:proofErr w:type="spellEnd"/>
      <w:r>
        <w:t xml:space="preserve"> daß sie seyen </w:t>
      </w:r>
      <w:proofErr w:type="spellStart"/>
      <w:r>
        <w:t>offentliche</w:t>
      </w:r>
      <w:proofErr w:type="spellEnd"/>
      <w:r>
        <w:t xml:space="preserve"> </w:t>
      </w:r>
      <w:proofErr w:type="spellStart"/>
      <w:r>
        <w:t>zeugnusse</w:t>
      </w:r>
      <w:proofErr w:type="spellEnd"/>
      <w:r>
        <w:t xml:space="preserve"> / daß Gott / ob er gleich </w:t>
      </w:r>
      <w:proofErr w:type="spellStart"/>
      <w:r>
        <w:t>auß</w:t>
      </w:r>
      <w:proofErr w:type="spellEnd"/>
      <w:r>
        <w:t xml:space="preserve"> </w:t>
      </w:r>
      <w:proofErr w:type="spellStart"/>
      <w:r>
        <w:t>gnaden</w:t>
      </w:r>
      <w:proofErr w:type="spellEnd"/>
      <w:r>
        <w:t xml:space="preserve"> den gläubigen die </w:t>
      </w:r>
      <w:proofErr w:type="spellStart"/>
      <w:r>
        <w:t>sünde</w:t>
      </w:r>
      <w:proofErr w:type="spellEnd"/>
      <w:r>
        <w:t xml:space="preserve"> vergibt / er doch kein gefallen an den selbigen habe / </w:t>
      </w:r>
      <w:proofErr w:type="spellStart"/>
      <w:r>
        <w:t>vnd</w:t>
      </w:r>
      <w:proofErr w:type="spellEnd"/>
      <w:r>
        <w:t xml:space="preserve"> wölle nicht / daß wir </w:t>
      </w:r>
      <w:proofErr w:type="spellStart"/>
      <w:r>
        <w:t>vmb</w:t>
      </w:r>
      <w:proofErr w:type="spellEnd"/>
      <w:r>
        <w:t xml:space="preserve"> seiner </w:t>
      </w:r>
      <w:proofErr w:type="spellStart"/>
      <w:r>
        <w:t>güte</w:t>
      </w:r>
      <w:proofErr w:type="spellEnd"/>
      <w:r>
        <w:t xml:space="preserve"> </w:t>
      </w:r>
      <w:proofErr w:type="spellStart"/>
      <w:r>
        <w:t>vnd</w:t>
      </w:r>
      <w:proofErr w:type="spellEnd"/>
      <w:r>
        <w:t xml:space="preserve"> </w:t>
      </w:r>
      <w:proofErr w:type="spellStart"/>
      <w:r>
        <w:t>gnade</w:t>
      </w:r>
      <w:proofErr w:type="spellEnd"/>
      <w:r>
        <w:t xml:space="preserve"> willen im </w:t>
      </w:r>
      <w:proofErr w:type="spellStart"/>
      <w:r>
        <w:t>töden</w:t>
      </w:r>
      <w:proofErr w:type="spellEnd"/>
      <w:r>
        <w:t xml:space="preserve"> </w:t>
      </w:r>
      <w:proofErr w:type="spellStart"/>
      <w:r>
        <w:t>vnsers</w:t>
      </w:r>
      <w:proofErr w:type="spellEnd"/>
      <w:r>
        <w:t xml:space="preserve"> </w:t>
      </w:r>
      <w:proofErr w:type="spellStart"/>
      <w:r>
        <w:t>fleisches</w:t>
      </w:r>
      <w:proofErr w:type="spellEnd"/>
      <w:r>
        <w:t xml:space="preserve"> desto </w:t>
      </w:r>
      <w:proofErr w:type="spellStart"/>
      <w:r>
        <w:t>treger</w:t>
      </w:r>
      <w:proofErr w:type="spellEnd"/>
      <w:r>
        <w:t xml:space="preserve"> seyen. </w:t>
      </w:r>
    </w:p>
    <w:p w14:paraId="24CB0444" w14:textId="77777777" w:rsidR="00EB3C2B" w:rsidRDefault="00EB3C2B" w:rsidP="00EB3C2B">
      <w:pPr>
        <w:pStyle w:val="StandardWeb"/>
      </w:pPr>
      <w:r>
        <w:t xml:space="preserve">F. Wem meinst du / daß die </w:t>
      </w:r>
      <w:proofErr w:type="spellStart"/>
      <w:r>
        <w:t>sünden</w:t>
      </w:r>
      <w:proofErr w:type="spellEnd"/>
      <w:r>
        <w:t xml:space="preserve"> vergeben </w:t>
      </w:r>
      <w:proofErr w:type="spellStart"/>
      <w:r>
        <w:t>weden</w:t>
      </w:r>
      <w:proofErr w:type="spellEnd"/>
      <w:r>
        <w:t xml:space="preserve">? Allen </w:t>
      </w:r>
      <w:proofErr w:type="spellStart"/>
      <w:r>
        <w:t>menschen</w:t>
      </w:r>
      <w:proofErr w:type="spellEnd"/>
      <w:r>
        <w:t xml:space="preserve"> </w:t>
      </w:r>
      <w:proofErr w:type="spellStart"/>
      <w:r>
        <w:t>ohn</w:t>
      </w:r>
      <w:proofErr w:type="spellEnd"/>
      <w:r>
        <w:t xml:space="preserve"> </w:t>
      </w:r>
      <w:proofErr w:type="spellStart"/>
      <w:r>
        <w:t>vnderscheid</w:t>
      </w:r>
      <w:proofErr w:type="spellEnd"/>
      <w:r>
        <w:t xml:space="preserve">? </w:t>
      </w:r>
    </w:p>
    <w:p w14:paraId="1B6F6FB5" w14:textId="77777777" w:rsidR="00EB3C2B" w:rsidRDefault="00EB3C2B" w:rsidP="00EB3C2B">
      <w:pPr>
        <w:pStyle w:val="StandardWeb"/>
      </w:pPr>
      <w:r>
        <w:t xml:space="preserve">A. Nicht zwar allen </w:t>
      </w:r>
      <w:proofErr w:type="spellStart"/>
      <w:r>
        <w:t>ohn</w:t>
      </w:r>
      <w:proofErr w:type="spellEnd"/>
      <w:r>
        <w:t xml:space="preserve"> </w:t>
      </w:r>
      <w:proofErr w:type="spellStart"/>
      <w:r>
        <w:t>vnderscheid</w:t>
      </w:r>
      <w:proofErr w:type="spellEnd"/>
      <w:r>
        <w:t xml:space="preserve"> / sondern allein den gläubigen. </w:t>
      </w:r>
    </w:p>
    <w:p w14:paraId="1D1D45C7" w14:textId="77777777" w:rsidR="00EB3C2B" w:rsidRDefault="00EB3C2B" w:rsidP="00EB3C2B">
      <w:pPr>
        <w:pStyle w:val="StandardWeb"/>
      </w:pPr>
      <w:r>
        <w:t xml:space="preserve">F. </w:t>
      </w:r>
      <w:proofErr w:type="spellStart"/>
      <w:r>
        <w:t>Jch</w:t>
      </w:r>
      <w:proofErr w:type="spellEnd"/>
      <w:r>
        <w:t xml:space="preserve"> </w:t>
      </w:r>
      <w:proofErr w:type="spellStart"/>
      <w:r>
        <w:t>nemme</w:t>
      </w:r>
      <w:proofErr w:type="spellEnd"/>
      <w:r>
        <w:t xml:space="preserve"> </w:t>
      </w:r>
      <w:proofErr w:type="spellStart"/>
      <w:r>
        <w:t>auß</w:t>
      </w:r>
      <w:proofErr w:type="spellEnd"/>
      <w:r>
        <w:t xml:space="preserve"> dieser deiner </w:t>
      </w:r>
      <w:proofErr w:type="spellStart"/>
      <w:r>
        <w:t>antwort</w:t>
      </w:r>
      <w:proofErr w:type="spellEnd"/>
      <w:r>
        <w:t xml:space="preserve"> ab / daß dem verdienst deß </w:t>
      </w:r>
      <w:proofErr w:type="spellStart"/>
      <w:r>
        <w:t>glaubens</w:t>
      </w:r>
      <w:proofErr w:type="spellEnd"/>
      <w:r>
        <w:t xml:space="preserve"> die </w:t>
      </w:r>
      <w:proofErr w:type="spellStart"/>
      <w:r>
        <w:t>vergebung</w:t>
      </w:r>
      <w:proofErr w:type="spellEnd"/>
      <w:r>
        <w:t xml:space="preserve"> der </w:t>
      </w:r>
      <w:proofErr w:type="spellStart"/>
      <w:r>
        <w:t>sünden</w:t>
      </w:r>
      <w:proofErr w:type="spellEnd"/>
      <w:r>
        <w:t xml:space="preserve"> zugeschrieben werde. </w:t>
      </w:r>
    </w:p>
    <w:p w14:paraId="070AA0AA" w14:textId="77777777" w:rsidR="00EB3C2B" w:rsidRDefault="00EB3C2B" w:rsidP="00EB3C2B">
      <w:pPr>
        <w:pStyle w:val="StandardWeb"/>
      </w:pPr>
      <w:r>
        <w:t xml:space="preserve">A. Der glaub in dem </w:t>
      </w:r>
      <w:proofErr w:type="spellStart"/>
      <w:r>
        <w:t>menschen</w:t>
      </w:r>
      <w:proofErr w:type="spellEnd"/>
      <w:r>
        <w:t xml:space="preserve"> </w:t>
      </w:r>
      <w:proofErr w:type="spellStart"/>
      <w:r>
        <w:t>empfacht</w:t>
      </w:r>
      <w:proofErr w:type="spellEnd"/>
      <w:r>
        <w:t xml:space="preserve"> die </w:t>
      </w:r>
      <w:proofErr w:type="spellStart"/>
      <w:r>
        <w:t>vergebung</w:t>
      </w:r>
      <w:proofErr w:type="spellEnd"/>
      <w:r>
        <w:t xml:space="preserve"> der </w:t>
      </w:r>
      <w:proofErr w:type="spellStart"/>
      <w:r>
        <w:t>sünden</w:t>
      </w:r>
      <w:proofErr w:type="spellEnd"/>
      <w:r>
        <w:t xml:space="preserve"> / nicht so fern er von </w:t>
      </w:r>
      <w:proofErr w:type="spellStart"/>
      <w:r>
        <w:t>vns</w:t>
      </w:r>
      <w:proofErr w:type="spellEnd"/>
      <w:r>
        <w:t xml:space="preserve"> </w:t>
      </w:r>
      <w:proofErr w:type="spellStart"/>
      <w:r>
        <w:t>herkomt</w:t>
      </w:r>
      <w:proofErr w:type="spellEnd"/>
      <w:r>
        <w:t xml:space="preserve"> </w:t>
      </w:r>
      <w:proofErr w:type="spellStart"/>
      <w:r>
        <w:t>vnd</w:t>
      </w:r>
      <w:proofErr w:type="spellEnd"/>
      <w:r>
        <w:t xml:space="preserve"> </w:t>
      </w:r>
      <w:proofErr w:type="spellStart"/>
      <w:r>
        <w:t>vnser</w:t>
      </w:r>
      <w:proofErr w:type="spellEnd"/>
      <w:r>
        <w:t xml:space="preserve"> </w:t>
      </w:r>
      <w:proofErr w:type="spellStart"/>
      <w:r>
        <w:t>werck</w:t>
      </w:r>
      <w:proofErr w:type="spellEnd"/>
      <w:r>
        <w:t xml:space="preserve"> ist / sondern als ein gab Gottes / die </w:t>
      </w:r>
      <w:proofErr w:type="spellStart"/>
      <w:r>
        <w:t>vns</w:t>
      </w:r>
      <w:proofErr w:type="spellEnd"/>
      <w:r>
        <w:t xml:space="preserve"> </w:t>
      </w:r>
      <w:proofErr w:type="spellStart"/>
      <w:r>
        <w:t>auß</w:t>
      </w:r>
      <w:proofErr w:type="spellEnd"/>
      <w:r>
        <w:t xml:space="preserve"> </w:t>
      </w:r>
      <w:proofErr w:type="spellStart"/>
      <w:r>
        <w:t>gnaden</w:t>
      </w:r>
      <w:proofErr w:type="spellEnd"/>
      <w:r>
        <w:t xml:space="preserve"> </w:t>
      </w:r>
      <w:proofErr w:type="spellStart"/>
      <w:r>
        <w:t>geschenckt</w:t>
      </w:r>
      <w:proofErr w:type="spellEnd"/>
      <w:r>
        <w:t xml:space="preserve"> ist / mit deren wir Christum </w:t>
      </w:r>
      <w:proofErr w:type="spellStart"/>
      <w:r>
        <w:t>ergreiffen</w:t>
      </w:r>
      <w:proofErr w:type="spellEnd"/>
      <w:r>
        <w:t xml:space="preserve">: </w:t>
      </w:r>
      <w:proofErr w:type="spellStart"/>
      <w:r>
        <w:t>vmb</w:t>
      </w:r>
      <w:proofErr w:type="spellEnd"/>
      <w:r>
        <w:t xml:space="preserve"> seines </w:t>
      </w:r>
      <w:proofErr w:type="spellStart"/>
      <w:r>
        <w:t>bluts</w:t>
      </w:r>
      <w:proofErr w:type="spellEnd"/>
      <w:r>
        <w:t xml:space="preserve"> willen / </w:t>
      </w:r>
      <w:proofErr w:type="spellStart"/>
      <w:r>
        <w:t>vnd</w:t>
      </w:r>
      <w:proofErr w:type="spellEnd"/>
      <w:r>
        <w:t xml:space="preserve"> nicht </w:t>
      </w:r>
      <w:proofErr w:type="spellStart"/>
      <w:r>
        <w:t>vmb</w:t>
      </w:r>
      <w:proofErr w:type="spellEnd"/>
      <w:r>
        <w:t xml:space="preserve"> </w:t>
      </w:r>
      <w:proofErr w:type="spellStart"/>
      <w:r>
        <w:t>einiches</w:t>
      </w:r>
      <w:proofErr w:type="spellEnd"/>
      <w:r>
        <w:t xml:space="preserve"> </w:t>
      </w:r>
      <w:proofErr w:type="spellStart"/>
      <w:r>
        <w:t>vnsers</w:t>
      </w:r>
      <w:proofErr w:type="spellEnd"/>
      <w:r>
        <w:t xml:space="preserve"> verdienst willen werden </w:t>
      </w:r>
      <w:proofErr w:type="spellStart"/>
      <w:r>
        <w:t>vns</w:t>
      </w:r>
      <w:proofErr w:type="spellEnd"/>
      <w:r>
        <w:t xml:space="preserve"> die </w:t>
      </w:r>
      <w:proofErr w:type="spellStart"/>
      <w:r>
        <w:t>sünden</w:t>
      </w:r>
      <w:proofErr w:type="spellEnd"/>
      <w:r>
        <w:t xml:space="preserve"> </w:t>
      </w:r>
      <w:proofErr w:type="spellStart"/>
      <w:r>
        <w:t>geschenckt</w:t>
      </w:r>
      <w:proofErr w:type="spellEnd"/>
      <w:r>
        <w:t xml:space="preserve">. </w:t>
      </w:r>
    </w:p>
    <w:p w14:paraId="3DC2442B" w14:textId="77777777" w:rsidR="00EB3C2B" w:rsidRDefault="00EB3C2B" w:rsidP="00EB3C2B">
      <w:pPr>
        <w:pStyle w:val="StandardWeb"/>
      </w:pPr>
      <w:r>
        <w:t xml:space="preserve">F. </w:t>
      </w:r>
      <w:proofErr w:type="spellStart"/>
      <w:r>
        <w:t>Solt</w:t>
      </w:r>
      <w:proofErr w:type="spellEnd"/>
      <w:r>
        <w:t xml:space="preserve"> es aber gnug sein / Christo glauben / also das </w:t>
      </w:r>
      <w:proofErr w:type="spellStart"/>
      <w:r>
        <w:t>vns</w:t>
      </w:r>
      <w:proofErr w:type="spellEnd"/>
      <w:r>
        <w:t xml:space="preserve"> nichts mehr von </w:t>
      </w:r>
      <w:proofErr w:type="spellStart"/>
      <w:r>
        <w:t>nöhten</w:t>
      </w:r>
      <w:proofErr w:type="spellEnd"/>
      <w:r>
        <w:t xml:space="preserve"> sein </w:t>
      </w:r>
      <w:proofErr w:type="spellStart"/>
      <w:r>
        <w:t>solt</w:t>
      </w:r>
      <w:proofErr w:type="spellEnd"/>
      <w:r>
        <w:t xml:space="preserve">? </w:t>
      </w:r>
    </w:p>
    <w:p w14:paraId="60BDF81E" w14:textId="77777777" w:rsidR="00EB3C2B" w:rsidRDefault="00EB3C2B" w:rsidP="00EB3C2B">
      <w:pPr>
        <w:pStyle w:val="StandardWeb"/>
      </w:pPr>
      <w:r>
        <w:t xml:space="preserve">A. Der glaub ist zwar nicht allein: aber so fern er Christum </w:t>
      </w:r>
      <w:proofErr w:type="spellStart"/>
      <w:r>
        <w:t>begreifft</w:t>
      </w:r>
      <w:proofErr w:type="spellEnd"/>
      <w:r>
        <w:t xml:space="preserve"> / </w:t>
      </w:r>
      <w:proofErr w:type="spellStart"/>
      <w:r>
        <w:t>vmb</w:t>
      </w:r>
      <w:proofErr w:type="spellEnd"/>
      <w:r>
        <w:t xml:space="preserve"> </w:t>
      </w:r>
      <w:proofErr w:type="spellStart"/>
      <w:r>
        <w:t>desse</w:t>
      </w:r>
      <w:proofErr w:type="spellEnd"/>
      <w:r>
        <w:t xml:space="preserve"> willen die </w:t>
      </w:r>
      <w:proofErr w:type="spellStart"/>
      <w:r>
        <w:t>sünden</w:t>
      </w:r>
      <w:proofErr w:type="spellEnd"/>
      <w:r>
        <w:t xml:space="preserve"> vergeben werden / so </w:t>
      </w:r>
      <w:proofErr w:type="spellStart"/>
      <w:r>
        <w:t>wirt</w:t>
      </w:r>
      <w:proofErr w:type="spellEnd"/>
      <w:r>
        <w:t xml:space="preserve"> gesagt / daß er allein gerecht </w:t>
      </w:r>
      <w:proofErr w:type="spellStart"/>
      <w:r>
        <w:t>vnd</w:t>
      </w:r>
      <w:proofErr w:type="spellEnd"/>
      <w:r>
        <w:t xml:space="preserve"> </w:t>
      </w:r>
      <w:proofErr w:type="spellStart"/>
      <w:r>
        <w:t>sehlig</w:t>
      </w:r>
      <w:proofErr w:type="spellEnd"/>
      <w:r>
        <w:t xml:space="preserve"> mache. Sonst wissen wir / daß wir / den glauben </w:t>
      </w:r>
      <w:proofErr w:type="spellStart"/>
      <w:r>
        <w:t>zuerlangen</w:t>
      </w:r>
      <w:proofErr w:type="spellEnd"/>
      <w:r>
        <w:t xml:space="preserve"> / von </w:t>
      </w:r>
      <w:proofErr w:type="spellStart"/>
      <w:r>
        <w:t>nöhten</w:t>
      </w:r>
      <w:proofErr w:type="spellEnd"/>
      <w:r>
        <w:t xml:space="preserve"> haben der predig deß </w:t>
      </w:r>
      <w:proofErr w:type="spellStart"/>
      <w:r>
        <w:t>worts</w:t>
      </w:r>
      <w:proofErr w:type="spellEnd"/>
      <w:r>
        <w:t xml:space="preserve"> / </w:t>
      </w:r>
      <w:proofErr w:type="spellStart"/>
      <w:r>
        <w:t>vnd</w:t>
      </w:r>
      <w:proofErr w:type="spellEnd"/>
      <w:r>
        <w:t xml:space="preserve"> deß </w:t>
      </w:r>
      <w:proofErr w:type="spellStart"/>
      <w:r>
        <w:t>gebetts</w:t>
      </w:r>
      <w:proofErr w:type="spellEnd"/>
      <w:r>
        <w:t xml:space="preserve"> / in dem wir </w:t>
      </w:r>
      <w:proofErr w:type="spellStart"/>
      <w:r>
        <w:t>begeren</w:t>
      </w:r>
      <w:proofErr w:type="spellEnd"/>
      <w:r>
        <w:t xml:space="preserve"> / daß </w:t>
      </w:r>
      <w:proofErr w:type="spellStart"/>
      <w:r>
        <w:t>vns</w:t>
      </w:r>
      <w:proofErr w:type="spellEnd"/>
      <w:r>
        <w:t xml:space="preserve"> der glaub gegeben / vermehret / </w:t>
      </w:r>
      <w:proofErr w:type="spellStart"/>
      <w:r>
        <w:t>vnd</w:t>
      </w:r>
      <w:proofErr w:type="spellEnd"/>
      <w:r>
        <w:t xml:space="preserve"> </w:t>
      </w:r>
      <w:proofErr w:type="spellStart"/>
      <w:r>
        <w:t>gesterckt</w:t>
      </w:r>
      <w:proofErr w:type="spellEnd"/>
      <w:r>
        <w:t xml:space="preserve"> werde: </w:t>
      </w:r>
      <w:proofErr w:type="spellStart"/>
      <w:r>
        <w:t>Jtem</w:t>
      </w:r>
      <w:proofErr w:type="spellEnd"/>
      <w:r>
        <w:t xml:space="preserve"> der </w:t>
      </w:r>
      <w:proofErr w:type="spellStart"/>
      <w:r>
        <w:t>erkanntnuß</w:t>
      </w:r>
      <w:proofErr w:type="spellEnd"/>
      <w:r>
        <w:t xml:space="preserve"> </w:t>
      </w:r>
      <w:proofErr w:type="spellStart"/>
      <w:r>
        <w:t>vnnd</w:t>
      </w:r>
      <w:proofErr w:type="spellEnd"/>
      <w:r>
        <w:t xml:space="preserve"> </w:t>
      </w:r>
      <w:proofErr w:type="spellStart"/>
      <w:r>
        <w:t>bekanntnuß</w:t>
      </w:r>
      <w:proofErr w:type="spellEnd"/>
      <w:r>
        <w:t xml:space="preserve"> der </w:t>
      </w:r>
      <w:proofErr w:type="spellStart"/>
      <w:r>
        <w:t>sünden</w:t>
      </w:r>
      <w:proofErr w:type="spellEnd"/>
      <w:r>
        <w:t xml:space="preserve"> / </w:t>
      </w:r>
      <w:proofErr w:type="spellStart"/>
      <w:r>
        <w:t>vnd</w:t>
      </w:r>
      <w:proofErr w:type="spellEnd"/>
      <w:r>
        <w:t xml:space="preserve"> der </w:t>
      </w:r>
      <w:proofErr w:type="spellStart"/>
      <w:r>
        <w:t>demütigung</w:t>
      </w:r>
      <w:proofErr w:type="spellEnd"/>
      <w:r>
        <w:t xml:space="preserve">: welche ding / wie auch andere mehr / der glaub mit sich bringt. </w:t>
      </w:r>
    </w:p>
    <w:p w14:paraId="72E47036" w14:textId="77777777" w:rsidR="00EB3C2B" w:rsidRDefault="00EB3C2B" w:rsidP="00EB3C2B">
      <w:pPr>
        <w:pStyle w:val="StandardWeb"/>
      </w:pPr>
      <w:r>
        <w:t xml:space="preserve">F. Thu auch die </w:t>
      </w:r>
      <w:proofErr w:type="spellStart"/>
      <w:r>
        <w:t>vberigen</w:t>
      </w:r>
      <w:proofErr w:type="spellEnd"/>
      <w:r>
        <w:t xml:space="preserve"> </w:t>
      </w:r>
      <w:proofErr w:type="spellStart"/>
      <w:r>
        <w:t>artickel</w:t>
      </w:r>
      <w:proofErr w:type="spellEnd"/>
      <w:r>
        <w:t xml:space="preserve"> deß Apostolischen </w:t>
      </w:r>
      <w:proofErr w:type="spellStart"/>
      <w:r>
        <w:t>glaubens</w:t>
      </w:r>
      <w:proofErr w:type="spellEnd"/>
      <w:r>
        <w:t xml:space="preserve"> hinzu. </w:t>
      </w:r>
    </w:p>
    <w:p w14:paraId="40B1B53D" w14:textId="77777777" w:rsidR="00EB3C2B" w:rsidRDefault="00EB3C2B" w:rsidP="00EB3C2B">
      <w:pPr>
        <w:pStyle w:val="StandardWeb"/>
      </w:pPr>
      <w:r>
        <w:t xml:space="preserve">A. Es </w:t>
      </w:r>
      <w:proofErr w:type="spellStart"/>
      <w:r>
        <w:t>seind</w:t>
      </w:r>
      <w:proofErr w:type="spellEnd"/>
      <w:r>
        <w:t xml:space="preserve"> noch </w:t>
      </w:r>
      <w:proofErr w:type="spellStart"/>
      <w:r>
        <w:t>zwen</w:t>
      </w:r>
      <w:proofErr w:type="spellEnd"/>
      <w:r>
        <w:t xml:space="preserve"> </w:t>
      </w:r>
      <w:proofErr w:type="spellStart"/>
      <w:r>
        <w:t>vberig</w:t>
      </w:r>
      <w:proofErr w:type="spellEnd"/>
      <w:r>
        <w:t xml:space="preserve"> / nemlich der von der Auferstehung deß </w:t>
      </w:r>
      <w:proofErr w:type="spellStart"/>
      <w:r>
        <w:t>fleisches</w:t>
      </w:r>
      <w:proofErr w:type="spellEnd"/>
      <w:r>
        <w:t xml:space="preserve"> / oder </w:t>
      </w:r>
      <w:proofErr w:type="spellStart"/>
      <w:r>
        <w:t>vnser</w:t>
      </w:r>
      <w:proofErr w:type="spellEnd"/>
      <w:r>
        <w:t xml:space="preserve"> leiben / </w:t>
      </w:r>
      <w:proofErr w:type="spellStart"/>
      <w:r>
        <w:t>vnnd</w:t>
      </w:r>
      <w:proofErr w:type="spellEnd"/>
      <w:r>
        <w:t xml:space="preserve"> der vom Ewigen leben. </w:t>
      </w:r>
    </w:p>
    <w:p w14:paraId="7C82B51B" w14:textId="77777777" w:rsidR="00EB3C2B" w:rsidRDefault="00EB3C2B" w:rsidP="00EB3C2B">
      <w:pPr>
        <w:pStyle w:val="StandardWeb"/>
      </w:pPr>
      <w:r>
        <w:t xml:space="preserve">F. Glaubst du denn / daß eben dieses </w:t>
      </w:r>
      <w:proofErr w:type="spellStart"/>
      <w:r>
        <w:t>fleisch</w:t>
      </w:r>
      <w:proofErr w:type="spellEnd"/>
      <w:r>
        <w:t xml:space="preserve"> </w:t>
      </w:r>
      <w:proofErr w:type="spellStart"/>
      <w:r>
        <w:t>vnnd</w:t>
      </w:r>
      <w:proofErr w:type="spellEnd"/>
      <w:r>
        <w:t xml:space="preserve"> diese </w:t>
      </w:r>
      <w:proofErr w:type="spellStart"/>
      <w:r>
        <w:t>leiber</w:t>
      </w:r>
      <w:proofErr w:type="spellEnd"/>
      <w:r>
        <w:t xml:space="preserve"> / oder auch andere </w:t>
      </w:r>
      <w:proofErr w:type="spellStart"/>
      <w:r>
        <w:t>fürtrefflichere</w:t>
      </w:r>
      <w:proofErr w:type="spellEnd"/>
      <w:r>
        <w:t xml:space="preserve"> an statt dieser </w:t>
      </w:r>
      <w:proofErr w:type="spellStart"/>
      <w:r>
        <w:t>aufferstehung</w:t>
      </w:r>
      <w:proofErr w:type="spellEnd"/>
      <w:r>
        <w:t xml:space="preserve"> werden? </w:t>
      </w:r>
    </w:p>
    <w:p w14:paraId="3D6AC5BE" w14:textId="77777777" w:rsidR="00EB3C2B" w:rsidRDefault="00EB3C2B" w:rsidP="00EB3C2B">
      <w:pPr>
        <w:pStyle w:val="StandardWeb"/>
      </w:pPr>
      <w:r>
        <w:t xml:space="preserve">A. </w:t>
      </w:r>
      <w:proofErr w:type="spellStart"/>
      <w:r>
        <w:t>Jch</w:t>
      </w:r>
      <w:proofErr w:type="spellEnd"/>
      <w:r>
        <w:t xml:space="preserve"> glaub nicht / daß andere an statt dieser </w:t>
      </w:r>
      <w:proofErr w:type="spellStart"/>
      <w:r>
        <w:t>vnser</w:t>
      </w:r>
      <w:proofErr w:type="spellEnd"/>
      <w:r>
        <w:t xml:space="preserve"> / sondern daß eben diese </w:t>
      </w:r>
      <w:proofErr w:type="spellStart"/>
      <w:r>
        <w:t>vnsere</w:t>
      </w:r>
      <w:proofErr w:type="spellEnd"/>
      <w:r>
        <w:t xml:space="preserve"> </w:t>
      </w:r>
      <w:proofErr w:type="spellStart"/>
      <w:r>
        <w:t>leiber</w:t>
      </w:r>
      <w:proofErr w:type="spellEnd"/>
      <w:r>
        <w:t xml:space="preserve"> am Jüngsten tag werden </w:t>
      </w:r>
      <w:proofErr w:type="spellStart"/>
      <w:r>
        <w:t>aufferstehen</w:t>
      </w:r>
      <w:proofErr w:type="spellEnd"/>
      <w:r>
        <w:t xml:space="preserve"> / die Christus selbst durch seinen Göttliche </w:t>
      </w:r>
      <w:proofErr w:type="spellStart"/>
      <w:r>
        <w:t>gewalt</w:t>
      </w:r>
      <w:proofErr w:type="spellEnd"/>
      <w:r>
        <w:t xml:space="preserve"> / durch welchen er alle ding </w:t>
      </w:r>
      <w:proofErr w:type="spellStart"/>
      <w:r>
        <w:t>auß</w:t>
      </w:r>
      <w:proofErr w:type="spellEnd"/>
      <w:r>
        <w:t xml:space="preserve"> nichts erschaffen / </w:t>
      </w:r>
      <w:proofErr w:type="spellStart"/>
      <w:r>
        <w:t>aufferwecken</w:t>
      </w:r>
      <w:proofErr w:type="spellEnd"/>
      <w:r>
        <w:t xml:space="preserve"> </w:t>
      </w:r>
      <w:proofErr w:type="spellStart"/>
      <w:r>
        <w:t>wirt</w:t>
      </w:r>
      <w:proofErr w:type="spellEnd"/>
      <w:r>
        <w:t xml:space="preserve">. Denn wie Christi leib selbst / </w:t>
      </w:r>
      <w:proofErr w:type="spellStart"/>
      <w:r>
        <w:t>vnd</w:t>
      </w:r>
      <w:proofErr w:type="spellEnd"/>
      <w:r>
        <w:t xml:space="preserve"> nicht ein ander an statt desselbigen </w:t>
      </w:r>
      <w:proofErr w:type="spellStart"/>
      <w:r>
        <w:t>aufferstanden</w:t>
      </w:r>
      <w:proofErr w:type="spellEnd"/>
      <w:r>
        <w:t xml:space="preserve"> / eben ein gleiche </w:t>
      </w:r>
      <w:proofErr w:type="spellStart"/>
      <w:r>
        <w:t>gestalt</w:t>
      </w:r>
      <w:proofErr w:type="spellEnd"/>
      <w:r>
        <w:t xml:space="preserve"> </w:t>
      </w:r>
      <w:proofErr w:type="spellStart"/>
      <w:r>
        <w:t>wirdt</w:t>
      </w:r>
      <w:proofErr w:type="spellEnd"/>
      <w:r>
        <w:t xml:space="preserve"> es mit </w:t>
      </w:r>
      <w:proofErr w:type="spellStart"/>
      <w:r>
        <w:t>vns</w:t>
      </w:r>
      <w:proofErr w:type="spellEnd"/>
      <w:r>
        <w:t xml:space="preserve"> haben. </w:t>
      </w:r>
    </w:p>
    <w:p w14:paraId="4430EA75" w14:textId="77777777" w:rsidR="00EB3C2B" w:rsidRDefault="00EB3C2B" w:rsidP="00EB3C2B">
      <w:pPr>
        <w:pStyle w:val="StandardWeb"/>
      </w:pPr>
      <w:r>
        <w:t xml:space="preserve">F. Dies </w:t>
      </w:r>
      <w:proofErr w:type="spellStart"/>
      <w:r>
        <w:t>fleisch</w:t>
      </w:r>
      <w:proofErr w:type="spellEnd"/>
      <w:r>
        <w:t xml:space="preserve"> aber ist </w:t>
      </w:r>
      <w:proofErr w:type="spellStart"/>
      <w:r>
        <w:t>vns</w:t>
      </w:r>
      <w:proofErr w:type="spellEnd"/>
      <w:r>
        <w:t xml:space="preserve"> beschwerlich. </w:t>
      </w:r>
    </w:p>
    <w:p w14:paraId="239F5B94" w14:textId="77777777" w:rsidR="00EB3C2B" w:rsidRDefault="00EB3C2B" w:rsidP="00EB3C2B">
      <w:pPr>
        <w:pStyle w:val="StandardWeb"/>
      </w:pPr>
      <w:r>
        <w:t xml:space="preserve">A. </w:t>
      </w:r>
      <w:proofErr w:type="spellStart"/>
      <w:r>
        <w:t>Jch</w:t>
      </w:r>
      <w:proofErr w:type="spellEnd"/>
      <w:r>
        <w:t xml:space="preserve"> hab droben / als ich vom </w:t>
      </w:r>
      <w:proofErr w:type="spellStart"/>
      <w:r>
        <w:t>fleisch</w:t>
      </w:r>
      <w:proofErr w:type="spellEnd"/>
      <w:r>
        <w:t xml:space="preserve"> Christi </w:t>
      </w:r>
      <w:proofErr w:type="spellStart"/>
      <w:r>
        <w:t>redt</w:t>
      </w:r>
      <w:proofErr w:type="spellEnd"/>
      <w:r>
        <w:t xml:space="preserve"> / gesagt / </w:t>
      </w:r>
      <w:proofErr w:type="spellStart"/>
      <w:r>
        <w:t>vnsere</w:t>
      </w:r>
      <w:proofErr w:type="spellEnd"/>
      <w:r>
        <w:t xml:space="preserve"> </w:t>
      </w:r>
      <w:proofErr w:type="spellStart"/>
      <w:r>
        <w:t>leiber</w:t>
      </w:r>
      <w:proofErr w:type="spellEnd"/>
      <w:r>
        <w:t xml:space="preserve"> sollen denn verklärt werden. </w:t>
      </w:r>
      <w:proofErr w:type="spellStart"/>
      <w:r>
        <w:t>Darumb</w:t>
      </w:r>
      <w:proofErr w:type="spellEnd"/>
      <w:r>
        <w:t xml:space="preserve"> auch der Apostel gesprochen: Fleisch </w:t>
      </w:r>
      <w:proofErr w:type="spellStart"/>
      <w:r>
        <w:t>vnnd</w:t>
      </w:r>
      <w:proofErr w:type="spellEnd"/>
      <w:r>
        <w:t xml:space="preserve"> </w:t>
      </w:r>
      <w:proofErr w:type="spellStart"/>
      <w:r>
        <w:t>blut</w:t>
      </w:r>
      <w:proofErr w:type="spellEnd"/>
      <w:r>
        <w:t xml:space="preserve"> werden das reich Gottes nicht besitzen / verstehe / wie sie jetzt </w:t>
      </w:r>
      <w:proofErr w:type="spellStart"/>
      <w:r>
        <w:t>seind</w:t>
      </w:r>
      <w:proofErr w:type="spellEnd"/>
      <w:r>
        <w:t xml:space="preserve"> / </w:t>
      </w:r>
      <w:proofErr w:type="spellStart"/>
      <w:r>
        <w:t>zerbrüchlich</w:t>
      </w:r>
      <w:proofErr w:type="spellEnd"/>
      <w:r>
        <w:t xml:space="preserve"> / tödtlich / </w:t>
      </w:r>
      <w:proofErr w:type="spellStart"/>
      <w:r>
        <w:t>vngestalt</w:t>
      </w:r>
      <w:proofErr w:type="spellEnd"/>
      <w:r>
        <w:t xml:space="preserve"> / den </w:t>
      </w:r>
      <w:proofErr w:type="spellStart"/>
      <w:r>
        <w:t>schwachheiten</w:t>
      </w:r>
      <w:proofErr w:type="spellEnd"/>
      <w:r>
        <w:t xml:space="preserve"> </w:t>
      </w:r>
      <w:proofErr w:type="spellStart"/>
      <w:r>
        <w:t>vnderworffen</w:t>
      </w:r>
      <w:proofErr w:type="spellEnd"/>
      <w:r>
        <w:t xml:space="preserve"> / </w:t>
      </w:r>
      <w:proofErr w:type="spellStart"/>
      <w:r>
        <w:t>vnd</w:t>
      </w:r>
      <w:proofErr w:type="spellEnd"/>
      <w:r>
        <w:t xml:space="preserve"> elend. Diese ding alle werden von </w:t>
      </w:r>
      <w:proofErr w:type="spellStart"/>
      <w:r>
        <w:t>jhnen</w:t>
      </w:r>
      <w:proofErr w:type="spellEnd"/>
      <w:r>
        <w:t xml:space="preserve"> hinweg genommen werden / </w:t>
      </w:r>
      <w:proofErr w:type="spellStart"/>
      <w:r>
        <w:t>vnd</w:t>
      </w:r>
      <w:proofErr w:type="spellEnd"/>
      <w:r>
        <w:t xml:space="preserve"> werden kein fleischliche </w:t>
      </w:r>
      <w:proofErr w:type="spellStart"/>
      <w:r>
        <w:t>zufähle</w:t>
      </w:r>
      <w:proofErr w:type="spellEnd"/>
      <w:r>
        <w:t xml:space="preserve"> in den verklärten </w:t>
      </w:r>
      <w:proofErr w:type="spellStart"/>
      <w:r>
        <w:t>leibern</w:t>
      </w:r>
      <w:proofErr w:type="spellEnd"/>
      <w:r>
        <w:t xml:space="preserve"> </w:t>
      </w:r>
      <w:proofErr w:type="spellStart"/>
      <w:r>
        <w:t>vnnd</w:t>
      </w:r>
      <w:proofErr w:type="spellEnd"/>
      <w:r>
        <w:t xml:space="preserve"> </w:t>
      </w:r>
      <w:proofErr w:type="spellStart"/>
      <w:r>
        <w:t>seelen</w:t>
      </w:r>
      <w:proofErr w:type="spellEnd"/>
      <w:r>
        <w:t xml:space="preserve"> sein: sie werden </w:t>
      </w:r>
      <w:proofErr w:type="spellStart"/>
      <w:r>
        <w:t>nit</w:t>
      </w:r>
      <w:proofErr w:type="spellEnd"/>
      <w:r>
        <w:t xml:space="preserve"> </w:t>
      </w:r>
      <w:proofErr w:type="spellStart"/>
      <w:r>
        <w:t>hungeren</w:t>
      </w:r>
      <w:proofErr w:type="spellEnd"/>
      <w:r>
        <w:t xml:space="preserve"> / </w:t>
      </w:r>
      <w:proofErr w:type="spellStart"/>
      <w:r>
        <w:t>nit</w:t>
      </w:r>
      <w:proofErr w:type="spellEnd"/>
      <w:r>
        <w:t xml:space="preserve"> </w:t>
      </w:r>
      <w:proofErr w:type="spellStart"/>
      <w:r>
        <w:t>eyffern</w:t>
      </w:r>
      <w:proofErr w:type="spellEnd"/>
      <w:r>
        <w:t xml:space="preserve"> / </w:t>
      </w:r>
      <w:proofErr w:type="spellStart"/>
      <w:r>
        <w:t>nit</w:t>
      </w:r>
      <w:proofErr w:type="spellEnd"/>
      <w:r>
        <w:t xml:space="preserve"> </w:t>
      </w:r>
      <w:proofErr w:type="spellStart"/>
      <w:r>
        <w:t>verbünstig</w:t>
      </w:r>
      <w:proofErr w:type="spellEnd"/>
      <w:r>
        <w:t xml:space="preserve"> sein / </w:t>
      </w:r>
      <w:proofErr w:type="spellStart"/>
      <w:r>
        <w:t>nit</w:t>
      </w:r>
      <w:proofErr w:type="spellEnd"/>
      <w:r>
        <w:t xml:space="preserve"> </w:t>
      </w:r>
      <w:proofErr w:type="spellStart"/>
      <w:r>
        <w:t>trawren</w:t>
      </w:r>
      <w:proofErr w:type="spellEnd"/>
      <w:r>
        <w:t xml:space="preserve">: wie der Herr auch gelehrt / als er Matthei am 19. Cap. wider die </w:t>
      </w:r>
      <w:proofErr w:type="spellStart"/>
      <w:r>
        <w:t>Sadduceer</w:t>
      </w:r>
      <w:proofErr w:type="spellEnd"/>
      <w:r>
        <w:t xml:space="preserve"> disputiert. </w:t>
      </w:r>
    </w:p>
    <w:p w14:paraId="338904C6" w14:textId="77777777" w:rsidR="00EB3C2B" w:rsidRDefault="00EB3C2B" w:rsidP="00EB3C2B">
      <w:pPr>
        <w:pStyle w:val="StandardWeb"/>
      </w:pPr>
      <w:r>
        <w:t xml:space="preserve">F. Werden eben so </w:t>
      </w:r>
      <w:proofErr w:type="spellStart"/>
      <w:r>
        <w:t>wol</w:t>
      </w:r>
      <w:proofErr w:type="spellEnd"/>
      <w:r>
        <w:t xml:space="preserve"> die bösen / als die guten an jenem tag </w:t>
      </w:r>
      <w:proofErr w:type="spellStart"/>
      <w:r>
        <w:t>aufferstehen</w:t>
      </w:r>
      <w:proofErr w:type="spellEnd"/>
      <w:r>
        <w:t xml:space="preserve">? </w:t>
      </w:r>
    </w:p>
    <w:p w14:paraId="2A88E8C3" w14:textId="77777777" w:rsidR="00EB3C2B" w:rsidRDefault="00EB3C2B" w:rsidP="00EB3C2B">
      <w:pPr>
        <w:pStyle w:val="StandardWeb"/>
      </w:pPr>
      <w:r>
        <w:t xml:space="preserve">A. Es werden so </w:t>
      </w:r>
      <w:proofErr w:type="spellStart"/>
      <w:r>
        <w:t>wol</w:t>
      </w:r>
      <w:proofErr w:type="spellEnd"/>
      <w:r>
        <w:t xml:space="preserve"> die bösen als die frommen </w:t>
      </w:r>
      <w:proofErr w:type="spellStart"/>
      <w:r>
        <w:t>aufferstehen</w:t>
      </w:r>
      <w:proofErr w:type="spellEnd"/>
      <w:r>
        <w:t xml:space="preserve"> / doch mit </w:t>
      </w:r>
      <w:proofErr w:type="spellStart"/>
      <w:r>
        <w:t>vngleicher</w:t>
      </w:r>
      <w:proofErr w:type="spellEnd"/>
      <w:r>
        <w:t xml:space="preserve"> </w:t>
      </w:r>
      <w:proofErr w:type="spellStart"/>
      <w:r>
        <w:t>rechnung</w:t>
      </w:r>
      <w:proofErr w:type="spellEnd"/>
      <w:r>
        <w:t xml:space="preserve">: denn die frommen werden zum leben </w:t>
      </w:r>
      <w:proofErr w:type="spellStart"/>
      <w:r>
        <w:t>aufferstehen</w:t>
      </w:r>
      <w:proofErr w:type="spellEnd"/>
      <w:r>
        <w:t xml:space="preserve"> / die bösen aber zum todt / das ist zu ewiger </w:t>
      </w:r>
      <w:proofErr w:type="spellStart"/>
      <w:r>
        <w:t>pein</w:t>
      </w:r>
      <w:proofErr w:type="spellEnd"/>
      <w:r>
        <w:t xml:space="preserve">: wie </w:t>
      </w:r>
      <w:proofErr w:type="spellStart"/>
      <w:r>
        <w:t>dz</w:t>
      </w:r>
      <w:proofErr w:type="spellEnd"/>
      <w:r>
        <w:t xml:space="preserve"> heiter erklärt </w:t>
      </w:r>
      <w:proofErr w:type="spellStart"/>
      <w:r>
        <w:t>wirt</w:t>
      </w:r>
      <w:proofErr w:type="spellEnd"/>
      <w:r>
        <w:t xml:space="preserve"> Joan. 5.2. Cor. 5. </w:t>
      </w:r>
      <w:proofErr w:type="spellStart"/>
      <w:r>
        <w:t>vnd</w:t>
      </w:r>
      <w:proofErr w:type="spellEnd"/>
      <w:r>
        <w:t xml:space="preserve"> 1. Thess. 4. </w:t>
      </w:r>
    </w:p>
    <w:p w14:paraId="61564998" w14:textId="77777777" w:rsidR="00EB3C2B" w:rsidRDefault="00EB3C2B" w:rsidP="00EB3C2B">
      <w:pPr>
        <w:pStyle w:val="StandardWeb"/>
      </w:pPr>
      <w:r>
        <w:t xml:space="preserve">F. Was verstehest du durch das ewig leben? </w:t>
      </w:r>
    </w:p>
    <w:p w14:paraId="4652345E" w14:textId="77777777" w:rsidR="00EB3C2B" w:rsidRDefault="00EB3C2B" w:rsidP="00EB3C2B">
      <w:pPr>
        <w:pStyle w:val="StandardWeb"/>
      </w:pPr>
      <w:r>
        <w:t xml:space="preserve">A. Die ewig </w:t>
      </w:r>
      <w:proofErr w:type="spellStart"/>
      <w:r>
        <w:t>frewd</w:t>
      </w:r>
      <w:proofErr w:type="spellEnd"/>
      <w:r>
        <w:t xml:space="preserve"> / welche </w:t>
      </w:r>
      <w:proofErr w:type="spellStart"/>
      <w:r>
        <w:t>vns</w:t>
      </w:r>
      <w:proofErr w:type="spellEnd"/>
      <w:r>
        <w:t xml:space="preserve"> der Herr verheissen hat / da er anzeiget / wir werden den Herren sehen </w:t>
      </w:r>
      <w:proofErr w:type="spellStart"/>
      <w:r>
        <w:t>inn</w:t>
      </w:r>
      <w:proofErr w:type="spellEnd"/>
      <w:r>
        <w:t xml:space="preserve"> aller seiner </w:t>
      </w:r>
      <w:proofErr w:type="spellStart"/>
      <w:r>
        <w:t>herrligkeit</w:t>
      </w:r>
      <w:proofErr w:type="spellEnd"/>
      <w:r>
        <w:t xml:space="preserve"> / wie er ist / </w:t>
      </w:r>
      <w:proofErr w:type="spellStart"/>
      <w:r>
        <w:t>vnd</w:t>
      </w:r>
      <w:proofErr w:type="spellEnd"/>
      <w:r>
        <w:t xml:space="preserve"> werden </w:t>
      </w:r>
      <w:proofErr w:type="spellStart"/>
      <w:r>
        <w:t>vns</w:t>
      </w:r>
      <w:proofErr w:type="spellEnd"/>
      <w:r>
        <w:t xml:space="preserve"> </w:t>
      </w:r>
      <w:proofErr w:type="spellStart"/>
      <w:r>
        <w:t>frewen</w:t>
      </w:r>
      <w:proofErr w:type="spellEnd"/>
      <w:r>
        <w:t xml:space="preserve"> mit allen Engeln / Propheten / Aposteln / </w:t>
      </w:r>
      <w:proofErr w:type="spellStart"/>
      <w:r>
        <w:t>Märtern</w:t>
      </w:r>
      <w:proofErr w:type="spellEnd"/>
      <w:r>
        <w:t xml:space="preserve"> / </w:t>
      </w:r>
      <w:proofErr w:type="spellStart"/>
      <w:r>
        <w:t>vnnd</w:t>
      </w:r>
      <w:proofErr w:type="spellEnd"/>
      <w:r>
        <w:t xml:space="preserve"> mit dem </w:t>
      </w:r>
      <w:proofErr w:type="spellStart"/>
      <w:r>
        <w:t>gantzen</w:t>
      </w:r>
      <w:proofErr w:type="spellEnd"/>
      <w:r>
        <w:t xml:space="preserve"> Himmlischen </w:t>
      </w:r>
      <w:proofErr w:type="spellStart"/>
      <w:r>
        <w:t>heer</w:t>
      </w:r>
      <w:proofErr w:type="spellEnd"/>
      <w:r>
        <w:t xml:space="preserve">: </w:t>
      </w:r>
      <w:proofErr w:type="spellStart"/>
      <w:r>
        <w:t>Vnnd</w:t>
      </w:r>
      <w:proofErr w:type="spellEnd"/>
      <w:r>
        <w:t xml:space="preserve"> werden </w:t>
      </w:r>
      <w:proofErr w:type="spellStart"/>
      <w:r>
        <w:t>vns</w:t>
      </w:r>
      <w:proofErr w:type="spellEnd"/>
      <w:r>
        <w:t xml:space="preserve"> </w:t>
      </w:r>
      <w:proofErr w:type="spellStart"/>
      <w:r>
        <w:t>frewen</w:t>
      </w:r>
      <w:proofErr w:type="spellEnd"/>
      <w:r>
        <w:t xml:space="preserve"> </w:t>
      </w:r>
      <w:proofErr w:type="spellStart"/>
      <w:r>
        <w:t>ohn</w:t>
      </w:r>
      <w:proofErr w:type="spellEnd"/>
      <w:r>
        <w:t xml:space="preserve"> ende mit ewigem </w:t>
      </w:r>
      <w:proofErr w:type="spellStart"/>
      <w:r>
        <w:t>frolocken</w:t>
      </w:r>
      <w:proofErr w:type="spellEnd"/>
      <w:r>
        <w:t xml:space="preserve"> </w:t>
      </w:r>
      <w:proofErr w:type="spellStart"/>
      <w:r>
        <w:t>vnnd</w:t>
      </w:r>
      <w:proofErr w:type="spellEnd"/>
      <w:r>
        <w:t xml:space="preserve"> lobe Gottes / das nimmermehr </w:t>
      </w:r>
      <w:proofErr w:type="spellStart"/>
      <w:r>
        <w:t>sol</w:t>
      </w:r>
      <w:proofErr w:type="spellEnd"/>
      <w:r>
        <w:t xml:space="preserve"> geendet werden. Aber je grössere ding von dieser </w:t>
      </w:r>
      <w:proofErr w:type="spellStart"/>
      <w:r>
        <w:t>sehligkeit</w:t>
      </w:r>
      <w:proofErr w:type="spellEnd"/>
      <w:r>
        <w:t xml:space="preserve"> </w:t>
      </w:r>
      <w:proofErr w:type="spellStart"/>
      <w:r>
        <w:t>geredt</w:t>
      </w:r>
      <w:proofErr w:type="spellEnd"/>
      <w:r>
        <w:t xml:space="preserve"> werden / je grössere wir </w:t>
      </w:r>
      <w:proofErr w:type="spellStart"/>
      <w:r>
        <w:t>vns</w:t>
      </w:r>
      <w:proofErr w:type="spellEnd"/>
      <w:r>
        <w:t xml:space="preserve"> sollen </w:t>
      </w:r>
      <w:proofErr w:type="spellStart"/>
      <w:r>
        <w:t>fürbilden</w:t>
      </w:r>
      <w:proofErr w:type="spellEnd"/>
      <w:r>
        <w:t xml:space="preserve">: Wie geschrieben stehet / Es hats kein </w:t>
      </w:r>
      <w:proofErr w:type="spellStart"/>
      <w:r>
        <w:t>auge</w:t>
      </w:r>
      <w:proofErr w:type="spellEnd"/>
      <w:r>
        <w:t xml:space="preserve"> gesehen / kein </w:t>
      </w:r>
      <w:proofErr w:type="spellStart"/>
      <w:r>
        <w:t>ohr</w:t>
      </w:r>
      <w:proofErr w:type="spellEnd"/>
      <w:r>
        <w:t xml:space="preserve"> gehört / </w:t>
      </w:r>
      <w:proofErr w:type="spellStart"/>
      <w:r>
        <w:t>vnnd</w:t>
      </w:r>
      <w:proofErr w:type="spellEnd"/>
      <w:r>
        <w:t xml:space="preserve"> ist </w:t>
      </w:r>
      <w:proofErr w:type="spellStart"/>
      <w:r>
        <w:t>inn</w:t>
      </w:r>
      <w:proofErr w:type="spellEnd"/>
      <w:r>
        <w:t xml:space="preserve"> keines </w:t>
      </w:r>
      <w:proofErr w:type="spellStart"/>
      <w:r>
        <w:t>menschen</w:t>
      </w:r>
      <w:proofErr w:type="spellEnd"/>
      <w:r>
        <w:t xml:space="preserve"> </w:t>
      </w:r>
      <w:proofErr w:type="spellStart"/>
      <w:r>
        <w:t>gedancken</w:t>
      </w:r>
      <w:proofErr w:type="spellEnd"/>
      <w:r>
        <w:t xml:space="preserve"> kommen / was Gott denen bereitet hat / die </w:t>
      </w:r>
      <w:proofErr w:type="spellStart"/>
      <w:r>
        <w:t>jhn</w:t>
      </w:r>
      <w:proofErr w:type="spellEnd"/>
      <w:r>
        <w:t xml:space="preserve"> lieben. </w:t>
      </w:r>
    </w:p>
    <w:p w14:paraId="5AAFE66B" w14:textId="77777777" w:rsidR="00EB3C2B" w:rsidRDefault="00EB3C2B" w:rsidP="00EB3C2B">
      <w:pPr>
        <w:pStyle w:val="StandardWeb"/>
      </w:pPr>
      <w:r>
        <w:t xml:space="preserve">F. Was hat er aber den Gottlosen </w:t>
      </w:r>
      <w:proofErr w:type="spellStart"/>
      <w:r>
        <w:t>vnd</w:t>
      </w:r>
      <w:proofErr w:type="spellEnd"/>
      <w:r>
        <w:t xml:space="preserve"> denen / die Gott hassen / zubereitet? </w:t>
      </w:r>
    </w:p>
    <w:p w14:paraId="292782C5" w14:textId="77777777" w:rsidR="00EB3C2B" w:rsidRDefault="00EB3C2B" w:rsidP="00EB3C2B">
      <w:pPr>
        <w:pStyle w:val="StandardWeb"/>
      </w:pPr>
      <w:r>
        <w:t xml:space="preserve">A. Das ewig </w:t>
      </w:r>
      <w:proofErr w:type="spellStart"/>
      <w:r>
        <w:t>fewer</w:t>
      </w:r>
      <w:proofErr w:type="spellEnd"/>
      <w:r>
        <w:t xml:space="preserve"> / </w:t>
      </w:r>
      <w:proofErr w:type="spellStart"/>
      <w:r>
        <w:t>vnd</w:t>
      </w:r>
      <w:proofErr w:type="spellEnd"/>
      <w:r>
        <w:t xml:space="preserve"> grössere </w:t>
      </w:r>
      <w:proofErr w:type="spellStart"/>
      <w:r>
        <w:t>peyn</w:t>
      </w:r>
      <w:proofErr w:type="spellEnd"/>
      <w:r>
        <w:t xml:space="preserve"> / als einer sinnen oder </w:t>
      </w:r>
      <w:proofErr w:type="spellStart"/>
      <w:r>
        <w:t>gedencken</w:t>
      </w:r>
      <w:proofErr w:type="spellEnd"/>
      <w:r>
        <w:t xml:space="preserve"> </w:t>
      </w:r>
      <w:proofErr w:type="spellStart"/>
      <w:r>
        <w:t>kan</w:t>
      </w:r>
      <w:proofErr w:type="spellEnd"/>
      <w:r>
        <w:t xml:space="preserve">. </w:t>
      </w:r>
    </w:p>
    <w:p w14:paraId="6BD0889F" w14:textId="77777777" w:rsidR="00EB3C2B" w:rsidRDefault="00EB3C2B" w:rsidP="00EB3C2B">
      <w:pPr>
        <w:pStyle w:val="StandardWeb"/>
      </w:pPr>
      <w:r>
        <w:t xml:space="preserve">F. </w:t>
      </w:r>
      <w:proofErr w:type="spellStart"/>
      <w:r>
        <w:t>Warumb</w:t>
      </w:r>
      <w:proofErr w:type="spellEnd"/>
      <w:r>
        <w:t xml:space="preserve"> </w:t>
      </w:r>
      <w:proofErr w:type="spellStart"/>
      <w:r>
        <w:t>wirdt</w:t>
      </w:r>
      <w:proofErr w:type="spellEnd"/>
      <w:r>
        <w:t xml:space="preserve"> im glauben der helle </w:t>
      </w:r>
      <w:proofErr w:type="spellStart"/>
      <w:r>
        <w:t>vnnd</w:t>
      </w:r>
      <w:proofErr w:type="spellEnd"/>
      <w:r>
        <w:t xml:space="preserve"> der </w:t>
      </w:r>
      <w:proofErr w:type="spellStart"/>
      <w:r>
        <w:t>hellischen</w:t>
      </w:r>
      <w:proofErr w:type="spellEnd"/>
      <w:r>
        <w:t xml:space="preserve"> </w:t>
      </w:r>
      <w:proofErr w:type="spellStart"/>
      <w:r>
        <w:t>peyn</w:t>
      </w:r>
      <w:proofErr w:type="spellEnd"/>
      <w:r>
        <w:t xml:space="preserve"> nicht gedacht? </w:t>
      </w:r>
    </w:p>
    <w:p w14:paraId="3A16196C" w14:textId="77777777" w:rsidR="00EB3C2B" w:rsidRDefault="00EB3C2B" w:rsidP="00EB3C2B">
      <w:pPr>
        <w:pStyle w:val="StandardWeb"/>
      </w:pPr>
      <w:r>
        <w:t xml:space="preserve">A. Weil er ein </w:t>
      </w:r>
      <w:proofErr w:type="spellStart"/>
      <w:r>
        <w:t>bekanntnuß</w:t>
      </w:r>
      <w:proofErr w:type="spellEnd"/>
      <w:r>
        <w:t xml:space="preserve"> ist deß </w:t>
      </w:r>
      <w:proofErr w:type="spellStart"/>
      <w:r>
        <w:t>glaubens</w:t>
      </w:r>
      <w:proofErr w:type="spellEnd"/>
      <w:r>
        <w:t xml:space="preserve"> eines Christen </w:t>
      </w:r>
      <w:proofErr w:type="spellStart"/>
      <w:r>
        <w:t>menschen</w:t>
      </w:r>
      <w:proofErr w:type="spellEnd"/>
      <w:r>
        <w:t xml:space="preserve"> / der sein </w:t>
      </w:r>
      <w:proofErr w:type="spellStart"/>
      <w:r>
        <w:t>hoffnung</w:t>
      </w:r>
      <w:proofErr w:type="spellEnd"/>
      <w:r>
        <w:t xml:space="preserve"> bekennt. Denn dieser weißt / daß er vom </w:t>
      </w:r>
      <w:proofErr w:type="spellStart"/>
      <w:r>
        <w:t>gericht</w:t>
      </w:r>
      <w:proofErr w:type="spellEnd"/>
      <w:r>
        <w:t xml:space="preserve"> Gottes </w:t>
      </w:r>
      <w:proofErr w:type="spellStart"/>
      <w:r>
        <w:t>entrunnen</w:t>
      </w:r>
      <w:proofErr w:type="spellEnd"/>
      <w:r>
        <w:t xml:space="preserve"> / </w:t>
      </w:r>
      <w:proofErr w:type="spellStart"/>
      <w:r>
        <w:t>vnnd</w:t>
      </w:r>
      <w:proofErr w:type="spellEnd"/>
      <w:r>
        <w:t xml:space="preserve"> ein erb deß ewigen </w:t>
      </w:r>
      <w:proofErr w:type="spellStart"/>
      <w:r>
        <w:t>lebens</w:t>
      </w:r>
      <w:proofErr w:type="spellEnd"/>
      <w:r>
        <w:t xml:space="preserve"> ist. </w:t>
      </w:r>
    </w:p>
    <w:p w14:paraId="7CDA202B" w14:textId="77777777" w:rsidR="00EB3C2B" w:rsidRDefault="00EB3C2B" w:rsidP="00EB3C2B">
      <w:pPr>
        <w:pStyle w:val="StandardWeb"/>
      </w:pPr>
      <w:r>
        <w:t xml:space="preserve">F. Wie erlangt aber ein Christ dieß leben? </w:t>
      </w:r>
    </w:p>
    <w:p w14:paraId="57110CF4" w14:textId="77777777" w:rsidR="00EB3C2B" w:rsidRDefault="00EB3C2B" w:rsidP="00EB3C2B">
      <w:pPr>
        <w:pStyle w:val="StandardWeb"/>
      </w:pPr>
      <w:r>
        <w:t xml:space="preserve">A. Als bald die </w:t>
      </w:r>
      <w:proofErr w:type="spellStart"/>
      <w:r>
        <w:t>seel</w:t>
      </w:r>
      <w:proofErr w:type="spellEnd"/>
      <w:r>
        <w:t xml:space="preserve"> durch den zeitlichen todt vom leib </w:t>
      </w:r>
      <w:proofErr w:type="spellStart"/>
      <w:r>
        <w:t>außfehret</w:t>
      </w:r>
      <w:proofErr w:type="spellEnd"/>
      <w:r>
        <w:t xml:space="preserve"> / </w:t>
      </w:r>
      <w:proofErr w:type="spellStart"/>
      <w:r>
        <w:t>wirt</w:t>
      </w:r>
      <w:proofErr w:type="spellEnd"/>
      <w:r>
        <w:t xml:space="preserve"> sie in Himmel versetzt. Der leib aber </w:t>
      </w:r>
      <w:proofErr w:type="spellStart"/>
      <w:r>
        <w:t>wirdt</w:t>
      </w:r>
      <w:proofErr w:type="spellEnd"/>
      <w:r>
        <w:t xml:space="preserve"> vergraben / der am Jüngsten tag </w:t>
      </w:r>
      <w:proofErr w:type="spellStart"/>
      <w:r>
        <w:t>widerumb</w:t>
      </w:r>
      <w:proofErr w:type="spellEnd"/>
      <w:r>
        <w:t xml:space="preserve"> </w:t>
      </w:r>
      <w:proofErr w:type="spellStart"/>
      <w:r>
        <w:t>aufferstehen</w:t>
      </w:r>
      <w:proofErr w:type="spellEnd"/>
      <w:r>
        <w:t xml:space="preserve"> / </w:t>
      </w:r>
      <w:proofErr w:type="spellStart"/>
      <w:r>
        <w:t>vnnd</w:t>
      </w:r>
      <w:proofErr w:type="spellEnd"/>
      <w:r>
        <w:t xml:space="preserve"> mit der </w:t>
      </w:r>
      <w:proofErr w:type="spellStart"/>
      <w:r>
        <w:t>seel</w:t>
      </w:r>
      <w:proofErr w:type="spellEnd"/>
      <w:r>
        <w:t xml:space="preserve"> vereinbaret </w:t>
      </w:r>
      <w:proofErr w:type="spellStart"/>
      <w:r>
        <w:t>wirdt</w:t>
      </w:r>
      <w:proofErr w:type="spellEnd"/>
      <w:r>
        <w:t xml:space="preserve"> / </w:t>
      </w:r>
      <w:proofErr w:type="spellStart"/>
      <w:r>
        <w:t>vnd</w:t>
      </w:r>
      <w:proofErr w:type="spellEnd"/>
      <w:r>
        <w:t xml:space="preserve"> </w:t>
      </w:r>
      <w:proofErr w:type="spellStart"/>
      <w:r>
        <w:t>darauff</w:t>
      </w:r>
      <w:proofErr w:type="spellEnd"/>
      <w:r>
        <w:t xml:space="preserve"> </w:t>
      </w:r>
      <w:proofErr w:type="spellStart"/>
      <w:r>
        <w:t>fehrt</w:t>
      </w:r>
      <w:proofErr w:type="spellEnd"/>
      <w:r>
        <w:t xml:space="preserve"> der </w:t>
      </w:r>
      <w:proofErr w:type="spellStart"/>
      <w:r>
        <w:t>gantz</w:t>
      </w:r>
      <w:proofErr w:type="spellEnd"/>
      <w:r>
        <w:t xml:space="preserve"> </w:t>
      </w:r>
      <w:proofErr w:type="spellStart"/>
      <w:r>
        <w:t>mensch</w:t>
      </w:r>
      <w:proofErr w:type="spellEnd"/>
      <w:r>
        <w:t xml:space="preserve"> mit leib </w:t>
      </w:r>
      <w:proofErr w:type="spellStart"/>
      <w:r>
        <w:t>vnd</w:t>
      </w:r>
      <w:proofErr w:type="spellEnd"/>
      <w:r>
        <w:t xml:space="preserve"> </w:t>
      </w:r>
      <w:proofErr w:type="spellStart"/>
      <w:r>
        <w:t>seele</w:t>
      </w:r>
      <w:proofErr w:type="spellEnd"/>
      <w:r>
        <w:t xml:space="preserve"> gen Himmel. </w:t>
      </w:r>
    </w:p>
    <w:p w14:paraId="442AC5E1" w14:textId="77777777" w:rsidR="00EB3C2B" w:rsidRDefault="00EB3C2B" w:rsidP="00EB3C2B">
      <w:pPr>
        <w:pStyle w:val="StandardWeb"/>
      </w:pPr>
      <w:r>
        <w:t xml:space="preserve">F. Wenn es denn mit dem glauben ein solche </w:t>
      </w:r>
      <w:proofErr w:type="spellStart"/>
      <w:r>
        <w:t>rechnung</w:t>
      </w:r>
      <w:proofErr w:type="spellEnd"/>
      <w:r>
        <w:t xml:space="preserve"> hat / </w:t>
      </w:r>
      <w:proofErr w:type="spellStart"/>
      <w:r>
        <w:t>warumb</w:t>
      </w:r>
      <w:proofErr w:type="spellEnd"/>
      <w:r>
        <w:t xml:space="preserve"> sagt man so viel vom </w:t>
      </w:r>
      <w:proofErr w:type="spellStart"/>
      <w:r>
        <w:t>Fegfewer</w:t>
      </w:r>
      <w:proofErr w:type="spellEnd"/>
      <w:r>
        <w:t xml:space="preserve"> / </w:t>
      </w:r>
      <w:proofErr w:type="spellStart"/>
      <w:r>
        <w:t>inn</w:t>
      </w:r>
      <w:proofErr w:type="spellEnd"/>
      <w:r>
        <w:t xml:space="preserve"> dem die </w:t>
      </w:r>
      <w:proofErr w:type="spellStart"/>
      <w:r>
        <w:t>seelen</w:t>
      </w:r>
      <w:proofErr w:type="spellEnd"/>
      <w:r>
        <w:t xml:space="preserve"> nach dieser </w:t>
      </w:r>
      <w:proofErr w:type="spellStart"/>
      <w:r>
        <w:t>zeyt</w:t>
      </w:r>
      <w:proofErr w:type="spellEnd"/>
      <w:r>
        <w:t xml:space="preserve"> sollen </w:t>
      </w:r>
      <w:proofErr w:type="spellStart"/>
      <w:r>
        <w:t>gefeget</w:t>
      </w:r>
      <w:proofErr w:type="spellEnd"/>
      <w:r>
        <w:t xml:space="preserve"> werden? </w:t>
      </w:r>
    </w:p>
    <w:p w14:paraId="37F62F64" w14:textId="77777777" w:rsidR="00EB3C2B" w:rsidRDefault="00EB3C2B" w:rsidP="00EB3C2B">
      <w:pPr>
        <w:pStyle w:val="StandardWeb"/>
      </w:pPr>
      <w:r>
        <w:t xml:space="preserve">A. Es bekümmert mich nichts / was </w:t>
      </w:r>
      <w:proofErr w:type="spellStart"/>
      <w:r>
        <w:t>jhr</w:t>
      </w:r>
      <w:proofErr w:type="spellEnd"/>
      <w:r>
        <w:t xml:space="preserve"> viel von diesem </w:t>
      </w:r>
      <w:proofErr w:type="spellStart"/>
      <w:r>
        <w:t>fewer</w:t>
      </w:r>
      <w:proofErr w:type="spellEnd"/>
      <w:r>
        <w:t xml:space="preserve"> sagen / weil ich weiß / daß </w:t>
      </w:r>
      <w:proofErr w:type="spellStart"/>
      <w:r>
        <w:t>daruon</w:t>
      </w:r>
      <w:proofErr w:type="spellEnd"/>
      <w:r>
        <w:t xml:space="preserve"> in der </w:t>
      </w:r>
      <w:proofErr w:type="spellStart"/>
      <w:r>
        <w:t>Schrifft</w:t>
      </w:r>
      <w:proofErr w:type="spellEnd"/>
      <w:r>
        <w:t xml:space="preserve"> nichts stehet / </w:t>
      </w:r>
      <w:proofErr w:type="spellStart"/>
      <w:r>
        <w:t>vnnd</w:t>
      </w:r>
      <w:proofErr w:type="spellEnd"/>
      <w:r>
        <w:t xml:space="preserve"> daß </w:t>
      </w:r>
      <w:proofErr w:type="spellStart"/>
      <w:r>
        <w:t>vnder</w:t>
      </w:r>
      <w:proofErr w:type="spellEnd"/>
      <w:r>
        <w:t xml:space="preserve"> der Sonnen nichts </w:t>
      </w:r>
      <w:proofErr w:type="spellStart"/>
      <w:r>
        <w:t>kan</w:t>
      </w:r>
      <w:proofErr w:type="spellEnd"/>
      <w:r>
        <w:t xml:space="preserve"> reinigen / denn das </w:t>
      </w:r>
      <w:proofErr w:type="spellStart"/>
      <w:r>
        <w:t>blut</w:t>
      </w:r>
      <w:proofErr w:type="spellEnd"/>
      <w:r>
        <w:t xml:space="preserve"> Christi allein / </w:t>
      </w:r>
      <w:proofErr w:type="spellStart"/>
      <w:r>
        <w:t>vnd</w:t>
      </w:r>
      <w:proofErr w:type="spellEnd"/>
      <w:r>
        <w:t xml:space="preserve"> daß der wahr glaub nicht </w:t>
      </w:r>
      <w:proofErr w:type="spellStart"/>
      <w:r>
        <w:t>kan</w:t>
      </w:r>
      <w:proofErr w:type="spellEnd"/>
      <w:r>
        <w:t xml:space="preserve"> </w:t>
      </w:r>
      <w:proofErr w:type="spellStart"/>
      <w:r>
        <w:t>betriegen</w:t>
      </w:r>
      <w:proofErr w:type="spellEnd"/>
      <w:r>
        <w:t xml:space="preserve"> oder betrogen werden. Der glaub aber glaubt </w:t>
      </w:r>
      <w:proofErr w:type="spellStart"/>
      <w:r>
        <w:t>steiff</w:t>
      </w:r>
      <w:proofErr w:type="spellEnd"/>
      <w:r>
        <w:t xml:space="preserve"> die </w:t>
      </w:r>
      <w:proofErr w:type="spellStart"/>
      <w:r>
        <w:t>vergebung</w:t>
      </w:r>
      <w:proofErr w:type="spellEnd"/>
      <w:r>
        <w:t xml:space="preserve"> der </w:t>
      </w:r>
      <w:proofErr w:type="spellStart"/>
      <w:r>
        <w:t>sünden</w:t>
      </w:r>
      <w:proofErr w:type="spellEnd"/>
      <w:r>
        <w:t xml:space="preserve"> </w:t>
      </w:r>
      <w:proofErr w:type="spellStart"/>
      <w:r>
        <w:t>vnd</w:t>
      </w:r>
      <w:proofErr w:type="spellEnd"/>
      <w:r>
        <w:t xml:space="preserve"> </w:t>
      </w:r>
      <w:proofErr w:type="spellStart"/>
      <w:r>
        <w:t>ewigs</w:t>
      </w:r>
      <w:proofErr w:type="spellEnd"/>
      <w:r>
        <w:t xml:space="preserve"> leben / </w:t>
      </w:r>
      <w:proofErr w:type="spellStart"/>
      <w:r>
        <w:t>vnnd</w:t>
      </w:r>
      <w:proofErr w:type="spellEnd"/>
      <w:r>
        <w:t xml:space="preserve"> dieses zwar werde der </w:t>
      </w:r>
      <w:proofErr w:type="spellStart"/>
      <w:r>
        <w:t>glaubig</w:t>
      </w:r>
      <w:proofErr w:type="spellEnd"/>
      <w:r>
        <w:t xml:space="preserve"> empfahen / als bald er von hinnen scheidet. </w:t>
      </w:r>
      <w:proofErr w:type="spellStart"/>
      <w:r>
        <w:t>Darumb</w:t>
      </w:r>
      <w:proofErr w:type="spellEnd"/>
      <w:r>
        <w:t xml:space="preserve"> so erlanget er gewiß das ewig leben. Weil der nicht liegen </w:t>
      </w:r>
      <w:proofErr w:type="spellStart"/>
      <w:r>
        <w:t>kan</w:t>
      </w:r>
      <w:proofErr w:type="spellEnd"/>
      <w:r>
        <w:t xml:space="preserve"> / der im </w:t>
      </w:r>
      <w:proofErr w:type="spellStart"/>
      <w:r>
        <w:t>Euangelio</w:t>
      </w:r>
      <w:proofErr w:type="spellEnd"/>
      <w:r>
        <w:t xml:space="preserve"> gesprochen hat: Warlich / </w:t>
      </w:r>
      <w:proofErr w:type="spellStart"/>
      <w:r>
        <w:t>warlich</w:t>
      </w:r>
      <w:proofErr w:type="spellEnd"/>
      <w:r>
        <w:t xml:space="preserve"> / sag ich euch / wer mein </w:t>
      </w:r>
      <w:proofErr w:type="spellStart"/>
      <w:r>
        <w:t>wort</w:t>
      </w:r>
      <w:proofErr w:type="spellEnd"/>
      <w:r>
        <w:t xml:space="preserve"> hört / </w:t>
      </w:r>
      <w:proofErr w:type="spellStart"/>
      <w:r>
        <w:t>vnnd</w:t>
      </w:r>
      <w:proofErr w:type="spellEnd"/>
      <w:r>
        <w:t xml:space="preserve"> glaubt dem / der mich gesandt hat / der hat das ewig leben / </w:t>
      </w:r>
      <w:proofErr w:type="spellStart"/>
      <w:r>
        <w:t>vnnd</w:t>
      </w:r>
      <w:proofErr w:type="spellEnd"/>
      <w:r>
        <w:t xml:space="preserve"> </w:t>
      </w:r>
      <w:proofErr w:type="spellStart"/>
      <w:r>
        <w:t>kompt</w:t>
      </w:r>
      <w:proofErr w:type="spellEnd"/>
      <w:r>
        <w:t xml:space="preserve"> </w:t>
      </w:r>
      <w:proofErr w:type="spellStart"/>
      <w:r>
        <w:t>nit</w:t>
      </w:r>
      <w:proofErr w:type="spellEnd"/>
      <w:r>
        <w:t xml:space="preserve"> </w:t>
      </w:r>
      <w:proofErr w:type="spellStart"/>
      <w:r>
        <w:t>inns</w:t>
      </w:r>
      <w:proofErr w:type="spellEnd"/>
      <w:r>
        <w:t xml:space="preserve"> </w:t>
      </w:r>
      <w:proofErr w:type="spellStart"/>
      <w:r>
        <w:t>gerichte</w:t>
      </w:r>
      <w:proofErr w:type="spellEnd"/>
      <w:r>
        <w:t xml:space="preserve"> / </w:t>
      </w:r>
      <w:proofErr w:type="spellStart"/>
      <w:r>
        <w:t>sonder</w:t>
      </w:r>
      <w:proofErr w:type="spellEnd"/>
      <w:r>
        <w:t xml:space="preserve"> er ist vom todt hindurch </w:t>
      </w:r>
      <w:proofErr w:type="spellStart"/>
      <w:r>
        <w:t>getrungen</w:t>
      </w:r>
      <w:proofErr w:type="spellEnd"/>
      <w:r>
        <w:t xml:space="preserve"> </w:t>
      </w:r>
      <w:proofErr w:type="spellStart"/>
      <w:r>
        <w:t>inn</w:t>
      </w:r>
      <w:proofErr w:type="spellEnd"/>
      <w:r>
        <w:t xml:space="preserve"> das leben. Von diesen gewissen </w:t>
      </w:r>
      <w:proofErr w:type="spellStart"/>
      <w:r>
        <w:t>vnnd</w:t>
      </w:r>
      <w:proofErr w:type="spellEnd"/>
      <w:r>
        <w:t xml:space="preserve"> hellen dingen wird ich mich nicht eines haarbreit abführen lassen. Denn mein </w:t>
      </w:r>
      <w:proofErr w:type="spellStart"/>
      <w:r>
        <w:t>hoffnung</w:t>
      </w:r>
      <w:proofErr w:type="spellEnd"/>
      <w:r>
        <w:t xml:space="preserve"> ist gewiß / durch die ich deß </w:t>
      </w:r>
      <w:proofErr w:type="spellStart"/>
      <w:r>
        <w:t>lebens</w:t>
      </w:r>
      <w:proofErr w:type="spellEnd"/>
      <w:r>
        <w:t xml:space="preserve"> / das ich glaube / warten. </w:t>
      </w:r>
    </w:p>
    <w:p w14:paraId="7A84E352" w14:textId="77777777" w:rsidR="00EB3C2B" w:rsidRDefault="00EB3C2B" w:rsidP="00EB3C2B">
      <w:pPr>
        <w:pStyle w:val="StandardWeb"/>
      </w:pPr>
      <w:r>
        <w:t xml:space="preserve">F. Du hast mir den Apostolischen glauben erkläret </w:t>
      </w:r>
      <w:proofErr w:type="spellStart"/>
      <w:r>
        <w:t>vnd</w:t>
      </w:r>
      <w:proofErr w:type="spellEnd"/>
      <w:r>
        <w:t xml:space="preserve"> angezeigt / wie du durch den glauben Christi lebest: Zeig mir jetzt auch an / wie du durch diesen glauben gute </w:t>
      </w:r>
      <w:proofErr w:type="spellStart"/>
      <w:r>
        <w:t>werck</w:t>
      </w:r>
      <w:proofErr w:type="spellEnd"/>
      <w:r>
        <w:t xml:space="preserve"> </w:t>
      </w:r>
      <w:proofErr w:type="spellStart"/>
      <w:r>
        <w:t>thüest</w:t>
      </w:r>
      <w:proofErr w:type="spellEnd"/>
      <w:r>
        <w:t xml:space="preserve">. </w:t>
      </w:r>
    </w:p>
    <w:p w14:paraId="5711B261" w14:textId="77777777" w:rsidR="00EB3C2B" w:rsidRDefault="00EB3C2B" w:rsidP="00EB3C2B">
      <w:pPr>
        <w:pStyle w:val="StandardWeb"/>
      </w:pPr>
      <w:r>
        <w:t xml:space="preserve">A. Der Christlich glaub ist </w:t>
      </w:r>
      <w:proofErr w:type="spellStart"/>
      <w:r>
        <w:t>nit</w:t>
      </w:r>
      <w:proofErr w:type="spellEnd"/>
      <w:r>
        <w:t xml:space="preserve"> todt / </w:t>
      </w:r>
      <w:proofErr w:type="spellStart"/>
      <w:r>
        <w:t>eytel</w:t>
      </w:r>
      <w:proofErr w:type="spellEnd"/>
      <w:r>
        <w:t xml:space="preserve"> oder müssig / sondern </w:t>
      </w:r>
      <w:proofErr w:type="spellStart"/>
      <w:r>
        <w:t>krefftig</w:t>
      </w:r>
      <w:proofErr w:type="spellEnd"/>
      <w:r>
        <w:t xml:space="preserve"> </w:t>
      </w:r>
      <w:proofErr w:type="spellStart"/>
      <w:r>
        <w:t>vnd</w:t>
      </w:r>
      <w:proofErr w:type="spellEnd"/>
      <w:r>
        <w:t xml:space="preserve"> </w:t>
      </w:r>
      <w:proofErr w:type="spellStart"/>
      <w:r>
        <w:t>thetig</w:t>
      </w:r>
      <w:proofErr w:type="spellEnd"/>
      <w:r>
        <w:t xml:space="preserve">. Denn wie er </w:t>
      </w:r>
      <w:proofErr w:type="spellStart"/>
      <w:r>
        <w:t>warhafftig</w:t>
      </w:r>
      <w:proofErr w:type="spellEnd"/>
      <w:r>
        <w:t xml:space="preserve"> gerecht </w:t>
      </w:r>
      <w:proofErr w:type="spellStart"/>
      <w:r>
        <w:t>vnnd</w:t>
      </w:r>
      <w:proofErr w:type="spellEnd"/>
      <w:r>
        <w:t xml:space="preserve"> lebendig macht: Also </w:t>
      </w:r>
      <w:proofErr w:type="spellStart"/>
      <w:r>
        <w:t>seind</w:t>
      </w:r>
      <w:proofErr w:type="spellEnd"/>
      <w:r>
        <w:t xml:space="preserve"> die lebendig </w:t>
      </w:r>
      <w:proofErr w:type="spellStart"/>
      <w:r>
        <w:t>vnd</w:t>
      </w:r>
      <w:proofErr w:type="spellEnd"/>
      <w:r>
        <w:t xml:space="preserve"> gerecht gemachten wahrlich lebendig </w:t>
      </w:r>
      <w:proofErr w:type="spellStart"/>
      <w:r>
        <w:t>vnd</w:t>
      </w:r>
      <w:proofErr w:type="spellEnd"/>
      <w:r>
        <w:t xml:space="preserve"> gerecht. Aber es </w:t>
      </w:r>
      <w:proofErr w:type="spellStart"/>
      <w:r>
        <w:t>kan</w:t>
      </w:r>
      <w:proofErr w:type="spellEnd"/>
      <w:r>
        <w:t xml:space="preserve"> anders nicht sein / denn daß die lebendigen </w:t>
      </w:r>
      <w:proofErr w:type="spellStart"/>
      <w:r>
        <w:t>vnd</w:t>
      </w:r>
      <w:proofErr w:type="spellEnd"/>
      <w:r>
        <w:t xml:space="preserve"> gerechten lebendige </w:t>
      </w:r>
      <w:proofErr w:type="spellStart"/>
      <w:r>
        <w:t>vnnd</w:t>
      </w:r>
      <w:proofErr w:type="spellEnd"/>
      <w:r>
        <w:t xml:space="preserve"> gerechte </w:t>
      </w:r>
      <w:proofErr w:type="spellStart"/>
      <w:r>
        <w:t>werck</w:t>
      </w:r>
      <w:proofErr w:type="spellEnd"/>
      <w:r>
        <w:t xml:space="preserve"> </w:t>
      </w:r>
      <w:proofErr w:type="spellStart"/>
      <w:r>
        <w:t>thüen</w:t>
      </w:r>
      <w:proofErr w:type="spellEnd"/>
      <w:r>
        <w:t xml:space="preserve">: Wie wir sehen daß ein guter baum gute </w:t>
      </w:r>
      <w:proofErr w:type="spellStart"/>
      <w:r>
        <w:t>frucht</w:t>
      </w:r>
      <w:proofErr w:type="spellEnd"/>
      <w:r>
        <w:t xml:space="preserve"> bringt. </w:t>
      </w:r>
    </w:p>
    <w:p w14:paraId="5CF51B2A" w14:textId="77777777" w:rsidR="00EB3C2B" w:rsidRDefault="00EB3C2B" w:rsidP="00EB3C2B">
      <w:pPr>
        <w:pStyle w:val="StandardWeb"/>
      </w:pPr>
      <w:r>
        <w:t xml:space="preserve">F. Welches </w:t>
      </w:r>
      <w:proofErr w:type="spellStart"/>
      <w:r>
        <w:t>seind</w:t>
      </w:r>
      <w:proofErr w:type="spellEnd"/>
      <w:r>
        <w:t xml:space="preserve"> aber diese </w:t>
      </w:r>
      <w:proofErr w:type="spellStart"/>
      <w:r>
        <w:t>werck</w:t>
      </w:r>
      <w:proofErr w:type="spellEnd"/>
      <w:r>
        <w:t xml:space="preserve">? </w:t>
      </w:r>
    </w:p>
    <w:p w14:paraId="421FF1A0" w14:textId="77777777" w:rsidR="00EB3C2B" w:rsidRDefault="00EB3C2B" w:rsidP="00EB3C2B">
      <w:pPr>
        <w:pStyle w:val="StandardWeb"/>
      </w:pPr>
      <w:r>
        <w:t xml:space="preserve">A. Gute </w:t>
      </w:r>
      <w:proofErr w:type="spellStart"/>
      <w:r>
        <w:t>werck</w:t>
      </w:r>
      <w:proofErr w:type="spellEnd"/>
      <w:r>
        <w:t xml:space="preserve"> werden </w:t>
      </w:r>
      <w:proofErr w:type="spellStart"/>
      <w:r>
        <w:t>genennt</w:t>
      </w:r>
      <w:proofErr w:type="spellEnd"/>
      <w:r>
        <w:t xml:space="preserve"> / </w:t>
      </w:r>
      <w:proofErr w:type="spellStart"/>
      <w:r>
        <w:t>nit</w:t>
      </w:r>
      <w:proofErr w:type="spellEnd"/>
      <w:r>
        <w:t xml:space="preserve"> die wir </w:t>
      </w:r>
      <w:proofErr w:type="spellStart"/>
      <w:r>
        <w:t>vns</w:t>
      </w:r>
      <w:proofErr w:type="spellEnd"/>
      <w:r>
        <w:t xml:space="preserve"> selbst </w:t>
      </w:r>
      <w:proofErr w:type="spellStart"/>
      <w:r>
        <w:t>auß</w:t>
      </w:r>
      <w:proofErr w:type="spellEnd"/>
      <w:r>
        <w:t xml:space="preserve"> </w:t>
      </w:r>
      <w:proofErr w:type="spellStart"/>
      <w:r>
        <w:t>vnserem</w:t>
      </w:r>
      <w:proofErr w:type="spellEnd"/>
      <w:r>
        <w:t xml:space="preserve"> </w:t>
      </w:r>
      <w:proofErr w:type="spellStart"/>
      <w:r>
        <w:t>gutduncken</w:t>
      </w:r>
      <w:proofErr w:type="spellEnd"/>
      <w:r>
        <w:t xml:space="preserve"> erdichten / oder da wir </w:t>
      </w:r>
      <w:proofErr w:type="spellStart"/>
      <w:r>
        <w:t>zuthun</w:t>
      </w:r>
      <w:proofErr w:type="spellEnd"/>
      <w:r>
        <w:t xml:space="preserve"> </w:t>
      </w:r>
      <w:proofErr w:type="spellStart"/>
      <w:r>
        <w:t>fürnemen</w:t>
      </w:r>
      <w:proofErr w:type="spellEnd"/>
      <w:r>
        <w:t xml:space="preserve"> / was andere erdichtet / </w:t>
      </w:r>
      <w:proofErr w:type="spellStart"/>
      <w:r>
        <w:t>vnd</w:t>
      </w:r>
      <w:proofErr w:type="spellEnd"/>
      <w:r>
        <w:t xml:space="preserve"> was </w:t>
      </w:r>
      <w:proofErr w:type="spellStart"/>
      <w:r>
        <w:t>menschensatzungen</w:t>
      </w:r>
      <w:proofErr w:type="spellEnd"/>
      <w:r>
        <w:t xml:space="preserve"> </w:t>
      </w:r>
      <w:proofErr w:type="spellStart"/>
      <w:r>
        <w:t>vns</w:t>
      </w:r>
      <w:proofErr w:type="spellEnd"/>
      <w:r>
        <w:t xml:space="preserve"> angegeben haben: </w:t>
      </w:r>
      <w:proofErr w:type="spellStart"/>
      <w:r>
        <w:t>Sonder</w:t>
      </w:r>
      <w:proofErr w:type="spellEnd"/>
      <w:r>
        <w:t xml:space="preserve"> die </w:t>
      </w:r>
      <w:proofErr w:type="spellStart"/>
      <w:r>
        <w:t>auß</w:t>
      </w:r>
      <w:proofErr w:type="spellEnd"/>
      <w:r>
        <w:t xml:space="preserve"> glauben kommen durch den H. Geist / </w:t>
      </w:r>
      <w:proofErr w:type="spellStart"/>
      <w:r>
        <w:t>vnnd</w:t>
      </w:r>
      <w:proofErr w:type="spellEnd"/>
      <w:r>
        <w:t xml:space="preserve"> geschehen nach der </w:t>
      </w:r>
      <w:proofErr w:type="spellStart"/>
      <w:r>
        <w:t>regel</w:t>
      </w:r>
      <w:proofErr w:type="spellEnd"/>
      <w:r>
        <w:t xml:space="preserve"> deß </w:t>
      </w:r>
      <w:proofErr w:type="spellStart"/>
      <w:r>
        <w:t>worts</w:t>
      </w:r>
      <w:proofErr w:type="spellEnd"/>
      <w:r>
        <w:t xml:space="preserve"> Gottes / zur ehre Gottes </w:t>
      </w:r>
      <w:proofErr w:type="spellStart"/>
      <w:r>
        <w:t>vnnd</w:t>
      </w:r>
      <w:proofErr w:type="spellEnd"/>
      <w:r>
        <w:t xml:space="preserve"> </w:t>
      </w:r>
      <w:proofErr w:type="spellStart"/>
      <w:r>
        <w:t>zunutz</w:t>
      </w:r>
      <w:proofErr w:type="spellEnd"/>
      <w:r>
        <w:t xml:space="preserve"> deß </w:t>
      </w:r>
      <w:proofErr w:type="spellStart"/>
      <w:r>
        <w:t>nechsten</w:t>
      </w:r>
      <w:proofErr w:type="spellEnd"/>
      <w:r>
        <w:t xml:space="preserve">. </w:t>
      </w:r>
    </w:p>
    <w:p w14:paraId="5E855905" w14:textId="77777777" w:rsidR="00EB3C2B" w:rsidRDefault="00EB3C2B" w:rsidP="00EB3C2B">
      <w:pPr>
        <w:pStyle w:val="StandardWeb"/>
      </w:pPr>
      <w:r>
        <w:t xml:space="preserve">F. Gefallen auch die </w:t>
      </w:r>
      <w:proofErr w:type="spellStart"/>
      <w:r>
        <w:t>werck</w:t>
      </w:r>
      <w:proofErr w:type="spellEnd"/>
      <w:r>
        <w:t xml:space="preserve"> Gott / so von gläubigen / die noch in dieser </w:t>
      </w:r>
      <w:proofErr w:type="spellStart"/>
      <w:r>
        <w:t>schwachheit</w:t>
      </w:r>
      <w:proofErr w:type="spellEnd"/>
      <w:r>
        <w:t xml:space="preserve"> </w:t>
      </w:r>
      <w:proofErr w:type="spellStart"/>
      <w:r>
        <w:t>seind</w:t>
      </w:r>
      <w:proofErr w:type="spellEnd"/>
      <w:r>
        <w:t xml:space="preserve"> geschehen? </w:t>
      </w:r>
    </w:p>
    <w:p w14:paraId="3CB5031D" w14:textId="77777777" w:rsidR="00EB3C2B" w:rsidRDefault="00EB3C2B" w:rsidP="00EB3C2B">
      <w:pPr>
        <w:pStyle w:val="StandardWeb"/>
      </w:pPr>
      <w:r>
        <w:t xml:space="preserve">A. Sie gefallen </w:t>
      </w:r>
      <w:proofErr w:type="spellStart"/>
      <w:r>
        <w:t>jhm</w:t>
      </w:r>
      <w:proofErr w:type="spellEnd"/>
      <w:r>
        <w:t xml:space="preserve"> zwar / aber </w:t>
      </w:r>
      <w:proofErr w:type="spellStart"/>
      <w:r>
        <w:t>auß</w:t>
      </w:r>
      <w:proofErr w:type="spellEnd"/>
      <w:r>
        <w:t xml:space="preserve"> </w:t>
      </w:r>
      <w:proofErr w:type="spellStart"/>
      <w:r>
        <w:t>gnaden</w:t>
      </w:r>
      <w:proofErr w:type="spellEnd"/>
      <w:r>
        <w:t xml:space="preserve"> / </w:t>
      </w:r>
      <w:proofErr w:type="spellStart"/>
      <w:r>
        <w:t>vnd</w:t>
      </w:r>
      <w:proofErr w:type="spellEnd"/>
      <w:r>
        <w:t xml:space="preserve"> er </w:t>
      </w:r>
      <w:proofErr w:type="spellStart"/>
      <w:r>
        <w:t>jnen</w:t>
      </w:r>
      <w:proofErr w:type="spellEnd"/>
      <w:r>
        <w:t xml:space="preserve"> gleicher </w:t>
      </w:r>
      <w:proofErr w:type="spellStart"/>
      <w:r>
        <w:t>gestalt</w:t>
      </w:r>
      <w:proofErr w:type="spellEnd"/>
      <w:r>
        <w:t xml:space="preserve"> </w:t>
      </w:r>
      <w:proofErr w:type="spellStart"/>
      <w:r>
        <w:t>belohnung</w:t>
      </w:r>
      <w:proofErr w:type="spellEnd"/>
      <w:r>
        <w:t xml:space="preserve"> verheißt. </w:t>
      </w:r>
    </w:p>
    <w:p w14:paraId="07453167" w14:textId="77777777" w:rsidR="00EB3C2B" w:rsidRDefault="00EB3C2B" w:rsidP="00EB3C2B">
      <w:pPr>
        <w:pStyle w:val="StandardWeb"/>
      </w:pPr>
      <w:r>
        <w:t xml:space="preserve">F. </w:t>
      </w:r>
      <w:proofErr w:type="spellStart"/>
      <w:r>
        <w:t>Warumb</w:t>
      </w:r>
      <w:proofErr w:type="spellEnd"/>
      <w:r>
        <w:t xml:space="preserve"> werden wir aber </w:t>
      </w:r>
      <w:proofErr w:type="spellStart"/>
      <w:r>
        <w:t>dardurch</w:t>
      </w:r>
      <w:proofErr w:type="spellEnd"/>
      <w:r>
        <w:t xml:space="preserve"> nicht gerecht? </w:t>
      </w:r>
    </w:p>
    <w:p w14:paraId="0484E2EF" w14:textId="77777777" w:rsidR="00EB3C2B" w:rsidRDefault="00EB3C2B" w:rsidP="00EB3C2B">
      <w:pPr>
        <w:pStyle w:val="StandardWeb"/>
      </w:pPr>
      <w:r>
        <w:t xml:space="preserve">A. Weil diese ehre allein </w:t>
      </w:r>
      <w:proofErr w:type="spellStart"/>
      <w:r>
        <w:t>vnd</w:t>
      </w:r>
      <w:proofErr w:type="spellEnd"/>
      <w:r>
        <w:t xml:space="preserve"> </w:t>
      </w:r>
      <w:proofErr w:type="spellStart"/>
      <w:r>
        <w:t>durchauß</w:t>
      </w:r>
      <w:proofErr w:type="spellEnd"/>
      <w:r>
        <w:t xml:space="preserve"> Gott </w:t>
      </w:r>
      <w:proofErr w:type="spellStart"/>
      <w:r>
        <w:t>sol</w:t>
      </w:r>
      <w:proofErr w:type="spellEnd"/>
      <w:r>
        <w:t xml:space="preserve"> zugeschrieben werden. Er </w:t>
      </w:r>
      <w:proofErr w:type="spellStart"/>
      <w:r>
        <w:t>wil</w:t>
      </w:r>
      <w:proofErr w:type="spellEnd"/>
      <w:r>
        <w:t xml:space="preserve"> auch nicht / daß wir </w:t>
      </w:r>
      <w:proofErr w:type="spellStart"/>
      <w:r>
        <w:t>einiches</w:t>
      </w:r>
      <w:proofErr w:type="spellEnd"/>
      <w:r>
        <w:t xml:space="preserve"> </w:t>
      </w:r>
      <w:proofErr w:type="spellStart"/>
      <w:r>
        <w:t>vnsers</w:t>
      </w:r>
      <w:proofErr w:type="spellEnd"/>
      <w:r>
        <w:t xml:space="preserve"> </w:t>
      </w:r>
      <w:proofErr w:type="spellStart"/>
      <w:r>
        <w:t>werckes</w:t>
      </w:r>
      <w:proofErr w:type="spellEnd"/>
      <w:r>
        <w:t xml:space="preserve"> </w:t>
      </w:r>
      <w:proofErr w:type="spellStart"/>
      <w:r>
        <w:t>vns</w:t>
      </w:r>
      <w:proofErr w:type="spellEnd"/>
      <w:r>
        <w:t xml:space="preserve"> </w:t>
      </w:r>
      <w:proofErr w:type="spellStart"/>
      <w:r>
        <w:t>söllen</w:t>
      </w:r>
      <w:proofErr w:type="spellEnd"/>
      <w:r>
        <w:t xml:space="preserve"> rühmen / sondern nur der </w:t>
      </w:r>
      <w:proofErr w:type="spellStart"/>
      <w:r>
        <w:t>barmhertzigkeit</w:t>
      </w:r>
      <w:proofErr w:type="spellEnd"/>
      <w:r>
        <w:t xml:space="preserve"> Gottes. </w:t>
      </w:r>
      <w:proofErr w:type="spellStart"/>
      <w:r>
        <w:t>Erwieg</w:t>
      </w:r>
      <w:proofErr w:type="spellEnd"/>
      <w:r>
        <w:t xml:space="preserve"> nun den </w:t>
      </w:r>
      <w:proofErr w:type="spellStart"/>
      <w:r>
        <w:t>spruch</w:t>
      </w:r>
      <w:proofErr w:type="spellEnd"/>
      <w:r>
        <w:t xml:space="preserve"> Pauli an die Epheser / da er spricht: Nicht </w:t>
      </w:r>
      <w:proofErr w:type="spellStart"/>
      <w:r>
        <w:t>auß</w:t>
      </w:r>
      <w:proofErr w:type="spellEnd"/>
      <w:r>
        <w:t xml:space="preserve"> den </w:t>
      </w:r>
      <w:proofErr w:type="spellStart"/>
      <w:r>
        <w:t>wercken</w:t>
      </w:r>
      <w:proofErr w:type="spellEnd"/>
      <w:r>
        <w:t xml:space="preserve"> / </w:t>
      </w:r>
      <w:proofErr w:type="spellStart"/>
      <w:r>
        <w:t>auff</w:t>
      </w:r>
      <w:proofErr w:type="spellEnd"/>
      <w:r>
        <w:t xml:space="preserve"> daß sich niemand rühme / usw. </w:t>
      </w:r>
      <w:proofErr w:type="spellStart"/>
      <w:r>
        <w:t>Jtem</w:t>
      </w:r>
      <w:proofErr w:type="spellEnd"/>
      <w:r>
        <w:t xml:space="preserve"> an die Römer am 4. </w:t>
      </w:r>
      <w:proofErr w:type="spellStart"/>
      <w:r>
        <w:t>cap</w:t>
      </w:r>
      <w:proofErr w:type="spellEnd"/>
      <w:r>
        <w:t xml:space="preserve">. sagt er heiter / </w:t>
      </w:r>
      <w:proofErr w:type="spellStart"/>
      <w:r>
        <w:t>dz</w:t>
      </w:r>
      <w:proofErr w:type="spellEnd"/>
      <w:r>
        <w:t xml:space="preserve"> auch Abraham </w:t>
      </w:r>
      <w:proofErr w:type="spellStart"/>
      <w:r>
        <w:t>nit</w:t>
      </w:r>
      <w:proofErr w:type="spellEnd"/>
      <w:r>
        <w:t xml:space="preserve"> durch </w:t>
      </w:r>
      <w:proofErr w:type="spellStart"/>
      <w:r>
        <w:t>einiches</w:t>
      </w:r>
      <w:proofErr w:type="spellEnd"/>
      <w:r>
        <w:t xml:space="preserve"> </w:t>
      </w:r>
      <w:proofErr w:type="spellStart"/>
      <w:r>
        <w:t>werck</w:t>
      </w:r>
      <w:proofErr w:type="spellEnd"/>
      <w:r>
        <w:t xml:space="preserve"> sey gerecht worden. </w:t>
      </w:r>
    </w:p>
    <w:p w14:paraId="7902AC3C" w14:textId="77777777" w:rsidR="00EB3C2B" w:rsidRDefault="00EB3C2B" w:rsidP="00EB3C2B">
      <w:pPr>
        <w:pStyle w:val="StandardWeb"/>
      </w:pPr>
      <w:r>
        <w:t xml:space="preserve">F. Aber der Apostel Jacob </w:t>
      </w:r>
      <w:proofErr w:type="spellStart"/>
      <w:r>
        <w:t>redt</w:t>
      </w:r>
      <w:proofErr w:type="spellEnd"/>
      <w:r>
        <w:t xml:space="preserve"> das </w:t>
      </w:r>
      <w:proofErr w:type="spellStart"/>
      <w:r>
        <w:t>widerspiel</w:t>
      </w:r>
      <w:proofErr w:type="spellEnd"/>
      <w:r>
        <w:t xml:space="preserve">. </w:t>
      </w:r>
    </w:p>
    <w:p w14:paraId="76966996" w14:textId="77777777" w:rsidR="00EB3C2B" w:rsidRDefault="00EB3C2B" w:rsidP="00EB3C2B">
      <w:pPr>
        <w:pStyle w:val="StandardWeb"/>
      </w:pPr>
      <w:r>
        <w:t xml:space="preserve">A. Die Apostel reden nicht widerwertige ding / </w:t>
      </w:r>
      <w:proofErr w:type="spellStart"/>
      <w:r>
        <w:t>seind</w:t>
      </w:r>
      <w:proofErr w:type="spellEnd"/>
      <w:r>
        <w:t xml:space="preserve"> auch einander nicht zuwider. Aber der Apostel Jacob verstehet durch den glauben nit den lebendigen glauben / von dem Paulus </w:t>
      </w:r>
      <w:proofErr w:type="spellStart"/>
      <w:r>
        <w:t>redt</w:t>
      </w:r>
      <w:proofErr w:type="spellEnd"/>
      <w:r>
        <w:t xml:space="preserve"> / sondern ein </w:t>
      </w:r>
      <w:proofErr w:type="spellStart"/>
      <w:r>
        <w:t>eytelen</w:t>
      </w:r>
      <w:proofErr w:type="spellEnd"/>
      <w:r>
        <w:t xml:space="preserve"> wohn </w:t>
      </w:r>
      <w:proofErr w:type="spellStart"/>
      <w:r>
        <w:t>vnd</w:t>
      </w:r>
      <w:proofErr w:type="spellEnd"/>
      <w:r>
        <w:t xml:space="preserve"> </w:t>
      </w:r>
      <w:proofErr w:type="spellStart"/>
      <w:r>
        <w:t>ruhm</w:t>
      </w:r>
      <w:proofErr w:type="spellEnd"/>
      <w:r>
        <w:t xml:space="preserve">. </w:t>
      </w:r>
      <w:proofErr w:type="spellStart"/>
      <w:r>
        <w:t>Jtem</w:t>
      </w:r>
      <w:proofErr w:type="spellEnd"/>
      <w:r>
        <w:t xml:space="preserve"> S. Jacob verstehet durch die </w:t>
      </w:r>
      <w:proofErr w:type="spellStart"/>
      <w:r>
        <w:t>gerechtmachung</w:t>
      </w:r>
      <w:proofErr w:type="spellEnd"/>
      <w:r>
        <w:t xml:space="preserve"> die </w:t>
      </w:r>
      <w:proofErr w:type="spellStart"/>
      <w:r>
        <w:t>beweisung</w:t>
      </w:r>
      <w:proofErr w:type="spellEnd"/>
      <w:r>
        <w:t xml:space="preserve"> der </w:t>
      </w:r>
      <w:proofErr w:type="spellStart"/>
      <w:r>
        <w:t>gerechtmachung</w:t>
      </w:r>
      <w:proofErr w:type="spellEnd"/>
      <w:r>
        <w:t xml:space="preserve"> / so </w:t>
      </w:r>
      <w:proofErr w:type="spellStart"/>
      <w:r>
        <w:t>vorgangen</w:t>
      </w:r>
      <w:proofErr w:type="spellEnd"/>
      <w:r>
        <w:t xml:space="preserve">: Welche </w:t>
      </w:r>
      <w:proofErr w:type="spellStart"/>
      <w:r>
        <w:t>beweisung</w:t>
      </w:r>
      <w:proofErr w:type="spellEnd"/>
      <w:r>
        <w:t xml:space="preserve"> durch die guten </w:t>
      </w:r>
      <w:proofErr w:type="spellStart"/>
      <w:r>
        <w:t>werck</w:t>
      </w:r>
      <w:proofErr w:type="spellEnd"/>
      <w:r>
        <w:t xml:space="preserve"> </w:t>
      </w:r>
      <w:proofErr w:type="spellStart"/>
      <w:r>
        <w:t>geschicht</w:t>
      </w:r>
      <w:proofErr w:type="spellEnd"/>
      <w:r>
        <w:t xml:space="preserve">. Denn der </w:t>
      </w:r>
      <w:proofErr w:type="spellStart"/>
      <w:r>
        <w:t>gerechtmachend</w:t>
      </w:r>
      <w:proofErr w:type="spellEnd"/>
      <w:r>
        <w:t xml:space="preserve"> glaub erzeigt sich durch die nachfolgenden </w:t>
      </w:r>
      <w:proofErr w:type="spellStart"/>
      <w:r>
        <w:t>werck</w:t>
      </w:r>
      <w:proofErr w:type="spellEnd"/>
      <w:r>
        <w:t xml:space="preserve">. </w:t>
      </w:r>
      <w:proofErr w:type="spellStart"/>
      <w:r>
        <w:t>Darumb</w:t>
      </w:r>
      <w:proofErr w:type="spellEnd"/>
      <w:r>
        <w:t xml:space="preserve"> muß der </w:t>
      </w:r>
      <w:proofErr w:type="spellStart"/>
      <w:r>
        <w:t>mensch</w:t>
      </w:r>
      <w:proofErr w:type="spellEnd"/>
      <w:r>
        <w:t xml:space="preserve"> </w:t>
      </w:r>
      <w:proofErr w:type="spellStart"/>
      <w:r>
        <w:t>zuuor</w:t>
      </w:r>
      <w:proofErr w:type="spellEnd"/>
      <w:r>
        <w:t xml:space="preserve"> </w:t>
      </w:r>
      <w:proofErr w:type="spellStart"/>
      <w:r>
        <w:t>gerechtgemachet</w:t>
      </w:r>
      <w:proofErr w:type="spellEnd"/>
      <w:r>
        <w:t xml:space="preserve"> sein / ehe er gute </w:t>
      </w:r>
      <w:proofErr w:type="spellStart"/>
      <w:r>
        <w:t>werck</w:t>
      </w:r>
      <w:proofErr w:type="spellEnd"/>
      <w:r>
        <w:t xml:space="preserve"> herfür bringet. Derhalben so gehet die </w:t>
      </w:r>
      <w:proofErr w:type="spellStart"/>
      <w:r>
        <w:t>gerechtmachung</w:t>
      </w:r>
      <w:proofErr w:type="spellEnd"/>
      <w:r>
        <w:t xml:space="preserve"> / die </w:t>
      </w:r>
      <w:proofErr w:type="spellStart"/>
      <w:r>
        <w:t>auß</w:t>
      </w:r>
      <w:proofErr w:type="spellEnd"/>
      <w:r>
        <w:t xml:space="preserve"> </w:t>
      </w:r>
      <w:proofErr w:type="spellStart"/>
      <w:r>
        <w:t>gnaden</w:t>
      </w:r>
      <w:proofErr w:type="spellEnd"/>
      <w:r>
        <w:t xml:space="preserve"> </w:t>
      </w:r>
      <w:proofErr w:type="spellStart"/>
      <w:r>
        <w:t>kompt</w:t>
      </w:r>
      <w:proofErr w:type="spellEnd"/>
      <w:r>
        <w:t xml:space="preserve"> / vor / </w:t>
      </w:r>
      <w:proofErr w:type="spellStart"/>
      <w:r>
        <w:t>vnd</w:t>
      </w:r>
      <w:proofErr w:type="spellEnd"/>
      <w:r>
        <w:t xml:space="preserve"> denn erst folgen die guten </w:t>
      </w:r>
      <w:proofErr w:type="spellStart"/>
      <w:r>
        <w:t>werck</w:t>
      </w:r>
      <w:proofErr w:type="spellEnd"/>
      <w:r>
        <w:t xml:space="preserve">. Denen an anderen orten die </w:t>
      </w:r>
      <w:proofErr w:type="spellStart"/>
      <w:r>
        <w:t>sehligkeit</w:t>
      </w:r>
      <w:proofErr w:type="spellEnd"/>
      <w:r>
        <w:t xml:space="preserve"> deß </w:t>
      </w:r>
      <w:proofErr w:type="spellStart"/>
      <w:r>
        <w:t>menschen</w:t>
      </w:r>
      <w:proofErr w:type="spellEnd"/>
      <w:r>
        <w:t xml:space="preserve"> zugeschrieben </w:t>
      </w:r>
      <w:proofErr w:type="spellStart"/>
      <w:r>
        <w:t>wirdt</w:t>
      </w:r>
      <w:proofErr w:type="spellEnd"/>
      <w:r>
        <w:t xml:space="preserve"> / </w:t>
      </w:r>
      <w:proofErr w:type="spellStart"/>
      <w:r>
        <w:t>auff</w:t>
      </w:r>
      <w:proofErr w:type="spellEnd"/>
      <w:r>
        <w:t xml:space="preserve"> ein besondere </w:t>
      </w:r>
      <w:proofErr w:type="spellStart"/>
      <w:r>
        <w:t>art</w:t>
      </w:r>
      <w:proofErr w:type="spellEnd"/>
      <w:r>
        <w:t xml:space="preserve"> zureden / nicht </w:t>
      </w:r>
      <w:proofErr w:type="spellStart"/>
      <w:r>
        <w:t>vmb</w:t>
      </w:r>
      <w:proofErr w:type="spellEnd"/>
      <w:r>
        <w:t xml:space="preserve"> </w:t>
      </w:r>
      <w:proofErr w:type="spellStart"/>
      <w:r>
        <w:t>jhret</w:t>
      </w:r>
      <w:proofErr w:type="spellEnd"/>
      <w:r>
        <w:t xml:space="preserve"> willen: </w:t>
      </w:r>
      <w:proofErr w:type="spellStart"/>
      <w:r>
        <w:t>Sonder</w:t>
      </w:r>
      <w:proofErr w:type="spellEnd"/>
      <w:r>
        <w:t xml:space="preserve"> viel mehr von deß </w:t>
      </w:r>
      <w:proofErr w:type="spellStart"/>
      <w:r>
        <w:t>glaubens</w:t>
      </w:r>
      <w:proofErr w:type="spellEnd"/>
      <w:r>
        <w:t xml:space="preserve"> </w:t>
      </w:r>
      <w:proofErr w:type="spellStart"/>
      <w:r>
        <w:t>vnd</w:t>
      </w:r>
      <w:proofErr w:type="spellEnd"/>
      <w:r>
        <w:t xml:space="preserve"> Christi wegen / ausser dem kein heil ist / </w:t>
      </w:r>
      <w:proofErr w:type="spellStart"/>
      <w:r>
        <w:t>vnd</w:t>
      </w:r>
      <w:proofErr w:type="spellEnd"/>
      <w:r>
        <w:t xml:space="preserve"> </w:t>
      </w:r>
      <w:proofErr w:type="spellStart"/>
      <w:r>
        <w:t>inn</w:t>
      </w:r>
      <w:proofErr w:type="spellEnd"/>
      <w:r>
        <w:t xml:space="preserve"> dem wir müssen </w:t>
      </w:r>
      <w:proofErr w:type="spellStart"/>
      <w:r>
        <w:t>sehlig</w:t>
      </w:r>
      <w:proofErr w:type="spellEnd"/>
      <w:r>
        <w:t xml:space="preserve"> werden. </w:t>
      </w:r>
    </w:p>
    <w:p w14:paraId="035DA000" w14:textId="77777777" w:rsidR="00EB3C2B" w:rsidRDefault="00EB3C2B" w:rsidP="00EB3C2B">
      <w:pPr>
        <w:pStyle w:val="StandardWeb"/>
      </w:pPr>
      <w:r>
        <w:t xml:space="preserve">F. Weil du der </w:t>
      </w:r>
      <w:proofErr w:type="spellStart"/>
      <w:r>
        <w:t>belohnung</w:t>
      </w:r>
      <w:proofErr w:type="spellEnd"/>
      <w:r>
        <w:t xml:space="preserve"> der guten </w:t>
      </w:r>
      <w:proofErr w:type="spellStart"/>
      <w:r>
        <w:t>werck</w:t>
      </w:r>
      <w:proofErr w:type="spellEnd"/>
      <w:r>
        <w:t xml:space="preserve"> gedacht hat / gibst </w:t>
      </w:r>
      <w:proofErr w:type="spellStart"/>
      <w:r>
        <w:t>jhnen</w:t>
      </w:r>
      <w:proofErr w:type="spellEnd"/>
      <w:r>
        <w:t xml:space="preserve"> auch einen verdienst zu / nemlich daß wir mit </w:t>
      </w:r>
      <w:proofErr w:type="spellStart"/>
      <w:r>
        <w:t>vnsern</w:t>
      </w:r>
      <w:proofErr w:type="spellEnd"/>
      <w:r>
        <w:t xml:space="preserve"> </w:t>
      </w:r>
      <w:proofErr w:type="spellStart"/>
      <w:r>
        <w:t>wercken</w:t>
      </w:r>
      <w:proofErr w:type="spellEnd"/>
      <w:r>
        <w:t xml:space="preserve"> das ewig leben verdienen? </w:t>
      </w:r>
    </w:p>
    <w:p w14:paraId="39CFC0E5" w14:textId="77777777" w:rsidR="00EB3C2B" w:rsidRDefault="00EB3C2B" w:rsidP="00EB3C2B">
      <w:pPr>
        <w:pStyle w:val="StandardWeb"/>
      </w:pPr>
      <w:r>
        <w:t xml:space="preserve">A. </w:t>
      </w:r>
      <w:proofErr w:type="spellStart"/>
      <w:r>
        <w:t>Jch</w:t>
      </w:r>
      <w:proofErr w:type="spellEnd"/>
      <w:r>
        <w:t xml:space="preserve"> weiß von keinem verdienst nichts / sondern alles gut schreib ich allein der </w:t>
      </w:r>
      <w:proofErr w:type="spellStart"/>
      <w:r>
        <w:t>gnade</w:t>
      </w:r>
      <w:proofErr w:type="spellEnd"/>
      <w:r>
        <w:t xml:space="preserve"> Gottes </w:t>
      </w:r>
      <w:proofErr w:type="spellStart"/>
      <w:r>
        <w:t>vnd</w:t>
      </w:r>
      <w:proofErr w:type="spellEnd"/>
      <w:r>
        <w:t xml:space="preserve"> dem verdienst Christi zu. Denn ob gleich in der </w:t>
      </w:r>
      <w:proofErr w:type="spellStart"/>
      <w:r>
        <w:t>Schrifft</w:t>
      </w:r>
      <w:proofErr w:type="spellEnd"/>
      <w:r>
        <w:t xml:space="preserve"> deß </w:t>
      </w:r>
      <w:proofErr w:type="spellStart"/>
      <w:r>
        <w:t>verdienstes</w:t>
      </w:r>
      <w:proofErr w:type="spellEnd"/>
      <w:r>
        <w:t xml:space="preserve"> </w:t>
      </w:r>
      <w:proofErr w:type="spellStart"/>
      <w:r>
        <w:t>offt</w:t>
      </w:r>
      <w:proofErr w:type="spellEnd"/>
      <w:r>
        <w:t xml:space="preserve"> </w:t>
      </w:r>
      <w:proofErr w:type="spellStart"/>
      <w:r>
        <w:t>vnd</w:t>
      </w:r>
      <w:proofErr w:type="spellEnd"/>
      <w:r>
        <w:t xml:space="preserve"> viel gedacht </w:t>
      </w:r>
      <w:proofErr w:type="spellStart"/>
      <w:r>
        <w:t>wirtd</w:t>
      </w:r>
      <w:proofErr w:type="spellEnd"/>
      <w:r>
        <w:t xml:space="preserve"> / so empfahen doch die Heiligen dieß nit als ein verdienst / sondern was sie empfahen / das schreiben sie als der </w:t>
      </w:r>
      <w:proofErr w:type="spellStart"/>
      <w:r>
        <w:t>gnade</w:t>
      </w:r>
      <w:proofErr w:type="spellEnd"/>
      <w:r>
        <w:t xml:space="preserve"> Gottes zu / mit deren </w:t>
      </w:r>
      <w:proofErr w:type="spellStart"/>
      <w:r>
        <w:t>vnser</w:t>
      </w:r>
      <w:proofErr w:type="spellEnd"/>
      <w:r>
        <w:t xml:space="preserve"> verdienst nicht bestehen </w:t>
      </w:r>
      <w:proofErr w:type="spellStart"/>
      <w:r>
        <w:t>kan</w:t>
      </w:r>
      <w:proofErr w:type="spellEnd"/>
      <w:r>
        <w:t xml:space="preserve">: Wie der Apostel zeuget an die Römer ca. 4. </w:t>
      </w:r>
      <w:proofErr w:type="spellStart"/>
      <w:r>
        <w:t>vnd</w:t>
      </w:r>
      <w:proofErr w:type="spellEnd"/>
      <w:r>
        <w:t xml:space="preserve"> 11. </w:t>
      </w:r>
      <w:proofErr w:type="spellStart"/>
      <w:r>
        <w:t>Vnd</w:t>
      </w:r>
      <w:proofErr w:type="spellEnd"/>
      <w:r>
        <w:t xml:space="preserve"> an einem andern </w:t>
      </w:r>
      <w:proofErr w:type="spellStart"/>
      <w:r>
        <w:t>ort</w:t>
      </w:r>
      <w:proofErr w:type="spellEnd"/>
      <w:r>
        <w:t xml:space="preserve"> spricht er: Was hast du / daß du nicht empfangen habest? So du es aber empfangen hast / was </w:t>
      </w:r>
      <w:proofErr w:type="spellStart"/>
      <w:r>
        <w:t>rümest</w:t>
      </w:r>
      <w:proofErr w:type="spellEnd"/>
      <w:r>
        <w:t xml:space="preserve"> du dich : als wenn du es </w:t>
      </w:r>
      <w:proofErr w:type="spellStart"/>
      <w:r>
        <w:t>nit</w:t>
      </w:r>
      <w:proofErr w:type="spellEnd"/>
      <w:r>
        <w:t xml:space="preserve"> empfangen </w:t>
      </w:r>
      <w:proofErr w:type="spellStart"/>
      <w:r>
        <w:t>hettest</w:t>
      </w:r>
      <w:proofErr w:type="spellEnd"/>
      <w:r>
        <w:t xml:space="preserve">? </w:t>
      </w:r>
      <w:proofErr w:type="spellStart"/>
      <w:r>
        <w:t>Vnd</w:t>
      </w:r>
      <w:proofErr w:type="spellEnd"/>
      <w:r>
        <w:t xml:space="preserve"> der Herr Luce 17. spricht: Wenn </w:t>
      </w:r>
      <w:proofErr w:type="spellStart"/>
      <w:r>
        <w:t>jhr</w:t>
      </w:r>
      <w:proofErr w:type="spellEnd"/>
      <w:r>
        <w:t xml:space="preserve"> gleich alles gethan haben / das euch </w:t>
      </w:r>
      <w:proofErr w:type="spellStart"/>
      <w:r>
        <w:t>gebotten</w:t>
      </w:r>
      <w:proofErr w:type="spellEnd"/>
      <w:r>
        <w:t xml:space="preserve"> ist / so saget doch: Wir </w:t>
      </w:r>
      <w:proofErr w:type="spellStart"/>
      <w:r>
        <w:t>seind</w:t>
      </w:r>
      <w:proofErr w:type="spellEnd"/>
      <w:r>
        <w:t xml:space="preserve"> </w:t>
      </w:r>
      <w:proofErr w:type="spellStart"/>
      <w:r>
        <w:t>vnnütze</w:t>
      </w:r>
      <w:proofErr w:type="spellEnd"/>
      <w:r>
        <w:t xml:space="preserve"> </w:t>
      </w:r>
      <w:proofErr w:type="spellStart"/>
      <w:r>
        <w:t>knecht</w:t>
      </w:r>
      <w:proofErr w:type="spellEnd"/>
      <w:r>
        <w:t xml:space="preserve"> / weil wir das gethan haben / das wir schuldig gewesen </w:t>
      </w:r>
      <w:proofErr w:type="spellStart"/>
      <w:r>
        <w:t>seind</w:t>
      </w:r>
      <w:proofErr w:type="spellEnd"/>
      <w:r>
        <w:t xml:space="preserve">. Ja der Apostel </w:t>
      </w:r>
      <w:proofErr w:type="spellStart"/>
      <w:r>
        <w:t>redt</w:t>
      </w:r>
      <w:proofErr w:type="spellEnd"/>
      <w:r>
        <w:t xml:space="preserve"> noch deutlicher: Der </w:t>
      </w:r>
      <w:proofErr w:type="spellStart"/>
      <w:r>
        <w:t>sünden</w:t>
      </w:r>
      <w:proofErr w:type="spellEnd"/>
      <w:r>
        <w:t xml:space="preserve"> </w:t>
      </w:r>
      <w:proofErr w:type="spellStart"/>
      <w:r>
        <w:t>sold</w:t>
      </w:r>
      <w:proofErr w:type="spellEnd"/>
      <w:r>
        <w:t xml:space="preserve"> ist der todt / die </w:t>
      </w:r>
      <w:proofErr w:type="spellStart"/>
      <w:r>
        <w:t>freye</w:t>
      </w:r>
      <w:proofErr w:type="spellEnd"/>
      <w:r>
        <w:t xml:space="preserve"> gab Gottes aber ist das ewig leben durch Jesum Christum </w:t>
      </w:r>
      <w:proofErr w:type="spellStart"/>
      <w:r>
        <w:t>vnsern</w:t>
      </w:r>
      <w:proofErr w:type="spellEnd"/>
      <w:r>
        <w:t xml:space="preserve"> Herrn. Wir selbst </w:t>
      </w:r>
      <w:proofErr w:type="spellStart"/>
      <w:r>
        <w:t>begeren</w:t>
      </w:r>
      <w:proofErr w:type="spellEnd"/>
      <w:r>
        <w:t xml:space="preserve"> in dem täglichen </w:t>
      </w:r>
      <w:proofErr w:type="spellStart"/>
      <w:r>
        <w:t>gebett</w:t>
      </w:r>
      <w:proofErr w:type="spellEnd"/>
      <w:r>
        <w:t xml:space="preserve"> Göttliche </w:t>
      </w:r>
      <w:proofErr w:type="spellStart"/>
      <w:r>
        <w:t>belohnungen</w:t>
      </w:r>
      <w:proofErr w:type="spellEnd"/>
      <w:r>
        <w:t xml:space="preserve">: </w:t>
      </w:r>
      <w:proofErr w:type="spellStart"/>
      <w:r>
        <w:t>Warumb</w:t>
      </w:r>
      <w:proofErr w:type="spellEnd"/>
      <w:r>
        <w:t xml:space="preserve"> raumen wir </w:t>
      </w:r>
      <w:proofErr w:type="spellStart"/>
      <w:r>
        <w:t>nit</w:t>
      </w:r>
      <w:proofErr w:type="spellEnd"/>
      <w:r>
        <w:t xml:space="preserve"> </w:t>
      </w:r>
      <w:proofErr w:type="spellStart"/>
      <w:r>
        <w:t>auß</w:t>
      </w:r>
      <w:proofErr w:type="spellEnd"/>
      <w:r>
        <w:t xml:space="preserve"> </w:t>
      </w:r>
      <w:proofErr w:type="spellStart"/>
      <w:r>
        <w:t>vnseren</w:t>
      </w:r>
      <w:proofErr w:type="spellEnd"/>
      <w:r>
        <w:t xml:space="preserve"> </w:t>
      </w:r>
      <w:proofErr w:type="spellStart"/>
      <w:r>
        <w:t>hertzen</w:t>
      </w:r>
      <w:proofErr w:type="spellEnd"/>
      <w:r>
        <w:t xml:space="preserve"> hinweg den </w:t>
      </w:r>
      <w:proofErr w:type="spellStart"/>
      <w:r>
        <w:t>hochtragnen</w:t>
      </w:r>
      <w:proofErr w:type="spellEnd"/>
      <w:r>
        <w:t xml:space="preserve"> verdienst der </w:t>
      </w:r>
      <w:proofErr w:type="spellStart"/>
      <w:r>
        <w:t>menschen</w:t>
      </w:r>
      <w:proofErr w:type="spellEnd"/>
      <w:r>
        <w:t xml:space="preserve">? </w:t>
      </w:r>
    </w:p>
    <w:p w14:paraId="7227E110" w14:textId="77777777" w:rsidR="00EB3C2B" w:rsidRDefault="00EB3C2B" w:rsidP="00EB3C2B">
      <w:pPr>
        <w:pStyle w:val="berschrift2"/>
      </w:pPr>
      <w:r>
        <w:t>Cap. VIII.</w:t>
      </w:r>
    </w:p>
    <w:p w14:paraId="7EF214C6" w14:textId="77777777" w:rsidR="00EB3C2B" w:rsidRDefault="00EB3C2B" w:rsidP="00EB3C2B">
      <w:pPr>
        <w:pStyle w:val="StandardWeb"/>
      </w:pPr>
      <w:r>
        <w:t xml:space="preserve">Von der </w:t>
      </w:r>
      <w:proofErr w:type="spellStart"/>
      <w:r>
        <w:t>anrüffung</w:t>
      </w:r>
      <w:proofErr w:type="spellEnd"/>
      <w:r>
        <w:t xml:space="preserve"> Gottes </w:t>
      </w:r>
      <w:proofErr w:type="spellStart"/>
      <w:r>
        <w:t>vnd</w:t>
      </w:r>
      <w:proofErr w:type="spellEnd"/>
      <w:r>
        <w:t xml:space="preserve"> von deß Herren </w:t>
      </w:r>
      <w:proofErr w:type="spellStart"/>
      <w:r>
        <w:t>gebett</w:t>
      </w:r>
      <w:proofErr w:type="spellEnd"/>
      <w:r>
        <w:t xml:space="preserve">. </w:t>
      </w:r>
    </w:p>
    <w:p w14:paraId="2813FAC6" w14:textId="77777777" w:rsidR="00EB3C2B" w:rsidRDefault="00EB3C2B" w:rsidP="00EB3C2B">
      <w:pPr>
        <w:pStyle w:val="StandardWeb"/>
      </w:pPr>
      <w:r>
        <w:t xml:space="preserve">F. Es ist zeit / daß wir auch </w:t>
      </w:r>
      <w:proofErr w:type="spellStart"/>
      <w:r>
        <w:t>auff</w:t>
      </w:r>
      <w:proofErr w:type="spellEnd"/>
      <w:r>
        <w:t xml:space="preserve"> das </w:t>
      </w:r>
      <w:proofErr w:type="spellStart"/>
      <w:r>
        <w:t>gebett</w:t>
      </w:r>
      <w:proofErr w:type="spellEnd"/>
      <w:r>
        <w:t xml:space="preserve"> der gläubigen kommen: So sag mir nun / was ist das </w:t>
      </w:r>
      <w:proofErr w:type="spellStart"/>
      <w:r>
        <w:t>gebett</w:t>
      </w:r>
      <w:proofErr w:type="spellEnd"/>
      <w:r>
        <w:t xml:space="preserve">? </w:t>
      </w:r>
    </w:p>
    <w:p w14:paraId="218847BC" w14:textId="77777777" w:rsidR="00EB3C2B" w:rsidRDefault="00EB3C2B" w:rsidP="00EB3C2B">
      <w:pPr>
        <w:pStyle w:val="StandardWeb"/>
      </w:pPr>
      <w:r>
        <w:t xml:space="preserve">A. Das </w:t>
      </w:r>
      <w:proofErr w:type="spellStart"/>
      <w:r>
        <w:t>gebett</w:t>
      </w:r>
      <w:proofErr w:type="spellEnd"/>
      <w:r>
        <w:t xml:space="preserve"> ist ein </w:t>
      </w:r>
      <w:proofErr w:type="spellStart"/>
      <w:r>
        <w:t>vnderthänige</w:t>
      </w:r>
      <w:proofErr w:type="spellEnd"/>
      <w:r>
        <w:t xml:space="preserve"> </w:t>
      </w:r>
      <w:proofErr w:type="spellStart"/>
      <w:r>
        <w:t>erklärung</w:t>
      </w:r>
      <w:proofErr w:type="spellEnd"/>
      <w:r>
        <w:t xml:space="preserve"> eines gläubigen </w:t>
      </w:r>
      <w:proofErr w:type="spellStart"/>
      <w:r>
        <w:t>hertzen</w:t>
      </w:r>
      <w:proofErr w:type="spellEnd"/>
      <w:r>
        <w:t xml:space="preserve"> / da wir von Gott durch Christum </w:t>
      </w:r>
      <w:proofErr w:type="spellStart"/>
      <w:r>
        <w:t>begeren</w:t>
      </w:r>
      <w:proofErr w:type="spellEnd"/>
      <w:r>
        <w:t xml:space="preserve"> / daß </w:t>
      </w:r>
      <w:proofErr w:type="spellStart"/>
      <w:r>
        <w:t>vns</w:t>
      </w:r>
      <w:proofErr w:type="spellEnd"/>
      <w:r>
        <w:t xml:space="preserve"> das gut mitgetheilt / </w:t>
      </w:r>
      <w:proofErr w:type="spellStart"/>
      <w:r>
        <w:t>vnnd</w:t>
      </w:r>
      <w:proofErr w:type="spellEnd"/>
      <w:r>
        <w:t xml:space="preserve"> das böse von </w:t>
      </w:r>
      <w:proofErr w:type="spellStart"/>
      <w:r>
        <w:t>vns</w:t>
      </w:r>
      <w:proofErr w:type="spellEnd"/>
      <w:r>
        <w:t xml:space="preserve"> genommen werde. Oder da wir für die </w:t>
      </w:r>
      <w:proofErr w:type="spellStart"/>
      <w:r>
        <w:t>angebottenen</w:t>
      </w:r>
      <w:proofErr w:type="spellEnd"/>
      <w:r>
        <w:t xml:space="preserve"> </w:t>
      </w:r>
      <w:proofErr w:type="spellStart"/>
      <w:r>
        <w:t>vnnd</w:t>
      </w:r>
      <w:proofErr w:type="spellEnd"/>
      <w:r>
        <w:t xml:space="preserve"> erzeigten </w:t>
      </w:r>
      <w:proofErr w:type="spellStart"/>
      <w:r>
        <w:t>wolthaten</w:t>
      </w:r>
      <w:proofErr w:type="spellEnd"/>
      <w:r>
        <w:t xml:space="preserve"> Gott </w:t>
      </w:r>
      <w:proofErr w:type="spellStart"/>
      <w:r>
        <w:t>dancken</w:t>
      </w:r>
      <w:proofErr w:type="spellEnd"/>
      <w:r>
        <w:t xml:space="preserve"> / </w:t>
      </w:r>
      <w:proofErr w:type="spellStart"/>
      <w:r>
        <w:t>vnd</w:t>
      </w:r>
      <w:proofErr w:type="spellEnd"/>
      <w:r>
        <w:t xml:space="preserve"> den Herrn loben. </w:t>
      </w:r>
    </w:p>
    <w:p w14:paraId="0434CDEB" w14:textId="77777777" w:rsidR="00EB3C2B" w:rsidRDefault="00EB3C2B" w:rsidP="00EB3C2B">
      <w:pPr>
        <w:pStyle w:val="StandardWeb"/>
      </w:pPr>
      <w:r>
        <w:t xml:space="preserve">F. </w:t>
      </w:r>
      <w:proofErr w:type="spellStart"/>
      <w:r>
        <w:t>Jst</w:t>
      </w:r>
      <w:proofErr w:type="spellEnd"/>
      <w:r>
        <w:t xml:space="preserve"> nun das </w:t>
      </w:r>
      <w:proofErr w:type="spellStart"/>
      <w:r>
        <w:t>gebett</w:t>
      </w:r>
      <w:proofErr w:type="spellEnd"/>
      <w:r>
        <w:t xml:space="preserve"> den gläubigen nutz </w:t>
      </w:r>
      <w:proofErr w:type="spellStart"/>
      <w:r>
        <w:t>vnnd</w:t>
      </w:r>
      <w:proofErr w:type="spellEnd"/>
      <w:r>
        <w:t xml:space="preserve"> </w:t>
      </w:r>
      <w:proofErr w:type="spellStart"/>
      <w:r>
        <w:t>nohtwendig</w:t>
      </w:r>
      <w:proofErr w:type="spellEnd"/>
      <w:r>
        <w:t xml:space="preserve">? </w:t>
      </w:r>
    </w:p>
    <w:p w14:paraId="78CC62F2" w14:textId="77777777" w:rsidR="00EB3C2B" w:rsidRDefault="00EB3C2B" w:rsidP="00EB3C2B">
      <w:pPr>
        <w:pStyle w:val="StandardWeb"/>
      </w:pPr>
      <w:r>
        <w:t xml:space="preserve">A. Ob gleich der Herr spricht / er </w:t>
      </w:r>
      <w:proofErr w:type="spellStart"/>
      <w:r>
        <w:t>wüsse</w:t>
      </w:r>
      <w:proofErr w:type="spellEnd"/>
      <w:r>
        <w:t xml:space="preserve"> alle ding / ehe wir sie </w:t>
      </w:r>
      <w:proofErr w:type="spellStart"/>
      <w:r>
        <w:t>begeren</w:t>
      </w:r>
      <w:proofErr w:type="spellEnd"/>
      <w:r>
        <w:t xml:space="preserve"> / so hat er </w:t>
      </w:r>
      <w:proofErr w:type="spellStart"/>
      <w:r>
        <w:t>vns</w:t>
      </w:r>
      <w:proofErr w:type="spellEnd"/>
      <w:r>
        <w:t xml:space="preserve"> doch selbst geheissen ohne </w:t>
      </w:r>
      <w:proofErr w:type="spellStart"/>
      <w:r>
        <w:t>vnderlaß</w:t>
      </w:r>
      <w:proofErr w:type="spellEnd"/>
      <w:r>
        <w:t xml:space="preserve"> betten / </w:t>
      </w:r>
      <w:proofErr w:type="spellStart"/>
      <w:r>
        <w:t>vnnd</w:t>
      </w:r>
      <w:proofErr w:type="spellEnd"/>
      <w:r>
        <w:t xml:space="preserve"> hat verheissen er wölle die erhören / die </w:t>
      </w:r>
      <w:proofErr w:type="spellStart"/>
      <w:r>
        <w:t>jn</w:t>
      </w:r>
      <w:proofErr w:type="spellEnd"/>
      <w:r>
        <w:t xml:space="preserve"> </w:t>
      </w:r>
      <w:proofErr w:type="spellStart"/>
      <w:r>
        <w:t>anrüffen</w:t>
      </w:r>
      <w:proofErr w:type="spellEnd"/>
      <w:r>
        <w:t xml:space="preserve">: </w:t>
      </w:r>
      <w:proofErr w:type="spellStart"/>
      <w:r>
        <w:t>Darumb</w:t>
      </w:r>
      <w:proofErr w:type="spellEnd"/>
      <w:r>
        <w:t xml:space="preserve"> ist den gläubigen das </w:t>
      </w:r>
      <w:proofErr w:type="spellStart"/>
      <w:r>
        <w:t>gebett</w:t>
      </w:r>
      <w:proofErr w:type="spellEnd"/>
      <w:r>
        <w:t xml:space="preserve"> nutz </w:t>
      </w:r>
      <w:proofErr w:type="spellStart"/>
      <w:r>
        <w:t>vnd</w:t>
      </w:r>
      <w:proofErr w:type="spellEnd"/>
      <w:r>
        <w:t xml:space="preserve"> </w:t>
      </w:r>
      <w:proofErr w:type="spellStart"/>
      <w:r>
        <w:t>nohtwendig</w:t>
      </w:r>
      <w:proofErr w:type="spellEnd"/>
      <w:r>
        <w:t xml:space="preserve"> / </w:t>
      </w:r>
      <w:proofErr w:type="spellStart"/>
      <w:r>
        <w:t>vnnd</w:t>
      </w:r>
      <w:proofErr w:type="spellEnd"/>
      <w:r>
        <w:t xml:space="preserve"> in keinen weg </w:t>
      </w:r>
      <w:proofErr w:type="spellStart"/>
      <w:r>
        <w:t>vberflüssig</w:t>
      </w:r>
      <w:proofErr w:type="spellEnd"/>
      <w:r>
        <w:t xml:space="preserve">. </w:t>
      </w:r>
    </w:p>
    <w:p w14:paraId="53FCCF0E" w14:textId="77777777" w:rsidR="00EB3C2B" w:rsidRDefault="00EB3C2B" w:rsidP="00EB3C2B">
      <w:pPr>
        <w:pStyle w:val="StandardWeb"/>
      </w:pPr>
      <w:r>
        <w:t xml:space="preserve">F. Wieviel </w:t>
      </w:r>
      <w:proofErr w:type="spellStart"/>
      <w:r>
        <w:t>theil</w:t>
      </w:r>
      <w:proofErr w:type="spellEnd"/>
      <w:r>
        <w:t xml:space="preserve"> hat das </w:t>
      </w:r>
      <w:proofErr w:type="spellStart"/>
      <w:r>
        <w:t>gebett</w:t>
      </w:r>
      <w:proofErr w:type="spellEnd"/>
      <w:r>
        <w:t xml:space="preserve">? </w:t>
      </w:r>
    </w:p>
    <w:p w14:paraId="24A030B7" w14:textId="77777777" w:rsidR="00EB3C2B" w:rsidRDefault="00EB3C2B" w:rsidP="00EB3C2B">
      <w:pPr>
        <w:pStyle w:val="StandardWeb"/>
      </w:pPr>
      <w:r>
        <w:t xml:space="preserve">A. Es hat die </w:t>
      </w:r>
      <w:proofErr w:type="spellStart"/>
      <w:r>
        <w:t>anrüffung</w:t>
      </w:r>
      <w:proofErr w:type="spellEnd"/>
      <w:r>
        <w:t xml:space="preserve"> / mit deren wir in allen </w:t>
      </w:r>
      <w:proofErr w:type="spellStart"/>
      <w:r>
        <w:t>nöhten</w:t>
      </w:r>
      <w:proofErr w:type="spellEnd"/>
      <w:r>
        <w:t xml:space="preserve"> zu Gott </w:t>
      </w:r>
      <w:proofErr w:type="spellStart"/>
      <w:r>
        <w:t>eylen</w:t>
      </w:r>
      <w:proofErr w:type="spellEnd"/>
      <w:r>
        <w:t xml:space="preserve"> </w:t>
      </w:r>
      <w:proofErr w:type="spellStart"/>
      <w:r>
        <w:t>vnd</w:t>
      </w:r>
      <w:proofErr w:type="spellEnd"/>
      <w:r>
        <w:t xml:space="preserve"> </w:t>
      </w:r>
      <w:proofErr w:type="spellStart"/>
      <w:r>
        <w:t>begeren</w:t>
      </w:r>
      <w:proofErr w:type="spellEnd"/>
      <w:r>
        <w:t xml:space="preserve"> / daß </w:t>
      </w:r>
      <w:proofErr w:type="spellStart"/>
      <w:r>
        <w:t>vns</w:t>
      </w:r>
      <w:proofErr w:type="spellEnd"/>
      <w:r>
        <w:t xml:space="preserve"> etwas mitgetheilt werde / oder daß wir durch </w:t>
      </w:r>
      <w:proofErr w:type="spellStart"/>
      <w:r>
        <w:t>jhn</w:t>
      </w:r>
      <w:proofErr w:type="spellEnd"/>
      <w:r>
        <w:t xml:space="preserve"> </w:t>
      </w:r>
      <w:proofErr w:type="spellStart"/>
      <w:r>
        <w:t>erlößt</w:t>
      </w:r>
      <w:proofErr w:type="spellEnd"/>
      <w:r>
        <w:t xml:space="preserve"> werden: Es hat auch die </w:t>
      </w:r>
      <w:proofErr w:type="spellStart"/>
      <w:r>
        <w:t>dancksagung</w:t>
      </w:r>
      <w:proofErr w:type="spellEnd"/>
      <w:r>
        <w:t xml:space="preserve"> für die </w:t>
      </w:r>
      <w:proofErr w:type="spellStart"/>
      <w:r>
        <w:t>erzeygten</w:t>
      </w:r>
      <w:proofErr w:type="spellEnd"/>
      <w:r>
        <w:t xml:space="preserve"> </w:t>
      </w:r>
      <w:proofErr w:type="spellStart"/>
      <w:r>
        <w:t>wolthaten</w:t>
      </w:r>
      <w:proofErr w:type="spellEnd"/>
      <w:r>
        <w:t xml:space="preserve"> / oder für die </w:t>
      </w:r>
      <w:proofErr w:type="spellStart"/>
      <w:r>
        <w:t>erlösung</w:t>
      </w:r>
      <w:proofErr w:type="spellEnd"/>
      <w:r>
        <w:t xml:space="preserve"> vom bösen. </w:t>
      </w:r>
      <w:proofErr w:type="spellStart"/>
      <w:r>
        <w:t>Vber</w:t>
      </w:r>
      <w:proofErr w:type="spellEnd"/>
      <w:r>
        <w:t xml:space="preserve"> dieß so ist auch ein </w:t>
      </w:r>
      <w:proofErr w:type="spellStart"/>
      <w:r>
        <w:t>besonderbar</w:t>
      </w:r>
      <w:proofErr w:type="spellEnd"/>
      <w:r>
        <w:t xml:space="preserve"> </w:t>
      </w:r>
      <w:proofErr w:type="spellStart"/>
      <w:r>
        <w:t>gebett</w:t>
      </w:r>
      <w:proofErr w:type="spellEnd"/>
      <w:r>
        <w:t xml:space="preserve"> / da ein jeder bey </w:t>
      </w:r>
      <w:proofErr w:type="spellStart"/>
      <w:r>
        <w:t>jhm</w:t>
      </w:r>
      <w:proofErr w:type="spellEnd"/>
      <w:r>
        <w:t xml:space="preserve"> selbst / </w:t>
      </w:r>
      <w:proofErr w:type="spellStart"/>
      <w:r>
        <w:t>inn</w:t>
      </w:r>
      <w:proofErr w:type="spellEnd"/>
      <w:r>
        <w:t xml:space="preserve"> seinem </w:t>
      </w:r>
      <w:proofErr w:type="spellStart"/>
      <w:r>
        <w:t>kämerlin</w:t>
      </w:r>
      <w:proofErr w:type="spellEnd"/>
      <w:r>
        <w:t xml:space="preserve"> Gott bittet: Es ist auch ein gemein </w:t>
      </w:r>
      <w:proofErr w:type="spellStart"/>
      <w:r>
        <w:t>gebett</w:t>
      </w:r>
      <w:proofErr w:type="spellEnd"/>
      <w:r>
        <w:t xml:space="preserve"> / das in der Heiligen </w:t>
      </w:r>
      <w:proofErr w:type="spellStart"/>
      <w:r>
        <w:t>versamlung</w:t>
      </w:r>
      <w:proofErr w:type="spellEnd"/>
      <w:r>
        <w:t xml:space="preserve"> verrichtet </w:t>
      </w:r>
      <w:proofErr w:type="spellStart"/>
      <w:r>
        <w:t>wirdt</w:t>
      </w:r>
      <w:proofErr w:type="spellEnd"/>
      <w:r>
        <w:t xml:space="preserve">. </w:t>
      </w:r>
    </w:p>
    <w:p w14:paraId="3079B426" w14:textId="77777777" w:rsidR="00EB3C2B" w:rsidRDefault="00EB3C2B" w:rsidP="00EB3C2B">
      <w:pPr>
        <w:pStyle w:val="StandardWeb"/>
      </w:pPr>
      <w:r>
        <w:t xml:space="preserve">F. Wen </w:t>
      </w:r>
      <w:proofErr w:type="spellStart"/>
      <w:r>
        <w:t>sol</w:t>
      </w:r>
      <w:proofErr w:type="spellEnd"/>
      <w:r>
        <w:t xml:space="preserve"> man </w:t>
      </w:r>
      <w:proofErr w:type="spellStart"/>
      <w:r>
        <w:t>anrüffen</w:t>
      </w:r>
      <w:proofErr w:type="spellEnd"/>
      <w:r>
        <w:t xml:space="preserve">? </w:t>
      </w:r>
    </w:p>
    <w:p w14:paraId="4800DD36" w14:textId="77777777" w:rsidR="00EB3C2B" w:rsidRDefault="00EB3C2B" w:rsidP="00EB3C2B">
      <w:pPr>
        <w:pStyle w:val="StandardWeb"/>
      </w:pPr>
      <w:r>
        <w:t xml:space="preserve">A. Allein Gott. Weil er allein alle ding weißt / allenthalben gegenwertig </w:t>
      </w:r>
      <w:proofErr w:type="spellStart"/>
      <w:r>
        <w:t>vnd</w:t>
      </w:r>
      <w:proofErr w:type="spellEnd"/>
      <w:r>
        <w:t xml:space="preserve"> allmächtig ist. So lehret auch die </w:t>
      </w:r>
      <w:proofErr w:type="spellStart"/>
      <w:r>
        <w:t>Schrifft</w:t>
      </w:r>
      <w:proofErr w:type="spellEnd"/>
      <w:r>
        <w:t xml:space="preserve"> / daß man kein anderen </w:t>
      </w:r>
      <w:proofErr w:type="spellStart"/>
      <w:r>
        <w:t>anbetten</w:t>
      </w:r>
      <w:proofErr w:type="spellEnd"/>
      <w:r>
        <w:t xml:space="preserve"> solle: </w:t>
      </w:r>
      <w:proofErr w:type="spellStart"/>
      <w:r>
        <w:t>Vnd</w:t>
      </w:r>
      <w:proofErr w:type="spellEnd"/>
      <w:r>
        <w:t xml:space="preserve"> alle Heiligen haben kein andern / denn allein Gott </w:t>
      </w:r>
      <w:proofErr w:type="spellStart"/>
      <w:r>
        <w:t>angeruffen</w:t>
      </w:r>
      <w:proofErr w:type="spellEnd"/>
      <w:r>
        <w:t xml:space="preserve">. </w:t>
      </w:r>
    </w:p>
    <w:p w14:paraId="64333E6D" w14:textId="77777777" w:rsidR="00EB3C2B" w:rsidRDefault="00EB3C2B" w:rsidP="00EB3C2B">
      <w:pPr>
        <w:pStyle w:val="StandardWeb"/>
      </w:pPr>
      <w:r>
        <w:t xml:space="preserve">F. So meinest du / man </w:t>
      </w:r>
      <w:proofErr w:type="spellStart"/>
      <w:r>
        <w:t>sölle</w:t>
      </w:r>
      <w:proofErr w:type="spellEnd"/>
      <w:r>
        <w:t xml:space="preserve"> die Heiligen im Himmel nicht </w:t>
      </w:r>
      <w:proofErr w:type="spellStart"/>
      <w:r>
        <w:t>anrüffen</w:t>
      </w:r>
      <w:proofErr w:type="spellEnd"/>
      <w:r>
        <w:t xml:space="preserve">. </w:t>
      </w:r>
    </w:p>
    <w:p w14:paraId="1CEEC553" w14:textId="77777777" w:rsidR="00EB3C2B" w:rsidRDefault="00EB3C2B" w:rsidP="00EB3C2B">
      <w:pPr>
        <w:pStyle w:val="StandardWeb"/>
      </w:pPr>
      <w:r>
        <w:t xml:space="preserve">A. Man </w:t>
      </w:r>
      <w:proofErr w:type="spellStart"/>
      <w:r>
        <w:t>sol</w:t>
      </w:r>
      <w:proofErr w:type="spellEnd"/>
      <w:r>
        <w:t xml:space="preserve"> die Heiligen nicht </w:t>
      </w:r>
      <w:proofErr w:type="spellStart"/>
      <w:r>
        <w:t>anrüffen</w:t>
      </w:r>
      <w:proofErr w:type="spellEnd"/>
      <w:r>
        <w:t xml:space="preserve">. Denn sie wissen nicht alle ding / </w:t>
      </w:r>
      <w:proofErr w:type="spellStart"/>
      <w:r>
        <w:t>vnnd</w:t>
      </w:r>
      <w:proofErr w:type="spellEnd"/>
      <w:r>
        <w:t xml:space="preserve"> </w:t>
      </w:r>
      <w:proofErr w:type="spellStart"/>
      <w:r>
        <w:t>seind</w:t>
      </w:r>
      <w:proofErr w:type="spellEnd"/>
      <w:r>
        <w:t xml:space="preserve"> nicht allenthalben zugegen oder allmächtig. Man </w:t>
      </w:r>
      <w:proofErr w:type="spellStart"/>
      <w:r>
        <w:t>rüfft</w:t>
      </w:r>
      <w:proofErr w:type="spellEnd"/>
      <w:r>
        <w:t xml:space="preserve"> auch den an / </w:t>
      </w:r>
      <w:proofErr w:type="spellStart"/>
      <w:r>
        <w:t>inn</w:t>
      </w:r>
      <w:proofErr w:type="spellEnd"/>
      <w:r>
        <w:t xml:space="preserve"> den man glaubt. Man glaubt aber allein in Gott / </w:t>
      </w:r>
      <w:proofErr w:type="spellStart"/>
      <w:r>
        <w:t>vnnd</w:t>
      </w:r>
      <w:proofErr w:type="spellEnd"/>
      <w:r>
        <w:t xml:space="preserve"> nicht an die Heiligen. </w:t>
      </w:r>
      <w:proofErr w:type="spellStart"/>
      <w:r>
        <w:t>Darumb</w:t>
      </w:r>
      <w:proofErr w:type="spellEnd"/>
      <w:r>
        <w:t xml:space="preserve"> </w:t>
      </w:r>
      <w:proofErr w:type="spellStart"/>
      <w:r>
        <w:t>sol</w:t>
      </w:r>
      <w:proofErr w:type="spellEnd"/>
      <w:r>
        <w:t xml:space="preserve"> man Gott </w:t>
      </w:r>
      <w:proofErr w:type="spellStart"/>
      <w:r>
        <w:t>anrüffen</w:t>
      </w:r>
      <w:proofErr w:type="spellEnd"/>
      <w:r>
        <w:t xml:space="preserve"> / </w:t>
      </w:r>
      <w:proofErr w:type="spellStart"/>
      <w:r>
        <w:t>vnnd</w:t>
      </w:r>
      <w:proofErr w:type="spellEnd"/>
      <w:r>
        <w:t xml:space="preserve"> nicht die Heiligen. </w:t>
      </w:r>
      <w:proofErr w:type="spellStart"/>
      <w:r>
        <w:t>Vnnd</w:t>
      </w:r>
      <w:proofErr w:type="spellEnd"/>
      <w:r>
        <w:t xml:space="preserve"> weil Gott allein alle ding / die wir </w:t>
      </w:r>
      <w:proofErr w:type="spellStart"/>
      <w:r>
        <w:t>begeren</w:t>
      </w:r>
      <w:proofErr w:type="spellEnd"/>
      <w:r>
        <w:t xml:space="preserve"> / </w:t>
      </w:r>
      <w:proofErr w:type="spellStart"/>
      <w:r>
        <w:t>vns</w:t>
      </w:r>
      <w:proofErr w:type="spellEnd"/>
      <w:r>
        <w:t xml:space="preserve"> </w:t>
      </w:r>
      <w:proofErr w:type="spellStart"/>
      <w:r>
        <w:t>auß</w:t>
      </w:r>
      <w:proofErr w:type="spellEnd"/>
      <w:r>
        <w:t xml:space="preserve"> </w:t>
      </w:r>
      <w:proofErr w:type="spellStart"/>
      <w:r>
        <w:t>freyer</w:t>
      </w:r>
      <w:proofErr w:type="spellEnd"/>
      <w:r>
        <w:t xml:space="preserve"> </w:t>
      </w:r>
      <w:proofErr w:type="spellStart"/>
      <w:r>
        <w:t>güte</w:t>
      </w:r>
      <w:proofErr w:type="spellEnd"/>
      <w:r>
        <w:t xml:space="preserve"> / </w:t>
      </w:r>
      <w:proofErr w:type="spellStart"/>
      <w:r>
        <w:t>vnnd</w:t>
      </w:r>
      <w:proofErr w:type="spellEnd"/>
      <w:r>
        <w:t xml:space="preserve"> </w:t>
      </w:r>
      <w:proofErr w:type="spellStart"/>
      <w:r>
        <w:t>freygäbe</w:t>
      </w:r>
      <w:proofErr w:type="spellEnd"/>
      <w:r>
        <w:t xml:space="preserve"> mittheilt / so haben wir kein </w:t>
      </w:r>
      <w:proofErr w:type="spellStart"/>
      <w:r>
        <w:t>vrsach</w:t>
      </w:r>
      <w:proofErr w:type="spellEnd"/>
      <w:r>
        <w:t xml:space="preserve"> zu den Heiligen </w:t>
      </w:r>
      <w:proofErr w:type="spellStart"/>
      <w:r>
        <w:t>zulauffen</w:t>
      </w:r>
      <w:proofErr w:type="spellEnd"/>
      <w:r>
        <w:t xml:space="preserve">. </w:t>
      </w:r>
    </w:p>
    <w:p w14:paraId="0F14BFF2" w14:textId="77777777" w:rsidR="00EB3C2B" w:rsidRDefault="00EB3C2B" w:rsidP="00EB3C2B">
      <w:pPr>
        <w:pStyle w:val="StandardWeb"/>
      </w:pPr>
      <w:r>
        <w:t xml:space="preserve">F. Durch wen </w:t>
      </w:r>
      <w:proofErr w:type="spellStart"/>
      <w:r>
        <w:t>sol</w:t>
      </w:r>
      <w:proofErr w:type="spellEnd"/>
      <w:r>
        <w:t xml:space="preserve"> man Gott </w:t>
      </w:r>
      <w:proofErr w:type="spellStart"/>
      <w:r>
        <w:t>anrüffen</w:t>
      </w:r>
      <w:proofErr w:type="spellEnd"/>
      <w:r>
        <w:t xml:space="preserve">: </w:t>
      </w:r>
      <w:proofErr w:type="spellStart"/>
      <w:r>
        <w:t>Bedörffen</w:t>
      </w:r>
      <w:proofErr w:type="spellEnd"/>
      <w:r>
        <w:t xml:space="preserve"> wir nicht eines Mittlers / </w:t>
      </w:r>
      <w:proofErr w:type="spellStart"/>
      <w:r>
        <w:t>Vnderhändlers</w:t>
      </w:r>
      <w:proofErr w:type="spellEnd"/>
      <w:r>
        <w:t xml:space="preserve"> / oder </w:t>
      </w:r>
      <w:proofErr w:type="spellStart"/>
      <w:r>
        <w:t>Fürsprächen</w:t>
      </w:r>
      <w:proofErr w:type="spellEnd"/>
      <w:r>
        <w:t xml:space="preserve">? </w:t>
      </w:r>
    </w:p>
    <w:p w14:paraId="2A1462A2" w14:textId="77777777" w:rsidR="00EB3C2B" w:rsidRDefault="00EB3C2B" w:rsidP="00EB3C2B">
      <w:pPr>
        <w:pStyle w:val="StandardWeb"/>
      </w:pPr>
      <w:r>
        <w:t xml:space="preserve">A. Christus ist </w:t>
      </w:r>
      <w:proofErr w:type="spellStart"/>
      <w:r>
        <w:t>vnser</w:t>
      </w:r>
      <w:proofErr w:type="spellEnd"/>
      <w:r>
        <w:t xml:space="preserve"> </w:t>
      </w:r>
      <w:proofErr w:type="spellStart"/>
      <w:r>
        <w:t>Vnderhändler</w:t>
      </w:r>
      <w:proofErr w:type="spellEnd"/>
      <w:r>
        <w:t xml:space="preserve"> / Mittler </w:t>
      </w:r>
      <w:proofErr w:type="spellStart"/>
      <w:r>
        <w:t>vnnd</w:t>
      </w:r>
      <w:proofErr w:type="spellEnd"/>
      <w:r>
        <w:t xml:space="preserve"> </w:t>
      </w:r>
      <w:proofErr w:type="spellStart"/>
      <w:r>
        <w:t>Fürspräch</w:t>
      </w:r>
      <w:proofErr w:type="spellEnd"/>
      <w:r>
        <w:t xml:space="preserve"> bey dem Vatter im Himmel / durch den </w:t>
      </w:r>
      <w:proofErr w:type="spellStart"/>
      <w:r>
        <w:t>söllen</w:t>
      </w:r>
      <w:proofErr w:type="spellEnd"/>
      <w:r>
        <w:t xml:space="preserve"> wir / </w:t>
      </w:r>
      <w:proofErr w:type="spellStart"/>
      <w:r>
        <w:t>auß</w:t>
      </w:r>
      <w:proofErr w:type="spellEnd"/>
      <w:r>
        <w:t xml:space="preserve"> </w:t>
      </w:r>
      <w:proofErr w:type="spellStart"/>
      <w:r>
        <w:t>geheiß</w:t>
      </w:r>
      <w:proofErr w:type="spellEnd"/>
      <w:r>
        <w:t xml:space="preserve"> Gottes / all </w:t>
      </w:r>
      <w:proofErr w:type="spellStart"/>
      <w:r>
        <w:t>vnser</w:t>
      </w:r>
      <w:proofErr w:type="spellEnd"/>
      <w:r>
        <w:t xml:space="preserve"> </w:t>
      </w:r>
      <w:proofErr w:type="spellStart"/>
      <w:r>
        <w:t>gebett</w:t>
      </w:r>
      <w:proofErr w:type="spellEnd"/>
      <w:r>
        <w:t xml:space="preserve"> dem Vatter </w:t>
      </w:r>
      <w:proofErr w:type="spellStart"/>
      <w:r>
        <w:t>fürbringen</w:t>
      </w:r>
      <w:proofErr w:type="spellEnd"/>
      <w:r>
        <w:t xml:space="preserve">. Denn dieß </w:t>
      </w:r>
      <w:proofErr w:type="spellStart"/>
      <w:r>
        <w:t>wirdt</w:t>
      </w:r>
      <w:proofErr w:type="spellEnd"/>
      <w:r>
        <w:t xml:space="preserve"> mit </w:t>
      </w:r>
      <w:proofErr w:type="spellStart"/>
      <w:r>
        <w:t>außgetruckten</w:t>
      </w:r>
      <w:proofErr w:type="spellEnd"/>
      <w:r>
        <w:t xml:space="preserve"> worten in der </w:t>
      </w:r>
      <w:proofErr w:type="spellStart"/>
      <w:r>
        <w:t>Euangelischen</w:t>
      </w:r>
      <w:proofErr w:type="spellEnd"/>
      <w:r>
        <w:t xml:space="preserve"> </w:t>
      </w:r>
      <w:proofErr w:type="spellStart"/>
      <w:r>
        <w:t>vnd</w:t>
      </w:r>
      <w:proofErr w:type="spellEnd"/>
      <w:r>
        <w:t xml:space="preserve"> Apostolischen lehre angezeiget / Johan. 16.1. Timoth. 2. Rom. 8. Hebr. 9.1. Johan. 2. </w:t>
      </w:r>
    </w:p>
    <w:p w14:paraId="6B18B1C6" w14:textId="77777777" w:rsidR="00EB3C2B" w:rsidRDefault="00EB3C2B" w:rsidP="00EB3C2B">
      <w:pPr>
        <w:pStyle w:val="StandardWeb"/>
      </w:pPr>
      <w:r>
        <w:t xml:space="preserve">F. So </w:t>
      </w:r>
      <w:proofErr w:type="spellStart"/>
      <w:r>
        <w:t>sihe</w:t>
      </w:r>
      <w:proofErr w:type="spellEnd"/>
      <w:r>
        <w:t xml:space="preserve"> ich </w:t>
      </w:r>
      <w:proofErr w:type="spellStart"/>
      <w:r>
        <w:t>wol</w:t>
      </w:r>
      <w:proofErr w:type="spellEnd"/>
      <w:r>
        <w:t xml:space="preserve"> / du </w:t>
      </w:r>
      <w:proofErr w:type="spellStart"/>
      <w:r>
        <w:t>heltest</w:t>
      </w:r>
      <w:proofErr w:type="spellEnd"/>
      <w:r>
        <w:t xml:space="preserve"> nicht viel </w:t>
      </w:r>
      <w:proofErr w:type="spellStart"/>
      <w:r>
        <w:t>auff</w:t>
      </w:r>
      <w:proofErr w:type="spellEnd"/>
      <w:r>
        <w:t xml:space="preserve"> der </w:t>
      </w:r>
      <w:proofErr w:type="spellStart"/>
      <w:r>
        <w:t>fürbitt</w:t>
      </w:r>
      <w:proofErr w:type="spellEnd"/>
      <w:r>
        <w:t xml:space="preserve"> der Heiligen im Himmel. </w:t>
      </w:r>
    </w:p>
    <w:p w14:paraId="2D68D95D" w14:textId="77777777" w:rsidR="00EB3C2B" w:rsidRDefault="00EB3C2B" w:rsidP="00EB3C2B">
      <w:pPr>
        <w:pStyle w:val="StandardWeb"/>
      </w:pPr>
      <w:r>
        <w:t xml:space="preserve">A. Weil Christus der Herr alle zeit zur rechten deß Vatters für </w:t>
      </w:r>
      <w:proofErr w:type="spellStart"/>
      <w:r>
        <w:t>vns</w:t>
      </w:r>
      <w:proofErr w:type="spellEnd"/>
      <w:r>
        <w:t xml:space="preserve"> erscheint / </w:t>
      </w:r>
      <w:proofErr w:type="spellStart"/>
      <w:r>
        <w:t>vnd</w:t>
      </w:r>
      <w:proofErr w:type="spellEnd"/>
      <w:r>
        <w:t xml:space="preserve"> </w:t>
      </w:r>
      <w:proofErr w:type="spellStart"/>
      <w:r>
        <w:t>vns</w:t>
      </w:r>
      <w:proofErr w:type="spellEnd"/>
      <w:r>
        <w:t xml:space="preserve"> </w:t>
      </w:r>
      <w:proofErr w:type="spellStart"/>
      <w:r>
        <w:t>vertrittet</w:t>
      </w:r>
      <w:proofErr w:type="spellEnd"/>
      <w:r>
        <w:t xml:space="preserve"> / </w:t>
      </w:r>
      <w:proofErr w:type="spellStart"/>
      <w:r>
        <w:t>vnd</w:t>
      </w:r>
      <w:proofErr w:type="spellEnd"/>
      <w:r>
        <w:t xml:space="preserve"> kein Heiliger im </w:t>
      </w:r>
      <w:proofErr w:type="spellStart"/>
      <w:r>
        <w:t>Himel</w:t>
      </w:r>
      <w:proofErr w:type="spellEnd"/>
      <w:r>
        <w:t xml:space="preserve"> </w:t>
      </w:r>
      <w:proofErr w:type="spellStart"/>
      <w:r>
        <w:t>jhme</w:t>
      </w:r>
      <w:proofErr w:type="spellEnd"/>
      <w:r>
        <w:t xml:space="preserve"> gleich </w:t>
      </w:r>
      <w:proofErr w:type="spellStart"/>
      <w:r>
        <w:t>kan</w:t>
      </w:r>
      <w:proofErr w:type="spellEnd"/>
      <w:r>
        <w:t xml:space="preserve"> oder </w:t>
      </w:r>
      <w:proofErr w:type="spellStart"/>
      <w:r>
        <w:t>sol</w:t>
      </w:r>
      <w:proofErr w:type="spellEnd"/>
      <w:r>
        <w:t xml:space="preserve"> geachtet werden / </w:t>
      </w:r>
      <w:proofErr w:type="spellStart"/>
      <w:r>
        <w:t>vnnd</w:t>
      </w:r>
      <w:proofErr w:type="spellEnd"/>
      <w:r>
        <w:t xml:space="preserve"> derowegen einer aller Heiligen genugsam ist / so sehe ich nicht </w:t>
      </w:r>
      <w:proofErr w:type="spellStart"/>
      <w:r>
        <w:t>vrsach</w:t>
      </w:r>
      <w:proofErr w:type="spellEnd"/>
      <w:r>
        <w:t xml:space="preserve"> / </w:t>
      </w:r>
      <w:proofErr w:type="spellStart"/>
      <w:r>
        <w:t>darumb</w:t>
      </w:r>
      <w:proofErr w:type="spellEnd"/>
      <w:r>
        <w:t xml:space="preserve"> ich die </w:t>
      </w:r>
      <w:proofErr w:type="spellStart"/>
      <w:r>
        <w:t>fürbitt</w:t>
      </w:r>
      <w:proofErr w:type="spellEnd"/>
      <w:r>
        <w:t xml:space="preserve"> der Heiligen entweder hoch halten / oder </w:t>
      </w:r>
      <w:proofErr w:type="spellStart"/>
      <w:r>
        <w:t>nit</w:t>
      </w:r>
      <w:proofErr w:type="spellEnd"/>
      <w:r>
        <w:t xml:space="preserve"> gar verachte: </w:t>
      </w:r>
      <w:proofErr w:type="spellStart"/>
      <w:r>
        <w:t>Jnsonderheit</w:t>
      </w:r>
      <w:proofErr w:type="spellEnd"/>
      <w:r>
        <w:t xml:space="preserve"> weil die </w:t>
      </w:r>
      <w:proofErr w:type="spellStart"/>
      <w:r>
        <w:t>Schrifft</w:t>
      </w:r>
      <w:proofErr w:type="spellEnd"/>
      <w:r>
        <w:t xml:space="preserve"> nichts meldet von </w:t>
      </w:r>
      <w:proofErr w:type="spellStart"/>
      <w:r>
        <w:t>jrer</w:t>
      </w:r>
      <w:proofErr w:type="spellEnd"/>
      <w:r>
        <w:t xml:space="preserve"> </w:t>
      </w:r>
      <w:proofErr w:type="spellStart"/>
      <w:r>
        <w:t>fürbitt</w:t>
      </w:r>
      <w:proofErr w:type="spellEnd"/>
      <w:r>
        <w:t xml:space="preserve"> bey Gott: </w:t>
      </w:r>
      <w:proofErr w:type="spellStart"/>
      <w:r>
        <w:t>Vnd</w:t>
      </w:r>
      <w:proofErr w:type="spellEnd"/>
      <w:r>
        <w:t xml:space="preserve"> man auch kein </w:t>
      </w:r>
      <w:proofErr w:type="spellStart"/>
      <w:r>
        <w:t>exempel</w:t>
      </w:r>
      <w:proofErr w:type="spellEnd"/>
      <w:r>
        <w:t xml:space="preserve"> der </w:t>
      </w:r>
      <w:proofErr w:type="spellStart"/>
      <w:r>
        <w:t>Schrifft</w:t>
      </w:r>
      <w:proofErr w:type="spellEnd"/>
      <w:r>
        <w:t xml:space="preserve"> hat / die da zeugen / daß die Heiligen </w:t>
      </w:r>
      <w:proofErr w:type="spellStart"/>
      <w:r>
        <w:t>auff</w:t>
      </w:r>
      <w:proofErr w:type="spellEnd"/>
      <w:r>
        <w:t xml:space="preserve"> erden der Heiligen im </w:t>
      </w:r>
      <w:proofErr w:type="spellStart"/>
      <w:r>
        <w:t>Himel</w:t>
      </w:r>
      <w:proofErr w:type="spellEnd"/>
      <w:r>
        <w:t xml:space="preserve"> </w:t>
      </w:r>
      <w:proofErr w:type="spellStart"/>
      <w:r>
        <w:t>fürbitt</w:t>
      </w:r>
      <w:proofErr w:type="spellEnd"/>
      <w:r>
        <w:t xml:space="preserve"> </w:t>
      </w:r>
      <w:proofErr w:type="spellStart"/>
      <w:r>
        <w:t>begert</w:t>
      </w:r>
      <w:proofErr w:type="spellEnd"/>
      <w:r>
        <w:t xml:space="preserve"> haben. </w:t>
      </w:r>
    </w:p>
    <w:p w14:paraId="2A6795EF" w14:textId="77777777" w:rsidR="00EB3C2B" w:rsidRDefault="00EB3C2B" w:rsidP="00EB3C2B">
      <w:pPr>
        <w:pStyle w:val="StandardWeb"/>
      </w:pPr>
      <w:r>
        <w:t xml:space="preserve">F. Wohin ist das </w:t>
      </w:r>
      <w:proofErr w:type="spellStart"/>
      <w:r>
        <w:t>gebett</w:t>
      </w:r>
      <w:proofErr w:type="spellEnd"/>
      <w:r>
        <w:t xml:space="preserve"> der gläubigen gerichtet? </w:t>
      </w:r>
    </w:p>
    <w:p w14:paraId="62EFC0CC" w14:textId="77777777" w:rsidR="00EB3C2B" w:rsidRDefault="00EB3C2B" w:rsidP="00EB3C2B">
      <w:pPr>
        <w:pStyle w:val="StandardWeb"/>
      </w:pPr>
      <w:r>
        <w:t xml:space="preserve">A. Daß sie von Gott erhört werden / </w:t>
      </w:r>
      <w:proofErr w:type="spellStart"/>
      <w:r>
        <w:t>vnd</w:t>
      </w:r>
      <w:proofErr w:type="spellEnd"/>
      <w:r>
        <w:t xml:space="preserve"> von </w:t>
      </w:r>
      <w:proofErr w:type="spellStart"/>
      <w:r>
        <w:t>jhm</w:t>
      </w:r>
      <w:proofErr w:type="spellEnd"/>
      <w:r>
        <w:t xml:space="preserve"> empfahen / was </w:t>
      </w:r>
      <w:proofErr w:type="spellStart"/>
      <w:r>
        <w:t>jhnen</w:t>
      </w:r>
      <w:proofErr w:type="spellEnd"/>
      <w:r>
        <w:t xml:space="preserve"> zu </w:t>
      </w:r>
      <w:proofErr w:type="spellStart"/>
      <w:r>
        <w:t>seel</w:t>
      </w:r>
      <w:proofErr w:type="spellEnd"/>
      <w:r>
        <w:t xml:space="preserve"> </w:t>
      </w:r>
      <w:proofErr w:type="spellStart"/>
      <w:r>
        <w:t>vnd</w:t>
      </w:r>
      <w:proofErr w:type="spellEnd"/>
      <w:r>
        <w:t xml:space="preserve"> leib von </w:t>
      </w:r>
      <w:proofErr w:type="spellStart"/>
      <w:r>
        <w:t>nöhten</w:t>
      </w:r>
      <w:proofErr w:type="spellEnd"/>
      <w:r>
        <w:t xml:space="preserve"> ist / </w:t>
      </w:r>
      <w:proofErr w:type="spellStart"/>
      <w:r>
        <w:t>vnd</w:t>
      </w:r>
      <w:proofErr w:type="spellEnd"/>
      <w:r>
        <w:t xml:space="preserve"> daß sie </w:t>
      </w:r>
      <w:proofErr w:type="spellStart"/>
      <w:r>
        <w:t>jhn</w:t>
      </w:r>
      <w:proofErr w:type="spellEnd"/>
      <w:r>
        <w:t xml:space="preserve"> loben. </w:t>
      </w:r>
    </w:p>
    <w:p w14:paraId="22C43D2F" w14:textId="77777777" w:rsidR="00EB3C2B" w:rsidRDefault="00EB3C2B" w:rsidP="00EB3C2B">
      <w:pPr>
        <w:pStyle w:val="StandardWeb"/>
      </w:pPr>
      <w:r>
        <w:t xml:space="preserve">F. Was ist den bettenden </w:t>
      </w:r>
      <w:proofErr w:type="spellStart"/>
      <w:r>
        <w:t>fürnemlich</w:t>
      </w:r>
      <w:proofErr w:type="spellEnd"/>
      <w:r>
        <w:t xml:space="preserve"> von </w:t>
      </w:r>
      <w:proofErr w:type="spellStart"/>
      <w:r>
        <w:t>nöten</w:t>
      </w:r>
      <w:proofErr w:type="spellEnd"/>
      <w:r>
        <w:t xml:space="preserve">? </w:t>
      </w:r>
    </w:p>
    <w:p w14:paraId="5D6BFD34" w14:textId="77777777" w:rsidR="00EB3C2B" w:rsidRDefault="00EB3C2B" w:rsidP="00EB3C2B">
      <w:pPr>
        <w:pStyle w:val="StandardWeb"/>
      </w:pPr>
      <w:r>
        <w:t xml:space="preserve">A. Von allen dingen der wahr glaub: Demnach </w:t>
      </w:r>
      <w:proofErr w:type="spellStart"/>
      <w:r>
        <w:t>vnsere</w:t>
      </w:r>
      <w:proofErr w:type="spellEnd"/>
      <w:r>
        <w:t xml:space="preserve"> </w:t>
      </w:r>
      <w:proofErr w:type="spellStart"/>
      <w:r>
        <w:t>demütigkeit</w:t>
      </w:r>
      <w:proofErr w:type="spellEnd"/>
      <w:r>
        <w:t xml:space="preserve"> vor Gott: </w:t>
      </w:r>
      <w:proofErr w:type="spellStart"/>
      <w:r>
        <w:t>Jtem</w:t>
      </w:r>
      <w:proofErr w:type="spellEnd"/>
      <w:r>
        <w:t xml:space="preserve"> der </w:t>
      </w:r>
      <w:proofErr w:type="spellStart"/>
      <w:r>
        <w:t>eyfer</w:t>
      </w:r>
      <w:proofErr w:type="spellEnd"/>
      <w:r>
        <w:t xml:space="preserve"> </w:t>
      </w:r>
      <w:proofErr w:type="spellStart"/>
      <w:r>
        <w:t>vnnd</w:t>
      </w:r>
      <w:proofErr w:type="spellEnd"/>
      <w:r>
        <w:t xml:space="preserve"> die </w:t>
      </w:r>
      <w:proofErr w:type="spellStart"/>
      <w:r>
        <w:t>beständigkeit</w:t>
      </w:r>
      <w:proofErr w:type="spellEnd"/>
      <w:r>
        <w:t xml:space="preserve"> im </w:t>
      </w:r>
      <w:proofErr w:type="spellStart"/>
      <w:r>
        <w:t>gebett</w:t>
      </w:r>
      <w:proofErr w:type="spellEnd"/>
      <w:r>
        <w:t xml:space="preserve"> / </w:t>
      </w:r>
      <w:proofErr w:type="spellStart"/>
      <w:r>
        <w:t>sampt</w:t>
      </w:r>
      <w:proofErr w:type="spellEnd"/>
      <w:r>
        <w:t xml:space="preserve"> einem wachtbaren </w:t>
      </w:r>
      <w:proofErr w:type="spellStart"/>
      <w:r>
        <w:t>vnd</w:t>
      </w:r>
      <w:proofErr w:type="spellEnd"/>
      <w:r>
        <w:t xml:space="preserve"> nüchtern </w:t>
      </w:r>
      <w:proofErr w:type="spellStart"/>
      <w:r>
        <w:t>gemüt</w:t>
      </w:r>
      <w:proofErr w:type="spellEnd"/>
      <w:r>
        <w:t xml:space="preserve">. </w:t>
      </w:r>
    </w:p>
    <w:p w14:paraId="12DD9886" w14:textId="77777777" w:rsidR="00EB3C2B" w:rsidRDefault="00EB3C2B" w:rsidP="00EB3C2B">
      <w:pPr>
        <w:pStyle w:val="StandardWeb"/>
      </w:pPr>
      <w:r>
        <w:t xml:space="preserve">F. </w:t>
      </w:r>
      <w:proofErr w:type="spellStart"/>
      <w:r>
        <w:t>Jst</w:t>
      </w:r>
      <w:proofErr w:type="spellEnd"/>
      <w:r>
        <w:t xml:space="preserve"> es aber gnug zu einem Gottsehligen </w:t>
      </w:r>
      <w:proofErr w:type="spellStart"/>
      <w:r>
        <w:t>gebett</w:t>
      </w:r>
      <w:proofErr w:type="spellEnd"/>
      <w:r>
        <w:t xml:space="preserve"> / wenn die </w:t>
      </w:r>
      <w:proofErr w:type="spellStart"/>
      <w:r>
        <w:t>zung</w:t>
      </w:r>
      <w:proofErr w:type="spellEnd"/>
      <w:r>
        <w:t xml:space="preserve"> </w:t>
      </w:r>
      <w:proofErr w:type="spellStart"/>
      <w:r>
        <w:t>vnd</w:t>
      </w:r>
      <w:proofErr w:type="spellEnd"/>
      <w:r>
        <w:t xml:space="preserve"> die </w:t>
      </w:r>
      <w:proofErr w:type="spellStart"/>
      <w:r>
        <w:t>lippen</w:t>
      </w:r>
      <w:proofErr w:type="spellEnd"/>
      <w:r>
        <w:t xml:space="preserve"> sich bewegen / das </w:t>
      </w:r>
      <w:proofErr w:type="spellStart"/>
      <w:r>
        <w:t>hertz</w:t>
      </w:r>
      <w:proofErr w:type="spellEnd"/>
      <w:r>
        <w:t xml:space="preserve"> aber abwesend ist? </w:t>
      </w:r>
    </w:p>
    <w:p w14:paraId="5A30FDFB" w14:textId="77777777" w:rsidR="00EB3C2B" w:rsidRDefault="00EB3C2B" w:rsidP="00EB3C2B">
      <w:pPr>
        <w:pStyle w:val="StandardWeb"/>
      </w:pPr>
      <w:r>
        <w:t xml:space="preserve">A. Der Herr </w:t>
      </w:r>
      <w:proofErr w:type="spellStart"/>
      <w:r>
        <w:t>wil</w:t>
      </w:r>
      <w:proofErr w:type="spellEnd"/>
      <w:r>
        <w:t xml:space="preserve"> lieber im Geist / denn mit worten </w:t>
      </w:r>
      <w:proofErr w:type="spellStart"/>
      <w:r>
        <w:t>angerüfft</w:t>
      </w:r>
      <w:proofErr w:type="spellEnd"/>
      <w:r>
        <w:t xml:space="preserve"> werden. Die Gottsehligen thun beyde ding </w:t>
      </w:r>
      <w:proofErr w:type="spellStart"/>
      <w:r>
        <w:t>zusamen</w:t>
      </w:r>
      <w:proofErr w:type="spellEnd"/>
      <w:r>
        <w:t xml:space="preserve">. Die </w:t>
      </w:r>
      <w:proofErr w:type="spellStart"/>
      <w:r>
        <w:t>seind</w:t>
      </w:r>
      <w:proofErr w:type="spellEnd"/>
      <w:r>
        <w:t xml:space="preserve"> aber nicht bey sinnen / die in einer geschwinde viel </w:t>
      </w:r>
      <w:proofErr w:type="spellStart"/>
      <w:r>
        <w:t>wort</w:t>
      </w:r>
      <w:proofErr w:type="spellEnd"/>
      <w:r>
        <w:t xml:space="preserve"> ohne </w:t>
      </w:r>
      <w:proofErr w:type="spellStart"/>
      <w:r>
        <w:t>andacht</w:t>
      </w:r>
      <w:proofErr w:type="spellEnd"/>
      <w:r>
        <w:t xml:space="preserve"> </w:t>
      </w:r>
      <w:proofErr w:type="spellStart"/>
      <w:r>
        <w:t>vnd</w:t>
      </w:r>
      <w:proofErr w:type="spellEnd"/>
      <w:r>
        <w:t xml:space="preserve"> verstand / oder in einer </w:t>
      </w:r>
      <w:proofErr w:type="spellStart"/>
      <w:r>
        <w:t>frömbden</w:t>
      </w:r>
      <w:proofErr w:type="spellEnd"/>
      <w:r>
        <w:t xml:space="preserve"> sprach </w:t>
      </w:r>
      <w:proofErr w:type="spellStart"/>
      <w:r>
        <w:t>außgiessen</w:t>
      </w:r>
      <w:proofErr w:type="spellEnd"/>
      <w:r>
        <w:t xml:space="preserve"> / oder sie auch dem Herrn </w:t>
      </w:r>
      <w:proofErr w:type="spellStart"/>
      <w:r>
        <w:t>darzellen</w:t>
      </w:r>
      <w:proofErr w:type="spellEnd"/>
      <w:r>
        <w:t xml:space="preserve">. Von welcher der Herr </w:t>
      </w:r>
      <w:proofErr w:type="spellStart"/>
      <w:r>
        <w:t>redt</w:t>
      </w:r>
      <w:proofErr w:type="spellEnd"/>
      <w:r>
        <w:t xml:space="preserve"> / Matth. am 15. </w:t>
      </w:r>
      <w:proofErr w:type="spellStart"/>
      <w:r>
        <w:t>vnd</w:t>
      </w:r>
      <w:proofErr w:type="spellEnd"/>
      <w:r>
        <w:t xml:space="preserve"> 1. Cor. 14. </w:t>
      </w:r>
    </w:p>
    <w:p w14:paraId="248C73F5" w14:textId="77777777" w:rsidR="00EB3C2B" w:rsidRDefault="00EB3C2B" w:rsidP="00EB3C2B">
      <w:pPr>
        <w:pStyle w:val="StandardWeb"/>
      </w:pPr>
      <w:r>
        <w:t xml:space="preserve">F. Was </w:t>
      </w:r>
      <w:proofErr w:type="spellStart"/>
      <w:r>
        <w:t>sol</w:t>
      </w:r>
      <w:proofErr w:type="spellEnd"/>
      <w:r>
        <w:t xml:space="preserve"> man von Gott </w:t>
      </w:r>
      <w:proofErr w:type="spellStart"/>
      <w:r>
        <w:t>begeren</w:t>
      </w:r>
      <w:proofErr w:type="spellEnd"/>
      <w:r>
        <w:t xml:space="preserve">? </w:t>
      </w:r>
    </w:p>
    <w:p w14:paraId="3B493574" w14:textId="77777777" w:rsidR="00EB3C2B" w:rsidRDefault="00EB3C2B" w:rsidP="00EB3C2B">
      <w:pPr>
        <w:pStyle w:val="StandardWeb"/>
      </w:pPr>
      <w:r>
        <w:t xml:space="preserve">A. Die Gott zugeben </w:t>
      </w:r>
      <w:proofErr w:type="spellStart"/>
      <w:r>
        <w:t>gebüren</w:t>
      </w:r>
      <w:proofErr w:type="spellEnd"/>
      <w:r>
        <w:t xml:space="preserve"> / </w:t>
      </w:r>
      <w:proofErr w:type="spellStart"/>
      <w:r>
        <w:t>vnnd</w:t>
      </w:r>
      <w:proofErr w:type="spellEnd"/>
      <w:r>
        <w:t xml:space="preserve"> mit seinem willen nicht streiten / sondern die er </w:t>
      </w:r>
      <w:proofErr w:type="spellStart"/>
      <w:r>
        <w:t>vns</w:t>
      </w:r>
      <w:proofErr w:type="spellEnd"/>
      <w:r>
        <w:t xml:space="preserve"> hat heissen </w:t>
      </w:r>
      <w:proofErr w:type="spellStart"/>
      <w:r>
        <w:t>begeren</w:t>
      </w:r>
      <w:proofErr w:type="spellEnd"/>
      <w:r>
        <w:t xml:space="preserve">. </w:t>
      </w:r>
    </w:p>
    <w:p w14:paraId="02946681" w14:textId="77777777" w:rsidR="00EB3C2B" w:rsidRDefault="00EB3C2B" w:rsidP="00EB3C2B">
      <w:pPr>
        <w:pStyle w:val="StandardWeb"/>
      </w:pPr>
      <w:r>
        <w:t xml:space="preserve">F. Hast du nicht ein </w:t>
      </w:r>
      <w:proofErr w:type="spellStart"/>
      <w:r>
        <w:t>kurtze</w:t>
      </w:r>
      <w:proofErr w:type="spellEnd"/>
      <w:r>
        <w:t xml:space="preserve"> form / in deren alles </w:t>
      </w:r>
      <w:proofErr w:type="spellStart"/>
      <w:r>
        <w:t>begrieffen</w:t>
      </w:r>
      <w:proofErr w:type="spellEnd"/>
      <w:r>
        <w:t xml:space="preserve"> ist / was die Heiligen von Gott </w:t>
      </w:r>
      <w:proofErr w:type="spellStart"/>
      <w:r>
        <w:t>begeren</w:t>
      </w:r>
      <w:proofErr w:type="spellEnd"/>
      <w:r>
        <w:t xml:space="preserve"> </w:t>
      </w:r>
      <w:proofErr w:type="spellStart"/>
      <w:r>
        <w:t>söllen</w:t>
      </w:r>
      <w:proofErr w:type="spellEnd"/>
      <w:r>
        <w:t xml:space="preserve">? </w:t>
      </w:r>
    </w:p>
    <w:p w14:paraId="122D21A8" w14:textId="77777777" w:rsidR="00EB3C2B" w:rsidRDefault="00EB3C2B" w:rsidP="00EB3C2B">
      <w:pPr>
        <w:pStyle w:val="StandardWeb"/>
      </w:pPr>
      <w:r>
        <w:t xml:space="preserve">A. Ja: Nemlich deß Herren </w:t>
      </w:r>
      <w:proofErr w:type="spellStart"/>
      <w:r>
        <w:t>gebett</w:t>
      </w:r>
      <w:proofErr w:type="spellEnd"/>
      <w:r>
        <w:t xml:space="preserve">. </w:t>
      </w:r>
    </w:p>
    <w:p w14:paraId="6870E5C0" w14:textId="77777777" w:rsidR="00EB3C2B" w:rsidRDefault="00EB3C2B" w:rsidP="00EB3C2B">
      <w:pPr>
        <w:pStyle w:val="StandardWeb"/>
      </w:pPr>
      <w:r>
        <w:t xml:space="preserve">F. </w:t>
      </w:r>
      <w:proofErr w:type="spellStart"/>
      <w:r>
        <w:t>Warumb</w:t>
      </w:r>
      <w:proofErr w:type="spellEnd"/>
      <w:r>
        <w:t xml:space="preserve"> </w:t>
      </w:r>
      <w:proofErr w:type="spellStart"/>
      <w:r>
        <w:t>wirdt</w:t>
      </w:r>
      <w:proofErr w:type="spellEnd"/>
      <w:r>
        <w:t xml:space="preserve"> es das H. </w:t>
      </w:r>
      <w:proofErr w:type="spellStart"/>
      <w:r>
        <w:t>gebett</w:t>
      </w:r>
      <w:proofErr w:type="spellEnd"/>
      <w:r>
        <w:t xml:space="preserve"> </w:t>
      </w:r>
      <w:proofErr w:type="spellStart"/>
      <w:r>
        <w:t>genennt</w:t>
      </w:r>
      <w:proofErr w:type="spellEnd"/>
      <w:r>
        <w:t xml:space="preserve">? </w:t>
      </w:r>
    </w:p>
    <w:p w14:paraId="4E2ADEAD" w14:textId="77777777" w:rsidR="00EB3C2B" w:rsidRDefault="00EB3C2B" w:rsidP="00EB3C2B">
      <w:pPr>
        <w:pStyle w:val="StandardWeb"/>
      </w:pPr>
      <w:r>
        <w:t xml:space="preserve">A. Weil es </w:t>
      </w:r>
      <w:proofErr w:type="spellStart"/>
      <w:r>
        <w:t>vns</w:t>
      </w:r>
      <w:proofErr w:type="spellEnd"/>
      <w:r>
        <w:t xml:space="preserve"> vom Herren angegeben ist / </w:t>
      </w:r>
      <w:proofErr w:type="spellStart"/>
      <w:r>
        <w:t>vnnd</w:t>
      </w:r>
      <w:proofErr w:type="spellEnd"/>
      <w:r>
        <w:t xml:space="preserve"> weil es noch von </w:t>
      </w:r>
      <w:proofErr w:type="spellStart"/>
      <w:r>
        <w:t>vns</w:t>
      </w:r>
      <w:proofErr w:type="spellEnd"/>
      <w:r>
        <w:t xml:space="preserve"> Gott </w:t>
      </w:r>
      <w:proofErr w:type="spellStart"/>
      <w:r>
        <w:t>auffgeopfferet</w:t>
      </w:r>
      <w:proofErr w:type="spellEnd"/>
      <w:r>
        <w:t xml:space="preserve"> </w:t>
      </w:r>
      <w:proofErr w:type="spellStart"/>
      <w:r>
        <w:t>wirdt</w:t>
      </w:r>
      <w:proofErr w:type="spellEnd"/>
      <w:r>
        <w:t xml:space="preserve"> im </w:t>
      </w:r>
      <w:proofErr w:type="spellStart"/>
      <w:r>
        <w:t>namen</w:t>
      </w:r>
      <w:proofErr w:type="spellEnd"/>
      <w:r>
        <w:t xml:space="preserve"> Christi / </w:t>
      </w:r>
      <w:proofErr w:type="spellStart"/>
      <w:r>
        <w:t>vnnd</w:t>
      </w:r>
      <w:proofErr w:type="spellEnd"/>
      <w:r>
        <w:t xml:space="preserve"> mit seinen worten / als das </w:t>
      </w:r>
      <w:proofErr w:type="spellStart"/>
      <w:r>
        <w:t>auß</w:t>
      </w:r>
      <w:proofErr w:type="spellEnd"/>
      <w:r>
        <w:t xml:space="preserve"> seinem </w:t>
      </w:r>
      <w:proofErr w:type="spellStart"/>
      <w:r>
        <w:t>mund</w:t>
      </w:r>
      <w:proofErr w:type="spellEnd"/>
      <w:r>
        <w:t xml:space="preserve"> kommen / </w:t>
      </w:r>
      <w:proofErr w:type="spellStart"/>
      <w:r>
        <w:t>vnd</w:t>
      </w:r>
      <w:proofErr w:type="spellEnd"/>
      <w:r>
        <w:t xml:space="preserve"> in </w:t>
      </w:r>
      <w:proofErr w:type="spellStart"/>
      <w:r>
        <w:t>vnsern</w:t>
      </w:r>
      <w:proofErr w:type="spellEnd"/>
      <w:r>
        <w:t xml:space="preserve"> </w:t>
      </w:r>
      <w:proofErr w:type="spellStart"/>
      <w:r>
        <w:t>mund</w:t>
      </w:r>
      <w:proofErr w:type="spellEnd"/>
      <w:r>
        <w:t xml:space="preserve"> gegeben worden. Daher ist offenbar / daß dieß </w:t>
      </w:r>
      <w:proofErr w:type="spellStart"/>
      <w:r>
        <w:t>gebett</w:t>
      </w:r>
      <w:proofErr w:type="spellEnd"/>
      <w:r>
        <w:t xml:space="preserve"> dem Vatter das </w:t>
      </w:r>
      <w:proofErr w:type="spellStart"/>
      <w:r>
        <w:t>angenemest</w:t>
      </w:r>
      <w:proofErr w:type="spellEnd"/>
      <w:r>
        <w:t xml:space="preserve"> ist / der seines Sohns </w:t>
      </w:r>
      <w:proofErr w:type="spellStart"/>
      <w:r>
        <w:t>wort</w:t>
      </w:r>
      <w:proofErr w:type="spellEnd"/>
      <w:r>
        <w:t xml:space="preserve"> erhört / </w:t>
      </w:r>
      <w:proofErr w:type="spellStart"/>
      <w:r>
        <w:t>vnnd</w:t>
      </w:r>
      <w:proofErr w:type="spellEnd"/>
      <w:r>
        <w:t xml:space="preserve"> </w:t>
      </w:r>
      <w:proofErr w:type="spellStart"/>
      <w:r>
        <w:t>vmb</w:t>
      </w:r>
      <w:proofErr w:type="spellEnd"/>
      <w:r>
        <w:t xml:space="preserve"> </w:t>
      </w:r>
      <w:proofErr w:type="spellStart"/>
      <w:r>
        <w:t>seinet</w:t>
      </w:r>
      <w:proofErr w:type="spellEnd"/>
      <w:r>
        <w:t xml:space="preserve"> willen </w:t>
      </w:r>
      <w:proofErr w:type="spellStart"/>
      <w:r>
        <w:t>vns</w:t>
      </w:r>
      <w:proofErr w:type="spellEnd"/>
      <w:r>
        <w:t xml:space="preserve"> erhört / ohne welchen niemand </w:t>
      </w:r>
      <w:proofErr w:type="spellStart"/>
      <w:r>
        <w:t>dorfft</w:t>
      </w:r>
      <w:proofErr w:type="spellEnd"/>
      <w:r>
        <w:t xml:space="preserve"> sprechen / </w:t>
      </w:r>
      <w:proofErr w:type="spellStart"/>
      <w:r>
        <w:t>Vnser</w:t>
      </w:r>
      <w:proofErr w:type="spellEnd"/>
      <w:r>
        <w:t xml:space="preserve"> </w:t>
      </w:r>
      <w:proofErr w:type="spellStart"/>
      <w:r>
        <w:t>vatter</w:t>
      </w:r>
      <w:proofErr w:type="spellEnd"/>
      <w:r>
        <w:t xml:space="preserve">. </w:t>
      </w:r>
      <w:proofErr w:type="spellStart"/>
      <w:r>
        <w:t>Darumb</w:t>
      </w:r>
      <w:proofErr w:type="spellEnd"/>
      <w:r>
        <w:t xml:space="preserve"> sprechen wir in Christo </w:t>
      </w:r>
      <w:proofErr w:type="spellStart"/>
      <w:r>
        <w:t>vnd</w:t>
      </w:r>
      <w:proofErr w:type="spellEnd"/>
      <w:r>
        <w:t xml:space="preserve"> </w:t>
      </w:r>
      <w:proofErr w:type="spellStart"/>
      <w:r>
        <w:t>vmb</w:t>
      </w:r>
      <w:proofErr w:type="spellEnd"/>
      <w:r>
        <w:t xml:space="preserve"> Christi willen / </w:t>
      </w:r>
      <w:proofErr w:type="spellStart"/>
      <w:r>
        <w:t>Vnser</w:t>
      </w:r>
      <w:proofErr w:type="spellEnd"/>
      <w:r>
        <w:t xml:space="preserve"> </w:t>
      </w:r>
      <w:proofErr w:type="spellStart"/>
      <w:r>
        <w:t>vatter</w:t>
      </w:r>
      <w:proofErr w:type="spellEnd"/>
      <w:r>
        <w:t xml:space="preserve">. </w:t>
      </w:r>
    </w:p>
    <w:p w14:paraId="5DAD6A36" w14:textId="77777777" w:rsidR="00EB3C2B" w:rsidRDefault="00EB3C2B" w:rsidP="00EB3C2B">
      <w:pPr>
        <w:pStyle w:val="StandardWeb"/>
      </w:pPr>
      <w:r>
        <w:t xml:space="preserve">F. Wie </w:t>
      </w:r>
      <w:proofErr w:type="spellStart"/>
      <w:r>
        <w:t>wirdt</w:t>
      </w:r>
      <w:proofErr w:type="spellEnd"/>
      <w:r>
        <w:t xml:space="preserve"> deß Herren </w:t>
      </w:r>
      <w:proofErr w:type="spellStart"/>
      <w:r>
        <w:t>gebett</w:t>
      </w:r>
      <w:proofErr w:type="spellEnd"/>
      <w:r>
        <w:t xml:space="preserve"> abgetheilt? </w:t>
      </w:r>
    </w:p>
    <w:p w14:paraId="60D091E0" w14:textId="77777777" w:rsidR="00EB3C2B" w:rsidRDefault="00EB3C2B" w:rsidP="00EB3C2B">
      <w:pPr>
        <w:pStyle w:val="StandardWeb"/>
      </w:pPr>
      <w:r>
        <w:t xml:space="preserve">A. </w:t>
      </w:r>
      <w:proofErr w:type="spellStart"/>
      <w:r>
        <w:t>Jn</w:t>
      </w:r>
      <w:proofErr w:type="spellEnd"/>
      <w:r>
        <w:t xml:space="preserve"> die vorrede / </w:t>
      </w:r>
      <w:proofErr w:type="spellStart"/>
      <w:r>
        <w:t>vnd</w:t>
      </w:r>
      <w:proofErr w:type="spellEnd"/>
      <w:r>
        <w:t xml:space="preserve"> in die sechs bitten / </w:t>
      </w:r>
      <w:proofErr w:type="spellStart"/>
      <w:r>
        <w:t>Vnd</w:t>
      </w:r>
      <w:proofErr w:type="spellEnd"/>
      <w:r>
        <w:t xml:space="preserve"> die </w:t>
      </w:r>
      <w:proofErr w:type="spellStart"/>
      <w:r>
        <w:t>vorred</w:t>
      </w:r>
      <w:proofErr w:type="spellEnd"/>
      <w:r>
        <w:t xml:space="preserve"> zwar stehet </w:t>
      </w:r>
      <w:proofErr w:type="spellStart"/>
      <w:r>
        <w:t>inn</w:t>
      </w:r>
      <w:proofErr w:type="spellEnd"/>
      <w:r>
        <w:t xml:space="preserve"> diesen worten: </w:t>
      </w:r>
      <w:proofErr w:type="spellStart"/>
      <w:r>
        <w:t>Vnser</w:t>
      </w:r>
      <w:proofErr w:type="spellEnd"/>
      <w:r>
        <w:t xml:space="preserve"> </w:t>
      </w:r>
      <w:proofErr w:type="spellStart"/>
      <w:r>
        <w:t>vatter</w:t>
      </w:r>
      <w:proofErr w:type="spellEnd"/>
      <w:r>
        <w:t xml:space="preserve"> / der du bist im </w:t>
      </w:r>
      <w:proofErr w:type="spellStart"/>
      <w:r>
        <w:t>Himel</w:t>
      </w:r>
      <w:proofErr w:type="spellEnd"/>
      <w:r>
        <w:t xml:space="preserve">. Sie lehrt </w:t>
      </w:r>
      <w:proofErr w:type="spellStart"/>
      <w:r>
        <w:t>vns</w:t>
      </w:r>
      <w:proofErr w:type="spellEnd"/>
      <w:r>
        <w:t xml:space="preserve"> aber / wen wir </w:t>
      </w:r>
      <w:proofErr w:type="spellStart"/>
      <w:r>
        <w:t>anrüffen</w:t>
      </w:r>
      <w:proofErr w:type="spellEnd"/>
      <w:r>
        <w:t xml:space="preserve"> / </w:t>
      </w:r>
      <w:proofErr w:type="spellStart"/>
      <w:r>
        <w:t>vnnd</w:t>
      </w:r>
      <w:proofErr w:type="spellEnd"/>
      <w:r>
        <w:t xml:space="preserve"> richtet </w:t>
      </w:r>
      <w:proofErr w:type="spellStart"/>
      <w:r>
        <w:t>vnser</w:t>
      </w:r>
      <w:proofErr w:type="spellEnd"/>
      <w:r>
        <w:t xml:space="preserve"> </w:t>
      </w:r>
      <w:proofErr w:type="spellStart"/>
      <w:r>
        <w:t>gemüt</w:t>
      </w:r>
      <w:proofErr w:type="spellEnd"/>
      <w:r>
        <w:t xml:space="preserve"> </w:t>
      </w:r>
      <w:proofErr w:type="spellStart"/>
      <w:r>
        <w:t>auff</w:t>
      </w:r>
      <w:proofErr w:type="spellEnd"/>
      <w:r>
        <w:t xml:space="preserve"> / daß wir </w:t>
      </w:r>
      <w:proofErr w:type="spellStart"/>
      <w:r>
        <w:t>vns</w:t>
      </w:r>
      <w:proofErr w:type="spellEnd"/>
      <w:r>
        <w:t xml:space="preserve"> mit </w:t>
      </w:r>
      <w:proofErr w:type="spellStart"/>
      <w:r>
        <w:t>steiffem</w:t>
      </w:r>
      <w:proofErr w:type="spellEnd"/>
      <w:r>
        <w:t xml:space="preserve"> glauben demütig für Gott niederlassen / </w:t>
      </w:r>
      <w:proofErr w:type="spellStart"/>
      <w:r>
        <w:t>vnd</w:t>
      </w:r>
      <w:proofErr w:type="spellEnd"/>
      <w:r>
        <w:t xml:space="preserve"> glauben / daß er nicht allein Gott sey / sondern auch ein gnädiger </w:t>
      </w:r>
      <w:proofErr w:type="spellStart"/>
      <w:r>
        <w:t>vnd</w:t>
      </w:r>
      <w:proofErr w:type="spellEnd"/>
      <w:r>
        <w:t xml:space="preserve"> </w:t>
      </w:r>
      <w:proofErr w:type="spellStart"/>
      <w:r>
        <w:t>getrewer</w:t>
      </w:r>
      <w:proofErr w:type="spellEnd"/>
      <w:r>
        <w:t xml:space="preserve"> Vatter / der </w:t>
      </w:r>
      <w:proofErr w:type="spellStart"/>
      <w:r>
        <w:t>vns</w:t>
      </w:r>
      <w:proofErr w:type="spellEnd"/>
      <w:r>
        <w:t xml:space="preserve"> </w:t>
      </w:r>
      <w:proofErr w:type="spellStart"/>
      <w:r>
        <w:t>fürauß</w:t>
      </w:r>
      <w:proofErr w:type="spellEnd"/>
      <w:r>
        <w:t xml:space="preserve"> </w:t>
      </w:r>
      <w:proofErr w:type="spellStart"/>
      <w:r>
        <w:t>wol</w:t>
      </w:r>
      <w:proofErr w:type="spellEnd"/>
      <w:r>
        <w:t xml:space="preserve"> wölle / </w:t>
      </w:r>
      <w:proofErr w:type="spellStart"/>
      <w:r>
        <w:t>vnd</w:t>
      </w:r>
      <w:proofErr w:type="spellEnd"/>
      <w:r>
        <w:t xml:space="preserve"> bereit sey / </w:t>
      </w:r>
      <w:proofErr w:type="spellStart"/>
      <w:r>
        <w:t>vns</w:t>
      </w:r>
      <w:proofErr w:type="spellEnd"/>
      <w:r>
        <w:t xml:space="preserve"> alle </w:t>
      </w:r>
      <w:proofErr w:type="spellStart"/>
      <w:r>
        <w:t>notdurfft</w:t>
      </w:r>
      <w:proofErr w:type="spellEnd"/>
      <w:r>
        <w:t xml:space="preserve"> zugeben. Denn wer </w:t>
      </w:r>
      <w:proofErr w:type="spellStart"/>
      <w:r>
        <w:t>wolt</w:t>
      </w:r>
      <w:proofErr w:type="spellEnd"/>
      <w:r>
        <w:t xml:space="preserve"> an dessen geneigten willen </w:t>
      </w:r>
      <w:proofErr w:type="spellStart"/>
      <w:r>
        <w:t>zweyffeln</w:t>
      </w:r>
      <w:proofErr w:type="spellEnd"/>
      <w:r>
        <w:t xml:space="preserve"> / der sein einigen Sohn </w:t>
      </w:r>
      <w:proofErr w:type="spellStart"/>
      <w:r>
        <w:t>vns</w:t>
      </w:r>
      <w:proofErr w:type="spellEnd"/>
      <w:r>
        <w:t xml:space="preserve"> </w:t>
      </w:r>
      <w:proofErr w:type="spellStart"/>
      <w:r>
        <w:t>geschenckt</w:t>
      </w:r>
      <w:proofErr w:type="spellEnd"/>
      <w:r>
        <w:t xml:space="preserve"> hat / der mit seinen worten </w:t>
      </w:r>
      <w:proofErr w:type="spellStart"/>
      <w:r>
        <w:t>jn</w:t>
      </w:r>
      <w:proofErr w:type="spellEnd"/>
      <w:r>
        <w:t xml:space="preserve"> also hat gelehrt </w:t>
      </w:r>
      <w:proofErr w:type="spellStart"/>
      <w:r>
        <w:t>anrüffen</w:t>
      </w:r>
      <w:proofErr w:type="spellEnd"/>
      <w:r>
        <w:t xml:space="preserve">? Wir thun aber hinzu: Der du bist im </w:t>
      </w:r>
      <w:proofErr w:type="spellStart"/>
      <w:r>
        <w:t>Himel</w:t>
      </w:r>
      <w:proofErr w:type="spellEnd"/>
      <w:r>
        <w:t xml:space="preserve"> / nicht allein daß wir </w:t>
      </w:r>
      <w:proofErr w:type="spellStart"/>
      <w:r>
        <w:t>jhn</w:t>
      </w:r>
      <w:proofErr w:type="spellEnd"/>
      <w:r>
        <w:t xml:space="preserve"> </w:t>
      </w:r>
      <w:proofErr w:type="spellStart"/>
      <w:r>
        <w:t>vnderscheiden</w:t>
      </w:r>
      <w:proofErr w:type="spellEnd"/>
      <w:r>
        <w:t xml:space="preserve"> von </w:t>
      </w:r>
      <w:proofErr w:type="spellStart"/>
      <w:r>
        <w:t>vnserem</w:t>
      </w:r>
      <w:proofErr w:type="spellEnd"/>
      <w:r>
        <w:t xml:space="preserve"> </w:t>
      </w:r>
      <w:proofErr w:type="spellStart"/>
      <w:r>
        <w:t>jrrdischen</w:t>
      </w:r>
      <w:proofErr w:type="spellEnd"/>
      <w:r>
        <w:t xml:space="preserve"> </w:t>
      </w:r>
      <w:proofErr w:type="spellStart"/>
      <w:r>
        <w:t>vatter</w:t>
      </w:r>
      <w:proofErr w:type="spellEnd"/>
      <w:r>
        <w:t xml:space="preserve"> / </w:t>
      </w:r>
      <w:proofErr w:type="spellStart"/>
      <w:r>
        <w:t>vnnd</w:t>
      </w:r>
      <w:proofErr w:type="spellEnd"/>
      <w:r>
        <w:t xml:space="preserve"> </w:t>
      </w:r>
      <w:proofErr w:type="spellStart"/>
      <w:r>
        <w:t>gedencken</w:t>
      </w:r>
      <w:proofErr w:type="spellEnd"/>
      <w:r>
        <w:t xml:space="preserve"> an </w:t>
      </w:r>
      <w:proofErr w:type="spellStart"/>
      <w:r>
        <w:t>vnser</w:t>
      </w:r>
      <w:proofErr w:type="spellEnd"/>
      <w:r>
        <w:t xml:space="preserve"> elend / die wir </w:t>
      </w:r>
      <w:proofErr w:type="spellStart"/>
      <w:r>
        <w:t>auff</w:t>
      </w:r>
      <w:proofErr w:type="spellEnd"/>
      <w:r>
        <w:t xml:space="preserve"> erden </w:t>
      </w:r>
      <w:proofErr w:type="spellStart"/>
      <w:r>
        <w:t>kriechen:Sondern</w:t>
      </w:r>
      <w:proofErr w:type="spellEnd"/>
      <w:r>
        <w:t xml:space="preserve"> viel mehr daß wir hiemit anzeigen / Der Vatter sey allmächtig / all gegenwertig / der alles von </w:t>
      </w:r>
      <w:proofErr w:type="spellStart"/>
      <w:r>
        <w:t>Himel</w:t>
      </w:r>
      <w:proofErr w:type="spellEnd"/>
      <w:r>
        <w:t xml:space="preserve"> sehe / dem wir </w:t>
      </w:r>
      <w:proofErr w:type="spellStart"/>
      <w:r>
        <w:t>vnd</w:t>
      </w:r>
      <w:proofErr w:type="spellEnd"/>
      <w:r>
        <w:t xml:space="preserve"> </w:t>
      </w:r>
      <w:proofErr w:type="spellStart"/>
      <w:r>
        <w:t>vnser</w:t>
      </w:r>
      <w:proofErr w:type="spellEnd"/>
      <w:r>
        <w:t xml:space="preserve"> </w:t>
      </w:r>
      <w:proofErr w:type="spellStart"/>
      <w:r>
        <w:t>gebett</w:t>
      </w:r>
      <w:proofErr w:type="spellEnd"/>
      <w:r>
        <w:t xml:space="preserve"> nicht verborgen sey / der nicht allein wölle / </w:t>
      </w:r>
      <w:proofErr w:type="spellStart"/>
      <w:r>
        <w:t>sonder</w:t>
      </w:r>
      <w:proofErr w:type="spellEnd"/>
      <w:r>
        <w:t xml:space="preserve"> auch könne alle / die </w:t>
      </w:r>
      <w:proofErr w:type="spellStart"/>
      <w:r>
        <w:t>jnn</w:t>
      </w:r>
      <w:proofErr w:type="spellEnd"/>
      <w:r>
        <w:t xml:space="preserve"> </w:t>
      </w:r>
      <w:proofErr w:type="spellStart"/>
      <w:r>
        <w:t>vnder</w:t>
      </w:r>
      <w:proofErr w:type="spellEnd"/>
      <w:r>
        <w:t xml:space="preserve"> dem </w:t>
      </w:r>
      <w:proofErr w:type="spellStart"/>
      <w:r>
        <w:t>Himel</w:t>
      </w:r>
      <w:proofErr w:type="spellEnd"/>
      <w:r>
        <w:t xml:space="preserve"> </w:t>
      </w:r>
      <w:proofErr w:type="spellStart"/>
      <w:r>
        <w:t>anrüffen</w:t>
      </w:r>
      <w:proofErr w:type="spellEnd"/>
      <w:r>
        <w:t xml:space="preserve"> / hören </w:t>
      </w:r>
      <w:proofErr w:type="spellStart"/>
      <w:r>
        <w:t>vnd</w:t>
      </w:r>
      <w:proofErr w:type="spellEnd"/>
      <w:r>
        <w:t xml:space="preserve"> </w:t>
      </w:r>
      <w:proofErr w:type="spellStart"/>
      <w:r>
        <w:t>jhnen</w:t>
      </w:r>
      <w:proofErr w:type="spellEnd"/>
      <w:r>
        <w:t xml:space="preserve"> </w:t>
      </w:r>
      <w:proofErr w:type="spellStart"/>
      <w:r>
        <w:t>helffen</w:t>
      </w:r>
      <w:proofErr w:type="spellEnd"/>
      <w:r>
        <w:t xml:space="preserve">. </w:t>
      </w:r>
    </w:p>
    <w:p w14:paraId="3C792CAC" w14:textId="77777777" w:rsidR="00EB3C2B" w:rsidRDefault="00EB3C2B" w:rsidP="00EB3C2B">
      <w:pPr>
        <w:pStyle w:val="StandardWeb"/>
      </w:pPr>
      <w:r>
        <w:t xml:space="preserve">F. </w:t>
      </w:r>
      <w:proofErr w:type="spellStart"/>
      <w:r>
        <w:t>Warumb</w:t>
      </w:r>
      <w:proofErr w:type="spellEnd"/>
      <w:r>
        <w:t xml:space="preserve"> sagst aber nicht / Mein Vatter / </w:t>
      </w:r>
      <w:proofErr w:type="spellStart"/>
      <w:r>
        <w:t>sonder</w:t>
      </w:r>
      <w:proofErr w:type="spellEnd"/>
      <w:r>
        <w:t xml:space="preserve"> </w:t>
      </w:r>
      <w:proofErr w:type="spellStart"/>
      <w:r>
        <w:t>Vnser</w:t>
      </w:r>
      <w:proofErr w:type="spellEnd"/>
      <w:r>
        <w:t xml:space="preserve"> Vatter? </w:t>
      </w:r>
    </w:p>
    <w:p w14:paraId="0FB3845A" w14:textId="77777777" w:rsidR="00EB3C2B" w:rsidRDefault="00EB3C2B" w:rsidP="00EB3C2B">
      <w:pPr>
        <w:pStyle w:val="StandardWeb"/>
      </w:pPr>
      <w:r>
        <w:t xml:space="preserve">A. Weil / ob ich gleich </w:t>
      </w:r>
      <w:proofErr w:type="spellStart"/>
      <w:r>
        <w:t>darfür</w:t>
      </w:r>
      <w:proofErr w:type="spellEnd"/>
      <w:r>
        <w:t xml:space="preserve"> halt / daß der wahr Gott mein Gott sey / der mir gnädig / </w:t>
      </w:r>
      <w:proofErr w:type="spellStart"/>
      <w:r>
        <w:t>barmhertzig</w:t>
      </w:r>
      <w:proofErr w:type="spellEnd"/>
      <w:r>
        <w:t xml:space="preserve"> </w:t>
      </w:r>
      <w:proofErr w:type="spellStart"/>
      <w:r>
        <w:t>vnnd</w:t>
      </w:r>
      <w:proofErr w:type="spellEnd"/>
      <w:r>
        <w:t xml:space="preserve"> gewogen sey / ich doch </w:t>
      </w:r>
      <w:proofErr w:type="spellStart"/>
      <w:r>
        <w:t>jhn</w:t>
      </w:r>
      <w:proofErr w:type="spellEnd"/>
      <w:r>
        <w:t xml:space="preserve"> nicht für mich </w:t>
      </w:r>
      <w:proofErr w:type="spellStart"/>
      <w:r>
        <w:t>vnnd</w:t>
      </w:r>
      <w:proofErr w:type="spellEnd"/>
      <w:r>
        <w:t xml:space="preserve"> für mein noth / sondern für alle </w:t>
      </w:r>
      <w:proofErr w:type="spellStart"/>
      <w:r>
        <w:t>brüder</w:t>
      </w:r>
      <w:proofErr w:type="spellEnd"/>
      <w:r>
        <w:t xml:space="preserve"> / die durch die </w:t>
      </w:r>
      <w:proofErr w:type="spellStart"/>
      <w:r>
        <w:t>gantz</w:t>
      </w:r>
      <w:proofErr w:type="spellEnd"/>
      <w:r>
        <w:t xml:space="preserve"> </w:t>
      </w:r>
      <w:proofErr w:type="spellStart"/>
      <w:r>
        <w:t>welt</w:t>
      </w:r>
      <w:proofErr w:type="spellEnd"/>
      <w:r>
        <w:t xml:space="preserve"> </w:t>
      </w:r>
      <w:proofErr w:type="spellStart"/>
      <w:r>
        <w:t>zerstrewet</w:t>
      </w:r>
      <w:proofErr w:type="spellEnd"/>
      <w:r>
        <w:t xml:space="preserve"> </w:t>
      </w:r>
      <w:proofErr w:type="spellStart"/>
      <w:r>
        <w:t>seind</w:t>
      </w:r>
      <w:proofErr w:type="spellEnd"/>
      <w:r>
        <w:t xml:space="preserve"> / </w:t>
      </w:r>
      <w:proofErr w:type="spellStart"/>
      <w:r>
        <w:t>anrüffen</w:t>
      </w:r>
      <w:proofErr w:type="spellEnd"/>
      <w:r>
        <w:t xml:space="preserve"> </w:t>
      </w:r>
      <w:proofErr w:type="spellStart"/>
      <w:r>
        <w:t>sol</w:t>
      </w:r>
      <w:proofErr w:type="spellEnd"/>
      <w:r>
        <w:t xml:space="preserve"> / die ich glaub / daß sie auch für mich </w:t>
      </w:r>
      <w:proofErr w:type="spellStart"/>
      <w:r>
        <w:t>vnd</w:t>
      </w:r>
      <w:proofErr w:type="spellEnd"/>
      <w:r>
        <w:t xml:space="preserve"> für mein </w:t>
      </w:r>
      <w:proofErr w:type="spellStart"/>
      <w:r>
        <w:t>noht</w:t>
      </w:r>
      <w:proofErr w:type="spellEnd"/>
      <w:r>
        <w:t xml:space="preserve"> bitten. Denn wir </w:t>
      </w:r>
      <w:proofErr w:type="spellStart"/>
      <w:r>
        <w:t>seind</w:t>
      </w:r>
      <w:proofErr w:type="spellEnd"/>
      <w:r>
        <w:t xml:space="preserve"> ein leib / die wir </w:t>
      </w:r>
      <w:proofErr w:type="spellStart"/>
      <w:r>
        <w:t>inn</w:t>
      </w:r>
      <w:proofErr w:type="spellEnd"/>
      <w:r>
        <w:t xml:space="preserve"> einen Gott Vatter / durch Christum glauben. </w:t>
      </w:r>
    </w:p>
    <w:p w14:paraId="74E91735" w14:textId="77777777" w:rsidR="00EB3C2B" w:rsidRDefault="00EB3C2B" w:rsidP="00EB3C2B">
      <w:pPr>
        <w:pStyle w:val="StandardWeb"/>
      </w:pPr>
      <w:r>
        <w:t xml:space="preserve">F. Was </w:t>
      </w:r>
      <w:proofErr w:type="spellStart"/>
      <w:r>
        <w:t>begeren</w:t>
      </w:r>
      <w:proofErr w:type="spellEnd"/>
      <w:r>
        <w:t xml:space="preserve"> wir in der ersten bitt? </w:t>
      </w:r>
    </w:p>
    <w:p w14:paraId="2D2C3408" w14:textId="77777777" w:rsidR="00EB3C2B" w:rsidRDefault="00EB3C2B" w:rsidP="00EB3C2B">
      <w:pPr>
        <w:pStyle w:val="StandardWeb"/>
      </w:pPr>
      <w:r>
        <w:t xml:space="preserve">A. Daß der </w:t>
      </w:r>
      <w:proofErr w:type="spellStart"/>
      <w:r>
        <w:t>Namm</w:t>
      </w:r>
      <w:proofErr w:type="spellEnd"/>
      <w:r>
        <w:t xml:space="preserve"> </w:t>
      </w:r>
      <w:proofErr w:type="spellStart"/>
      <w:r>
        <w:t>vnsers</w:t>
      </w:r>
      <w:proofErr w:type="spellEnd"/>
      <w:r>
        <w:t xml:space="preserve"> Vatters geheiliget werde. </w:t>
      </w:r>
    </w:p>
    <w:p w14:paraId="13D4E06A" w14:textId="77777777" w:rsidR="00EB3C2B" w:rsidRDefault="00EB3C2B" w:rsidP="00EB3C2B">
      <w:pPr>
        <w:pStyle w:val="StandardWeb"/>
      </w:pPr>
      <w:r>
        <w:t xml:space="preserve">F. Was ist das? </w:t>
      </w:r>
    </w:p>
    <w:p w14:paraId="68B1FD40" w14:textId="77777777" w:rsidR="00EB3C2B" w:rsidRDefault="00EB3C2B" w:rsidP="00EB3C2B">
      <w:pPr>
        <w:pStyle w:val="StandardWeb"/>
      </w:pPr>
      <w:r>
        <w:t xml:space="preserve">A. </w:t>
      </w:r>
      <w:proofErr w:type="spellStart"/>
      <w:r>
        <w:t>Jn</w:t>
      </w:r>
      <w:proofErr w:type="spellEnd"/>
      <w:r>
        <w:t xml:space="preserve"> </w:t>
      </w:r>
      <w:proofErr w:type="spellStart"/>
      <w:r>
        <w:t>vnnd</w:t>
      </w:r>
      <w:proofErr w:type="spellEnd"/>
      <w:r>
        <w:t xml:space="preserve"> für sich selbst ist der </w:t>
      </w:r>
      <w:proofErr w:type="spellStart"/>
      <w:r>
        <w:t>Namm</w:t>
      </w:r>
      <w:proofErr w:type="spellEnd"/>
      <w:r>
        <w:t xml:space="preserve"> Gottes deß Vatters alle zeit heilig / aber nicht in </w:t>
      </w:r>
      <w:proofErr w:type="spellStart"/>
      <w:r>
        <w:t>vnd</w:t>
      </w:r>
      <w:proofErr w:type="spellEnd"/>
      <w:r>
        <w:t xml:space="preserve"> bey </w:t>
      </w:r>
      <w:proofErr w:type="spellStart"/>
      <w:r>
        <w:t>vns</w:t>
      </w:r>
      <w:proofErr w:type="spellEnd"/>
      <w:r>
        <w:t xml:space="preserve">. Denn </w:t>
      </w:r>
      <w:proofErr w:type="spellStart"/>
      <w:r>
        <w:t>vnser</w:t>
      </w:r>
      <w:proofErr w:type="spellEnd"/>
      <w:r>
        <w:t xml:space="preserve"> </w:t>
      </w:r>
      <w:proofErr w:type="spellStart"/>
      <w:r>
        <w:t>natur</w:t>
      </w:r>
      <w:proofErr w:type="spellEnd"/>
      <w:r>
        <w:t xml:space="preserve"> halben / nach deren wir </w:t>
      </w:r>
      <w:proofErr w:type="spellStart"/>
      <w:r>
        <w:t>kinder</w:t>
      </w:r>
      <w:proofErr w:type="spellEnd"/>
      <w:r>
        <w:t xml:space="preserve"> Adams </w:t>
      </w:r>
      <w:proofErr w:type="spellStart"/>
      <w:r>
        <w:t>seind</w:t>
      </w:r>
      <w:proofErr w:type="spellEnd"/>
      <w:r>
        <w:t xml:space="preserve"> / da </w:t>
      </w:r>
      <w:proofErr w:type="spellStart"/>
      <w:r>
        <w:t>seind</w:t>
      </w:r>
      <w:proofErr w:type="spellEnd"/>
      <w:r>
        <w:t xml:space="preserve"> wir befleckt / </w:t>
      </w:r>
      <w:proofErr w:type="spellStart"/>
      <w:r>
        <w:t>vnnd</w:t>
      </w:r>
      <w:proofErr w:type="spellEnd"/>
      <w:r>
        <w:t xml:space="preserve"> entheiligen mit worten </w:t>
      </w:r>
      <w:proofErr w:type="spellStart"/>
      <w:r>
        <w:t>vnd</w:t>
      </w:r>
      <w:proofErr w:type="spellEnd"/>
      <w:r>
        <w:t xml:space="preserve"> </w:t>
      </w:r>
      <w:proofErr w:type="spellStart"/>
      <w:r>
        <w:t>wercken</w:t>
      </w:r>
      <w:proofErr w:type="spellEnd"/>
      <w:r>
        <w:t xml:space="preserve"> den Namen deß Herren. Herzwischen </w:t>
      </w:r>
      <w:proofErr w:type="spellStart"/>
      <w:r>
        <w:t>seind</w:t>
      </w:r>
      <w:proofErr w:type="spellEnd"/>
      <w:r>
        <w:t xml:space="preserve"> wir </w:t>
      </w:r>
      <w:proofErr w:type="spellStart"/>
      <w:r>
        <w:t>auß</w:t>
      </w:r>
      <w:proofErr w:type="spellEnd"/>
      <w:r>
        <w:t xml:space="preserve"> </w:t>
      </w:r>
      <w:proofErr w:type="spellStart"/>
      <w:r>
        <w:t>gnaden</w:t>
      </w:r>
      <w:proofErr w:type="spellEnd"/>
      <w:r>
        <w:t xml:space="preserve"> / </w:t>
      </w:r>
      <w:proofErr w:type="spellStart"/>
      <w:r>
        <w:t>beruff</w:t>
      </w:r>
      <w:proofErr w:type="spellEnd"/>
      <w:r>
        <w:t xml:space="preserve"> / </w:t>
      </w:r>
      <w:proofErr w:type="spellStart"/>
      <w:r>
        <w:t>vnnd</w:t>
      </w:r>
      <w:proofErr w:type="spellEnd"/>
      <w:r>
        <w:t xml:space="preserve"> </w:t>
      </w:r>
      <w:proofErr w:type="spellStart"/>
      <w:r>
        <w:t>auffnemmung</w:t>
      </w:r>
      <w:proofErr w:type="spellEnd"/>
      <w:r>
        <w:t xml:space="preserve"> </w:t>
      </w:r>
      <w:proofErr w:type="spellStart"/>
      <w:r>
        <w:t>kinder</w:t>
      </w:r>
      <w:proofErr w:type="spellEnd"/>
      <w:r>
        <w:t xml:space="preserve"> Gottes deß Vatters worden durch Christum. Es </w:t>
      </w:r>
      <w:proofErr w:type="spellStart"/>
      <w:r>
        <w:t>gebürt</w:t>
      </w:r>
      <w:proofErr w:type="spellEnd"/>
      <w:r>
        <w:t xml:space="preserve"> aber den </w:t>
      </w:r>
      <w:proofErr w:type="spellStart"/>
      <w:r>
        <w:t>kindern</w:t>
      </w:r>
      <w:proofErr w:type="spellEnd"/>
      <w:r>
        <w:t xml:space="preserve"> vor allen dingen </w:t>
      </w:r>
      <w:proofErr w:type="spellStart"/>
      <w:r>
        <w:t>zugedencken</w:t>
      </w:r>
      <w:proofErr w:type="spellEnd"/>
      <w:r>
        <w:t xml:space="preserve"> / wie sie den Vatter ehren </w:t>
      </w:r>
      <w:proofErr w:type="spellStart"/>
      <w:r>
        <w:t>vnd</w:t>
      </w:r>
      <w:proofErr w:type="spellEnd"/>
      <w:r>
        <w:t xml:space="preserve"> heilig halten. Derhalben so bitten wir / daß Gottes deß Vatters Name / der </w:t>
      </w:r>
      <w:proofErr w:type="spellStart"/>
      <w:r>
        <w:t>allezeyt</w:t>
      </w:r>
      <w:proofErr w:type="spellEnd"/>
      <w:r>
        <w:t xml:space="preserve"> in sich selbst Heilig / in </w:t>
      </w:r>
      <w:proofErr w:type="spellStart"/>
      <w:r>
        <w:t>vns</w:t>
      </w:r>
      <w:proofErr w:type="spellEnd"/>
      <w:r>
        <w:t xml:space="preserve"> auch geheiliget werde / </w:t>
      </w:r>
      <w:proofErr w:type="spellStart"/>
      <w:r>
        <w:t>vnd</w:t>
      </w:r>
      <w:proofErr w:type="spellEnd"/>
      <w:r>
        <w:t xml:space="preserve"> daß der </w:t>
      </w:r>
      <w:proofErr w:type="spellStart"/>
      <w:r>
        <w:t>Himlisch</w:t>
      </w:r>
      <w:proofErr w:type="spellEnd"/>
      <w:r>
        <w:t xml:space="preserve"> Vatter </w:t>
      </w:r>
      <w:proofErr w:type="spellStart"/>
      <w:r>
        <w:t>vns</w:t>
      </w:r>
      <w:proofErr w:type="spellEnd"/>
      <w:r>
        <w:t xml:space="preserve"> verleihe / daß in allen dingen sein </w:t>
      </w:r>
      <w:proofErr w:type="spellStart"/>
      <w:r>
        <w:t>Namm</w:t>
      </w:r>
      <w:proofErr w:type="spellEnd"/>
      <w:r>
        <w:t xml:space="preserve"> </w:t>
      </w:r>
      <w:proofErr w:type="spellStart"/>
      <w:r>
        <w:t>vnd</w:t>
      </w:r>
      <w:proofErr w:type="spellEnd"/>
      <w:r>
        <w:t xml:space="preserve"> </w:t>
      </w:r>
      <w:proofErr w:type="spellStart"/>
      <w:r>
        <w:t>Majestet</w:t>
      </w:r>
      <w:proofErr w:type="spellEnd"/>
      <w:r>
        <w:t xml:space="preserve"> von </w:t>
      </w:r>
      <w:proofErr w:type="spellStart"/>
      <w:r>
        <w:t>vns</w:t>
      </w:r>
      <w:proofErr w:type="spellEnd"/>
      <w:r>
        <w:t xml:space="preserve"> geheiliget werde / </w:t>
      </w:r>
      <w:proofErr w:type="spellStart"/>
      <w:r>
        <w:t>vnd</w:t>
      </w:r>
      <w:proofErr w:type="spellEnd"/>
      <w:r>
        <w:t xml:space="preserve"> daß er dahin alle </w:t>
      </w:r>
      <w:proofErr w:type="spellStart"/>
      <w:r>
        <w:t>vnsere</w:t>
      </w:r>
      <w:proofErr w:type="spellEnd"/>
      <w:r>
        <w:t xml:space="preserve"> </w:t>
      </w:r>
      <w:proofErr w:type="spellStart"/>
      <w:r>
        <w:t>gedencken</w:t>
      </w:r>
      <w:proofErr w:type="spellEnd"/>
      <w:r>
        <w:t xml:space="preserve"> / </w:t>
      </w:r>
      <w:proofErr w:type="spellStart"/>
      <w:r>
        <w:t>wort</w:t>
      </w:r>
      <w:proofErr w:type="spellEnd"/>
      <w:r>
        <w:t xml:space="preserve"> </w:t>
      </w:r>
      <w:proofErr w:type="spellStart"/>
      <w:r>
        <w:t>vnd</w:t>
      </w:r>
      <w:proofErr w:type="spellEnd"/>
      <w:r>
        <w:t xml:space="preserve"> </w:t>
      </w:r>
      <w:proofErr w:type="spellStart"/>
      <w:r>
        <w:t>werck</w:t>
      </w:r>
      <w:proofErr w:type="spellEnd"/>
      <w:r>
        <w:t xml:space="preserve"> richten wölle. </w:t>
      </w:r>
    </w:p>
    <w:p w14:paraId="0F4D69AD" w14:textId="77777777" w:rsidR="00EB3C2B" w:rsidRDefault="00EB3C2B" w:rsidP="00EB3C2B">
      <w:pPr>
        <w:pStyle w:val="StandardWeb"/>
      </w:pPr>
      <w:r>
        <w:t xml:space="preserve">F. Was </w:t>
      </w:r>
      <w:proofErr w:type="spellStart"/>
      <w:r>
        <w:t>begeren</w:t>
      </w:r>
      <w:proofErr w:type="spellEnd"/>
      <w:r>
        <w:t xml:space="preserve"> wir in der anderen bitt? </w:t>
      </w:r>
    </w:p>
    <w:p w14:paraId="27DBDB21" w14:textId="77777777" w:rsidR="00EB3C2B" w:rsidRDefault="00EB3C2B" w:rsidP="00EB3C2B">
      <w:pPr>
        <w:pStyle w:val="StandardWeb"/>
      </w:pPr>
      <w:r>
        <w:t xml:space="preserve">A. Daß deß Vatters reich komme. </w:t>
      </w:r>
    </w:p>
    <w:p w14:paraId="38724D31" w14:textId="77777777" w:rsidR="00EB3C2B" w:rsidRDefault="00EB3C2B" w:rsidP="00EB3C2B">
      <w:pPr>
        <w:pStyle w:val="StandardWeb"/>
      </w:pPr>
      <w:r>
        <w:t xml:space="preserve">F. Was ist das? </w:t>
      </w:r>
    </w:p>
    <w:p w14:paraId="1408203A" w14:textId="77777777" w:rsidR="00EB3C2B" w:rsidRDefault="00EB3C2B" w:rsidP="00EB3C2B">
      <w:pPr>
        <w:pStyle w:val="StandardWeb"/>
      </w:pPr>
      <w:r>
        <w:t xml:space="preserve">A. Der </w:t>
      </w:r>
      <w:proofErr w:type="spellStart"/>
      <w:r>
        <w:t>Namm</w:t>
      </w:r>
      <w:proofErr w:type="spellEnd"/>
      <w:r>
        <w:t xml:space="preserve"> Gottes deß Vatters </w:t>
      </w:r>
      <w:proofErr w:type="spellStart"/>
      <w:r>
        <w:t>wirt</w:t>
      </w:r>
      <w:proofErr w:type="spellEnd"/>
      <w:r>
        <w:t xml:space="preserve"> in </w:t>
      </w:r>
      <w:proofErr w:type="spellStart"/>
      <w:r>
        <w:t>vns</w:t>
      </w:r>
      <w:proofErr w:type="spellEnd"/>
      <w:r>
        <w:t xml:space="preserve"> geheiliget / wenn das reich Gottes deß Vatters in </w:t>
      </w:r>
      <w:proofErr w:type="spellStart"/>
      <w:r>
        <w:t>vns</w:t>
      </w:r>
      <w:proofErr w:type="spellEnd"/>
      <w:r>
        <w:t xml:space="preserve"> </w:t>
      </w:r>
      <w:proofErr w:type="spellStart"/>
      <w:r>
        <w:t>kompt</w:t>
      </w:r>
      <w:proofErr w:type="spellEnd"/>
      <w:r>
        <w:t xml:space="preserve"> / das ist / wenn Gott selbst in </w:t>
      </w:r>
      <w:proofErr w:type="spellStart"/>
      <w:r>
        <w:t>vns</w:t>
      </w:r>
      <w:proofErr w:type="spellEnd"/>
      <w:r>
        <w:t xml:space="preserve"> mit seinem Geist regiert / </w:t>
      </w:r>
      <w:proofErr w:type="spellStart"/>
      <w:r>
        <w:t>vnd</w:t>
      </w:r>
      <w:proofErr w:type="spellEnd"/>
      <w:r>
        <w:t xml:space="preserve"> wir </w:t>
      </w:r>
      <w:proofErr w:type="spellStart"/>
      <w:r>
        <w:t>jhn</w:t>
      </w:r>
      <w:proofErr w:type="spellEnd"/>
      <w:r>
        <w:t xml:space="preserve"> regieren lassen. </w:t>
      </w:r>
      <w:proofErr w:type="spellStart"/>
      <w:r>
        <w:t>Darauß</w:t>
      </w:r>
      <w:proofErr w:type="spellEnd"/>
      <w:r>
        <w:t xml:space="preserve"> </w:t>
      </w:r>
      <w:proofErr w:type="spellStart"/>
      <w:r>
        <w:t>volget</w:t>
      </w:r>
      <w:proofErr w:type="spellEnd"/>
      <w:r>
        <w:t xml:space="preserve"> / daß auch wir </w:t>
      </w:r>
      <w:proofErr w:type="spellStart"/>
      <w:r>
        <w:t>etwan</w:t>
      </w:r>
      <w:proofErr w:type="spellEnd"/>
      <w:r>
        <w:t xml:space="preserve"> </w:t>
      </w:r>
      <w:proofErr w:type="spellStart"/>
      <w:r>
        <w:t>inn</w:t>
      </w:r>
      <w:proofErr w:type="spellEnd"/>
      <w:r>
        <w:t xml:space="preserve"> Gottes reich kommen / die wir </w:t>
      </w:r>
      <w:proofErr w:type="spellStart"/>
      <w:r>
        <w:t>bißher</w:t>
      </w:r>
      <w:proofErr w:type="spellEnd"/>
      <w:r>
        <w:t xml:space="preserve"> </w:t>
      </w:r>
      <w:proofErr w:type="spellStart"/>
      <w:r>
        <w:t>auff</w:t>
      </w:r>
      <w:proofErr w:type="spellEnd"/>
      <w:r>
        <w:t xml:space="preserve"> erden gelebt / auch im reich Gottes / welches ist die heilige Kirch Gottes. Dem reich Gottes </w:t>
      </w:r>
      <w:proofErr w:type="spellStart"/>
      <w:r>
        <w:t>wirt</w:t>
      </w:r>
      <w:proofErr w:type="spellEnd"/>
      <w:r>
        <w:t xml:space="preserve"> entgegen gesetzt deß </w:t>
      </w:r>
      <w:proofErr w:type="spellStart"/>
      <w:r>
        <w:t>Teuffels</w:t>
      </w:r>
      <w:proofErr w:type="spellEnd"/>
      <w:r>
        <w:t xml:space="preserve"> / der </w:t>
      </w:r>
      <w:proofErr w:type="spellStart"/>
      <w:r>
        <w:t>sünde</w:t>
      </w:r>
      <w:proofErr w:type="spellEnd"/>
      <w:r>
        <w:t xml:space="preserve"> / der </w:t>
      </w:r>
      <w:proofErr w:type="spellStart"/>
      <w:r>
        <w:t>welt</w:t>
      </w:r>
      <w:proofErr w:type="spellEnd"/>
      <w:r>
        <w:t xml:space="preserve"> / </w:t>
      </w:r>
      <w:proofErr w:type="spellStart"/>
      <w:r>
        <w:t>vnd</w:t>
      </w:r>
      <w:proofErr w:type="spellEnd"/>
      <w:r>
        <w:t xml:space="preserve"> deß </w:t>
      </w:r>
      <w:proofErr w:type="spellStart"/>
      <w:r>
        <w:t>fleisches</w:t>
      </w:r>
      <w:proofErr w:type="spellEnd"/>
      <w:r>
        <w:t xml:space="preserve"> reich. Diese regieren in </w:t>
      </w:r>
      <w:proofErr w:type="spellStart"/>
      <w:r>
        <w:t>menschen</w:t>
      </w:r>
      <w:proofErr w:type="spellEnd"/>
      <w:r>
        <w:t xml:space="preserve"> / wenn der </w:t>
      </w:r>
      <w:proofErr w:type="spellStart"/>
      <w:r>
        <w:t>mensch</w:t>
      </w:r>
      <w:proofErr w:type="spellEnd"/>
      <w:r>
        <w:t xml:space="preserve"> sich </w:t>
      </w:r>
      <w:proofErr w:type="spellStart"/>
      <w:r>
        <w:t>jhnen</w:t>
      </w:r>
      <w:proofErr w:type="spellEnd"/>
      <w:r>
        <w:t xml:space="preserve"> zum </w:t>
      </w:r>
      <w:proofErr w:type="spellStart"/>
      <w:r>
        <w:t>knecht</w:t>
      </w:r>
      <w:proofErr w:type="spellEnd"/>
      <w:r>
        <w:t xml:space="preserve"> darstellt. </w:t>
      </w:r>
      <w:proofErr w:type="spellStart"/>
      <w:r>
        <w:t>Darumb</w:t>
      </w:r>
      <w:proofErr w:type="spellEnd"/>
      <w:r>
        <w:t xml:space="preserve"> bitten wir Gott / daß er den </w:t>
      </w:r>
      <w:proofErr w:type="spellStart"/>
      <w:r>
        <w:t>Teuffel</w:t>
      </w:r>
      <w:proofErr w:type="spellEnd"/>
      <w:r>
        <w:t xml:space="preserve"> / die </w:t>
      </w:r>
      <w:proofErr w:type="spellStart"/>
      <w:r>
        <w:t>sünde</w:t>
      </w:r>
      <w:proofErr w:type="spellEnd"/>
      <w:r>
        <w:t xml:space="preserve"> / die </w:t>
      </w:r>
      <w:proofErr w:type="spellStart"/>
      <w:r>
        <w:t>welt</w:t>
      </w:r>
      <w:proofErr w:type="spellEnd"/>
      <w:r>
        <w:t xml:space="preserve"> / die </w:t>
      </w:r>
      <w:proofErr w:type="spellStart"/>
      <w:r>
        <w:t>jrrthumme</w:t>
      </w:r>
      <w:proofErr w:type="spellEnd"/>
      <w:r>
        <w:t xml:space="preserve"> </w:t>
      </w:r>
      <w:proofErr w:type="spellStart"/>
      <w:r>
        <w:t>vnd</w:t>
      </w:r>
      <w:proofErr w:type="spellEnd"/>
      <w:r>
        <w:t xml:space="preserve"> das </w:t>
      </w:r>
      <w:proofErr w:type="spellStart"/>
      <w:r>
        <w:t>fleisch</w:t>
      </w:r>
      <w:proofErr w:type="spellEnd"/>
      <w:r>
        <w:t xml:space="preserve"> in </w:t>
      </w:r>
      <w:proofErr w:type="spellStart"/>
      <w:r>
        <w:t>vns</w:t>
      </w:r>
      <w:proofErr w:type="spellEnd"/>
      <w:r>
        <w:t xml:space="preserve"> nicht lasse </w:t>
      </w:r>
      <w:proofErr w:type="spellStart"/>
      <w:r>
        <w:t>herschen</w:t>
      </w:r>
      <w:proofErr w:type="spellEnd"/>
      <w:r>
        <w:t xml:space="preserve"> / sondern daß er diese </w:t>
      </w:r>
      <w:proofErr w:type="spellStart"/>
      <w:r>
        <w:t>vndertrucke</w:t>
      </w:r>
      <w:proofErr w:type="spellEnd"/>
      <w:r>
        <w:t xml:space="preserve"> / </w:t>
      </w:r>
      <w:proofErr w:type="spellStart"/>
      <w:r>
        <w:t>vnd</w:t>
      </w:r>
      <w:proofErr w:type="spellEnd"/>
      <w:r>
        <w:t xml:space="preserve"> durch seinen Heiligen Geist </w:t>
      </w:r>
      <w:proofErr w:type="spellStart"/>
      <w:r>
        <w:t>vns</w:t>
      </w:r>
      <w:proofErr w:type="spellEnd"/>
      <w:r>
        <w:t xml:space="preserve"> </w:t>
      </w:r>
      <w:proofErr w:type="spellStart"/>
      <w:r>
        <w:t>gentzlich</w:t>
      </w:r>
      <w:proofErr w:type="spellEnd"/>
      <w:r>
        <w:t xml:space="preserve"> regiere / </w:t>
      </w:r>
      <w:proofErr w:type="spellStart"/>
      <w:r>
        <w:t>auff</w:t>
      </w:r>
      <w:proofErr w:type="spellEnd"/>
      <w:r>
        <w:t xml:space="preserve"> daß sein </w:t>
      </w:r>
      <w:proofErr w:type="spellStart"/>
      <w:r>
        <w:t>Namm</w:t>
      </w:r>
      <w:proofErr w:type="spellEnd"/>
      <w:r>
        <w:t xml:space="preserve"> in allen geheiliget werde. </w:t>
      </w:r>
    </w:p>
    <w:p w14:paraId="16C9193B" w14:textId="77777777" w:rsidR="00EB3C2B" w:rsidRDefault="00EB3C2B" w:rsidP="00EB3C2B">
      <w:pPr>
        <w:pStyle w:val="StandardWeb"/>
      </w:pPr>
      <w:r>
        <w:t xml:space="preserve">F. Was </w:t>
      </w:r>
      <w:proofErr w:type="spellStart"/>
      <w:r>
        <w:t>begeren</w:t>
      </w:r>
      <w:proofErr w:type="spellEnd"/>
      <w:r>
        <w:t xml:space="preserve"> wir in der dritten bitt? </w:t>
      </w:r>
    </w:p>
    <w:p w14:paraId="3BD99CD6" w14:textId="77777777" w:rsidR="00EB3C2B" w:rsidRDefault="00EB3C2B" w:rsidP="00EB3C2B">
      <w:pPr>
        <w:pStyle w:val="StandardWeb"/>
      </w:pPr>
      <w:r>
        <w:t xml:space="preserve">A. Daß deß Vatters </w:t>
      </w:r>
      <w:proofErr w:type="spellStart"/>
      <w:r>
        <w:t>wille</w:t>
      </w:r>
      <w:proofErr w:type="spellEnd"/>
      <w:r>
        <w:t xml:space="preserve"> </w:t>
      </w:r>
      <w:proofErr w:type="spellStart"/>
      <w:r>
        <w:t>auff</w:t>
      </w:r>
      <w:proofErr w:type="spellEnd"/>
      <w:r>
        <w:t xml:space="preserve"> erden / wie im </w:t>
      </w:r>
      <w:proofErr w:type="spellStart"/>
      <w:r>
        <w:t>Himel</w:t>
      </w:r>
      <w:proofErr w:type="spellEnd"/>
      <w:r>
        <w:t xml:space="preserve"> geschehe. </w:t>
      </w:r>
    </w:p>
    <w:p w14:paraId="2662A49F" w14:textId="77777777" w:rsidR="00EB3C2B" w:rsidRDefault="00EB3C2B" w:rsidP="00EB3C2B">
      <w:pPr>
        <w:pStyle w:val="StandardWeb"/>
      </w:pPr>
      <w:r>
        <w:t xml:space="preserve">F. Was ist das? </w:t>
      </w:r>
    </w:p>
    <w:p w14:paraId="31522A4D" w14:textId="77777777" w:rsidR="00EB3C2B" w:rsidRDefault="00EB3C2B" w:rsidP="00EB3C2B">
      <w:pPr>
        <w:pStyle w:val="StandardWeb"/>
      </w:pPr>
      <w:r>
        <w:t xml:space="preserve">A. Denn regiert Gott </w:t>
      </w:r>
      <w:proofErr w:type="spellStart"/>
      <w:r>
        <w:t>fürnemlich</w:t>
      </w:r>
      <w:proofErr w:type="spellEnd"/>
      <w:r>
        <w:t xml:space="preserve"> </w:t>
      </w:r>
      <w:proofErr w:type="spellStart"/>
      <w:r>
        <w:t>inn</w:t>
      </w:r>
      <w:proofErr w:type="spellEnd"/>
      <w:r>
        <w:t xml:space="preserve"> </w:t>
      </w:r>
      <w:proofErr w:type="spellStart"/>
      <w:r>
        <w:t>vns</w:t>
      </w:r>
      <w:proofErr w:type="spellEnd"/>
      <w:r>
        <w:t xml:space="preserve"> / wenn nicht </w:t>
      </w:r>
      <w:proofErr w:type="spellStart"/>
      <w:r>
        <w:t>vnser</w:t>
      </w:r>
      <w:proofErr w:type="spellEnd"/>
      <w:r>
        <w:t xml:space="preserve"> fleischlicher / </w:t>
      </w:r>
      <w:proofErr w:type="spellStart"/>
      <w:r>
        <w:t>sonder</w:t>
      </w:r>
      <w:proofErr w:type="spellEnd"/>
      <w:r>
        <w:t xml:space="preserve"> Gottes Geistlicher </w:t>
      </w:r>
      <w:proofErr w:type="spellStart"/>
      <w:r>
        <w:t>wille</w:t>
      </w:r>
      <w:proofErr w:type="spellEnd"/>
      <w:r>
        <w:t xml:space="preserve"> </w:t>
      </w:r>
      <w:proofErr w:type="spellStart"/>
      <w:r>
        <w:t>geschicht</w:t>
      </w:r>
      <w:proofErr w:type="spellEnd"/>
      <w:r>
        <w:t xml:space="preserve">. Es </w:t>
      </w:r>
      <w:proofErr w:type="spellStart"/>
      <w:r>
        <w:t>geschicht</w:t>
      </w:r>
      <w:proofErr w:type="spellEnd"/>
      <w:r>
        <w:t xml:space="preserve"> zwar alle zeit / was Gott </w:t>
      </w:r>
      <w:proofErr w:type="spellStart"/>
      <w:r>
        <w:t>wil</w:t>
      </w:r>
      <w:proofErr w:type="spellEnd"/>
      <w:r>
        <w:t xml:space="preserve"> / wenn auch die </w:t>
      </w:r>
      <w:proofErr w:type="spellStart"/>
      <w:r>
        <w:t>menschen</w:t>
      </w:r>
      <w:proofErr w:type="spellEnd"/>
      <w:r>
        <w:t xml:space="preserve"> nicht wöllen. </w:t>
      </w:r>
      <w:proofErr w:type="spellStart"/>
      <w:r>
        <w:t>Darumb</w:t>
      </w:r>
      <w:proofErr w:type="spellEnd"/>
      <w:r>
        <w:t xml:space="preserve"> betten wir </w:t>
      </w:r>
      <w:proofErr w:type="spellStart"/>
      <w:r>
        <w:t>nit</w:t>
      </w:r>
      <w:proofErr w:type="spellEnd"/>
      <w:r>
        <w:t xml:space="preserve"> / daß Gott </w:t>
      </w:r>
      <w:proofErr w:type="spellStart"/>
      <w:r>
        <w:t>thüe</w:t>
      </w:r>
      <w:proofErr w:type="spellEnd"/>
      <w:r>
        <w:t xml:space="preserve"> / was er </w:t>
      </w:r>
      <w:proofErr w:type="spellStart"/>
      <w:r>
        <w:t>wil</w:t>
      </w:r>
      <w:proofErr w:type="spellEnd"/>
      <w:r>
        <w:t xml:space="preserve"> / </w:t>
      </w:r>
      <w:proofErr w:type="spellStart"/>
      <w:r>
        <w:t>sonder</w:t>
      </w:r>
      <w:proofErr w:type="spellEnd"/>
      <w:r>
        <w:t xml:space="preserve"> dieß betten wir / daß was er </w:t>
      </w:r>
      <w:proofErr w:type="spellStart"/>
      <w:r>
        <w:t>wil</w:t>
      </w:r>
      <w:proofErr w:type="spellEnd"/>
      <w:r>
        <w:t xml:space="preserve"> / </w:t>
      </w:r>
      <w:proofErr w:type="spellStart"/>
      <w:r>
        <w:t>vnd</w:t>
      </w:r>
      <w:proofErr w:type="spellEnd"/>
      <w:r>
        <w:t xml:space="preserve"> Heilig / gut </w:t>
      </w:r>
      <w:proofErr w:type="spellStart"/>
      <w:r>
        <w:t>vnnd</w:t>
      </w:r>
      <w:proofErr w:type="spellEnd"/>
      <w:r>
        <w:t xml:space="preserve"> alle zeit gerecht ist / wir auch / nach dem wir </w:t>
      </w:r>
      <w:proofErr w:type="spellStart"/>
      <w:r>
        <w:t>vnseren</w:t>
      </w:r>
      <w:proofErr w:type="spellEnd"/>
      <w:r>
        <w:t xml:space="preserve"> bösen willen </w:t>
      </w:r>
      <w:proofErr w:type="spellStart"/>
      <w:r>
        <w:t>gedempt</w:t>
      </w:r>
      <w:proofErr w:type="spellEnd"/>
      <w:r>
        <w:t xml:space="preserve"> / </w:t>
      </w:r>
      <w:proofErr w:type="spellStart"/>
      <w:r>
        <w:t>dasselbig</w:t>
      </w:r>
      <w:proofErr w:type="spellEnd"/>
      <w:r>
        <w:t xml:space="preserve"> wöllen / </w:t>
      </w:r>
      <w:proofErr w:type="spellStart"/>
      <w:r>
        <w:t>vnd</w:t>
      </w:r>
      <w:proofErr w:type="spellEnd"/>
      <w:r>
        <w:t xml:space="preserve"> der halben </w:t>
      </w:r>
      <w:proofErr w:type="spellStart"/>
      <w:r>
        <w:t>inn</w:t>
      </w:r>
      <w:proofErr w:type="spellEnd"/>
      <w:r>
        <w:t xml:space="preserve"> allen dingen </w:t>
      </w:r>
      <w:proofErr w:type="spellStart"/>
      <w:r>
        <w:t>vns</w:t>
      </w:r>
      <w:proofErr w:type="spellEnd"/>
      <w:r>
        <w:t xml:space="preserve"> Gott </w:t>
      </w:r>
      <w:proofErr w:type="spellStart"/>
      <w:r>
        <w:t>vnderwerffen</w:t>
      </w:r>
      <w:proofErr w:type="spellEnd"/>
      <w:r>
        <w:t xml:space="preserve"> / </w:t>
      </w:r>
      <w:proofErr w:type="spellStart"/>
      <w:r>
        <w:t>vnd</w:t>
      </w:r>
      <w:proofErr w:type="spellEnd"/>
      <w:r>
        <w:t xml:space="preserve"> sein </w:t>
      </w:r>
      <w:proofErr w:type="spellStart"/>
      <w:r>
        <w:t>hand</w:t>
      </w:r>
      <w:proofErr w:type="spellEnd"/>
      <w:r>
        <w:t xml:space="preserve"> </w:t>
      </w:r>
      <w:proofErr w:type="spellStart"/>
      <w:r>
        <w:t>gedultiglich</w:t>
      </w:r>
      <w:proofErr w:type="spellEnd"/>
      <w:r>
        <w:t xml:space="preserve"> tragen / in allen dingen gehorsam seyen / das wöllen </w:t>
      </w:r>
      <w:proofErr w:type="spellStart"/>
      <w:r>
        <w:t>vnnd</w:t>
      </w:r>
      <w:proofErr w:type="spellEnd"/>
      <w:r>
        <w:t xml:space="preserve"> </w:t>
      </w:r>
      <w:proofErr w:type="spellStart"/>
      <w:r>
        <w:t>thüen</w:t>
      </w:r>
      <w:proofErr w:type="spellEnd"/>
      <w:r>
        <w:t xml:space="preserve"> / was er </w:t>
      </w:r>
      <w:proofErr w:type="spellStart"/>
      <w:r>
        <w:t>wil</w:t>
      </w:r>
      <w:proofErr w:type="spellEnd"/>
      <w:r>
        <w:t xml:space="preserve"> / das wir es </w:t>
      </w:r>
      <w:proofErr w:type="spellStart"/>
      <w:r>
        <w:t>thüen</w:t>
      </w:r>
      <w:proofErr w:type="spellEnd"/>
      <w:r>
        <w:t xml:space="preserve">. </w:t>
      </w:r>
    </w:p>
    <w:p w14:paraId="382D8AD7" w14:textId="77777777" w:rsidR="00EB3C2B" w:rsidRDefault="00EB3C2B" w:rsidP="00EB3C2B">
      <w:pPr>
        <w:pStyle w:val="StandardWeb"/>
      </w:pPr>
      <w:r>
        <w:t xml:space="preserve">F. </w:t>
      </w:r>
      <w:proofErr w:type="spellStart"/>
      <w:r>
        <w:t>Warumb</w:t>
      </w:r>
      <w:proofErr w:type="spellEnd"/>
      <w:r>
        <w:t xml:space="preserve"> setzest hinzu / Wie im </w:t>
      </w:r>
      <w:proofErr w:type="spellStart"/>
      <w:r>
        <w:t>Himel</w:t>
      </w:r>
      <w:proofErr w:type="spellEnd"/>
      <w:r>
        <w:t xml:space="preserve"> /also auch </w:t>
      </w:r>
      <w:proofErr w:type="spellStart"/>
      <w:r>
        <w:t>auff</w:t>
      </w:r>
      <w:proofErr w:type="spellEnd"/>
      <w:r>
        <w:t xml:space="preserve"> erden? </w:t>
      </w:r>
    </w:p>
    <w:p w14:paraId="46341CCB" w14:textId="77777777" w:rsidR="00EB3C2B" w:rsidRDefault="00EB3C2B" w:rsidP="00EB3C2B">
      <w:pPr>
        <w:pStyle w:val="StandardWeb"/>
      </w:pPr>
      <w:r>
        <w:t xml:space="preserve">A. Weil ich nicht ein schlechten </w:t>
      </w:r>
      <w:proofErr w:type="spellStart"/>
      <w:r>
        <w:t>vnd</w:t>
      </w:r>
      <w:proofErr w:type="spellEnd"/>
      <w:r>
        <w:t xml:space="preserve"> </w:t>
      </w:r>
      <w:proofErr w:type="spellStart"/>
      <w:r>
        <w:t>gezwungnen</w:t>
      </w:r>
      <w:proofErr w:type="spellEnd"/>
      <w:r>
        <w:t xml:space="preserve"> / sondern ein </w:t>
      </w:r>
      <w:proofErr w:type="spellStart"/>
      <w:r>
        <w:t>außbündigen</w:t>
      </w:r>
      <w:proofErr w:type="spellEnd"/>
      <w:r>
        <w:t xml:space="preserve"> </w:t>
      </w:r>
      <w:proofErr w:type="spellStart"/>
      <w:r>
        <w:t>vnd</w:t>
      </w:r>
      <w:proofErr w:type="spellEnd"/>
      <w:r>
        <w:t xml:space="preserve"> selbst willigen gehorsam </w:t>
      </w:r>
      <w:proofErr w:type="spellStart"/>
      <w:r>
        <w:t>begeren</w:t>
      </w:r>
      <w:proofErr w:type="spellEnd"/>
      <w:r>
        <w:t xml:space="preserve">. Welchen so wir in diesem leben erreichen / so werden wir auch in dieser zeit </w:t>
      </w:r>
      <w:proofErr w:type="spellStart"/>
      <w:r>
        <w:t>billich</w:t>
      </w:r>
      <w:proofErr w:type="spellEnd"/>
      <w:r>
        <w:t xml:space="preserve"> für </w:t>
      </w:r>
      <w:proofErr w:type="spellStart"/>
      <w:r>
        <w:t>sehlige</w:t>
      </w:r>
      <w:proofErr w:type="spellEnd"/>
      <w:r>
        <w:t xml:space="preserve"> </w:t>
      </w:r>
      <w:proofErr w:type="spellStart"/>
      <w:r>
        <w:t>leute</w:t>
      </w:r>
      <w:proofErr w:type="spellEnd"/>
      <w:r>
        <w:t xml:space="preserve"> geachtet. Denn im </w:t>
      </w:r>
      <w:proofErr w:type="spellStart"/>
      <w:r>
        <w:t>Himel</w:t>
      </w:r>
      <w:proofErr w:type="spellEnd"/>
      <w:r>
        <w:t xml:space="preserve"> wöllen die </w:t>
      </w:r>
      <w:proofErr w:type="spellStart"/>
      <w:r>
        <w:t>Himlischen</w:t>
      </w:r>
      <w:proofErr w:type="spellEnd"/>
      <w:r>
        <w:t xml:space="preserve"> Geister nit allein / was Gott will / </w:t>
      </w:r>
      <w:proofErr w:type="spellStart"/>
      <w:r>
        <w:t>sonder</w:t>
      </w:r>
      <w:proofErr w:type="spellEnd"/>
      <w:r>
        <w:t xml:space="preserve"> sie gehorchen auch Gott mit höchstem </w:t>
      </w:r>
      <w:proofErr w:type="spellStart"/>
      <w:r>
        <w:t>lust</w:t>
      </w:r>
      <w:proofErr w:type="spellEnd"/>
      <w:r>
        <w:t xml:space="preserve"> </w:t>
      </w:r>
      <w:proofErr w:type="spellStart"/>
      <w:r>
        <w:t>vnnd</w:t>
      </w:r>
      <w:proofErr w:type="spellEnd"/>
      <w:r>
        <w:t xml:space="preserve"> willen. Derhalben so bitten wir / daß Gott der Vatter </w:t>
      </w:r>
      <w:proofErr w:type="spellStart"/>
      <w:r>
        <w:t>vns</w:t>
      </w:r>
      <w:proofErr w:type="spellEnd"/>
      <w:r>
        <w:t xml:space="preserve"> </w:t>
      </w:r>
      <w:proofErr w:type="spellStart"/>
      <w:r>
        <w:t>inn</w:t>
      </w:r>
      <w:proofErr w:type="spellEnd"/>
      <w:r>
        <w:t xml:space="preserve"> allen dingen ein solchen gehorsam verleihe / welche die Geister im </w:t>
      </w:r>
      <w:proofErr w:type="spellStart"/>
      <w:r>
        <w:t>Himel</w:t>
      </w:r>
      <w:proofErr w:type="spellEnd"/>
      <w:r>
        <w:t xml:space="preserve"> mit höchstem </w:t>
      </w:r>
      <w:proofErr w:type="spellStart"/>
      <w:r>
        <w:t>wollust</w:t>
      </w:r>
      <w:proofErr w:type="spellEnd"/>
      <w:r>
        <w:t xml:space="preserve"> Gott dem Herren erzeigen. </w:t>
      </w:r>
    </w:p>
    <w:p w14:paraId="5841648C" w14:textId="77777777" w:rsidR="00EB3C2B" w:rsidRDefault="00EB3C2B" w:rsidP="00EB3C2B">
      <w:pPr>
        <w:pStyle w:val="StandardWeb"/>
      </w:pPr>
      <w:r>
        <w:t xml:space="preserve">F. Was folget in deß Herren </w:t>
      </w:r>
      <w:proofErr w:type="spellStart"/>
      <w:r>
        <w:t>gebett</w:t>
      </w:r>
      <w:proofErr w:type="spellEnd"/>
      <w:r>
        <w:t xml:space="preserve">? </w:t>
      </w:r>
    </w:p>
    <w:p w14:paraId="5FBB2FAA" w14:textId="77777777" w:rsidR="00EB3C2B" w:rsidRDefault="00EB3C2B" w:rsidP="00EB3C2B">
      <w:pPr>
        <w:pStyle w:val="StandardWeb"/>
      </w:pPr>
      <w:r>
        <w:t xml:space="preserve">A. </w:t>
      </w:r>
      <w:proofErr w:type="spellStart"/>
      <w:r>
        <w:t>Vnser</w:t>
      </w:r>
      <w:proofErr w:type="spellEnd"/>
      <w:r>
        <w:t xml:space="preserve"> täglich </w:t>
      </w:r>
      <w:proofErr w:type="spellStart"/>
      <w:r>
        <w:t>brot</w:t>
      </w:r>
      <w:proofErr w:type="spellEnd"/>
      <w:r>
        <w:t xml:space="preserve"> gib </w:t>
      </w:r>
      <w:proofErr w:type="spellStart"/>
      <w:r>
        <w:t>vns</w:t>
      </w:r>
      <w:proofErr w:type="spellEnd"/>
      <w:r>
        <w:t xml:space="preserve"> heut. </w:t>
      </w:r>
    </w:p>
    <w:p w14:paraId="2B2080AC" w14:textId="77777777" w:rsidR="00EB3C2B" w:rsidRDefault="00EB3C2B" w:rsidP="00EB3C2B">
      <w:pPr>
        <w:pStyle w:val="StandardWeb"/>
      </w:pPr>
      <w:r>
        <w:t xml:space="preserve">F. </w:t>
      </w:r>
      <w:proofErr w:type="spellStart"/>
      <w:r>
        <w:t>Warumb</w:t>
      </w:r>
      <w:proofErr w:type="spellEnd"/>
      <w:r>
        <w:t xml:space="preserve"> bittest du also? </w:t>
      </w:r>
    </w:p>
    <w:p w14:paraId="18F52040" w14:textId="77777777" w:rsidR="00EB3C2B" w:rsidRDefault="00EB3C2B" w:rsidP="00EB3C2B">
      <w:pPr>
        <w:pStyle w:val="StandardWeb"/>
      </w:pPr>
      <w:r>
        <w:t xml:space="preserve">A Weil Gottes </w:t>
      </w:r>
      <w:proofErr w:type="spellStart"/>
      <w:r>
        <w:t>wille</w:t>
      </w:r>
      <w:proofErr w:type="spellEnd"/>
      <w:r>
        <w:t xml:space="preserve"> in </w:t>
      </w:r>
      <w:proofErr w:type="spellStart"/>
      <w:r>
        <w:t>vns</w:t>
      </w:r>
      <w:proofErr w:type="spellEnd"/>
      <w:r>
        <w:t xml:space="preserve"> </w:t>
      </w:r>
      <w:proofErr w:type="spellStart"/>
      <w:r>
        <w:t>geschicht</w:t>
      </w:r>
      <w:proofErr w:type="spellEnd"/>
      <w:r>
        <w:t xml:space="preserve"> / wenn wir mit dem täglichen </w:t>
      </w:r>
      <w:proofErr w:type="spellStart"/>
      <w:r>
        <w:t>brot</w:t>
      </w:r>
      <w:proofErr w:type="spellEnd"/>
      <w:r>
        <w:t xml:space="preserve"> </w:t>
      </w:r>
      <w:proofErr w:type="spellStart"/>
      <w:r>
        <w:t>gespeißt</w:t>
      </w:r>
      <w:proofErr w:type="spellEnd"/>
      <w:r>
        <w:t xml:space="preserve"> </w:t>
      </w:r>
      <w:proofErr w:type="spellStart"/>
      <w:r>
        <w:t>vnd</w:t>
      </w:r>
      <w:proofErr w:type="spellEnd"/>
      <w:r>
        <w:t xml:space="preserve"> </w:t>
      </w:r>
      <w:proofErr w:type="spellStart"/>
      <w:r>
        <w:t>gesterckt</w:t>
      </w:r>
      <w:proofErr w:type="spellEnd"/>
      <w:r>
        <w:t xml:space="preserve"> werden / </w:t>
      </w:r>
      <w:proofErr w:type="spellStart"/>
      <w:r>
        <w:t>Vnd</w:t>
      </w:r>
      <w:proofErr w:type="spellEnd"/>
      <w:r>
        <w:t xml:space="preserve"> </w:t>
      </w:r>
      <w:proofErr w:type="spellStart"/>
      <w:r>
        <w:t>ohn</w:t>
      </w:r>
      <w:proofErr w:type="spellEnd"/>
      <w:r>
        <w:t xml:space="preserve"> das </w:t>
      </w:r>
      <w:proofErr w:type="spellStart"/>
      <w:r>
        <w:t>Himlisch</w:t>
      </w:r>
      <w:proofErr w:type="spellEnd"/>
      <w:r>
        <w:t xml:space="preserve"> </w:t>
      </w:r>
      <w:proofErr w:type="spellStart"/>
      <w:r>
        <w:t>brot</w:t>
      </w:r>
      <w:proofErr w:type="spellEnd"/>
      <w:r>
        <w:t xml:space="preserve"> </w:t>
      </w:r>
      <w:proofErr w:type="spellStart"/>
      <w:r>
        <w:t>geschicht</w:t>
      </w:r>
      <w:proofErr w:type="spellEnd"/>
      <w:r>
        <w:t xml:space="preserve"> Gottes </w:t>
      </w:r>
      <w:proofErr w:type="spellStart"/>
      <w:r>
        <w:t>wille</w:t>
      </w:r>
      <w:proofErr w:type="spellEnd"/>
      <w:r>
        <w:t xml:space="preserve"> nimmermehr in </w:t>
      </w:r>
      <w:proofErr w:type="spellStart"/>
      <w:r>
        <w:t>vns</w:t>
      </w:r>
      <w:proofErr w:type="spellEnd"/>
      <w:r>
        <w:t xml:space="preserve">. </w:t>
      </w:r>
    </w:p>
    <w:p w14:paraId="0EE301F5" w14:textId="77777777" w:rsidR="00EB3C2B" w:rsidRDefault="00EB3C2B" w:rsidP="00EB3C2B">
      <w:pPr>
        <w:pStyle w:val="StandardWeb"/>
      </w:pPr>
      <w:r>
        <w:t xml:space="preserve">F. Was verstehest du durch das </w:t>
      </w:r>
      <w:proofErr w:type="spellStart"/>
      <w:r>
        <w:t>brot</w:t>
      </w:r>
      <w:proofErr w:type="spellEnd"/>
      <w:r>
        <w:t xml:space="preserve">? </w:t>
      </w:r>
    </w:p>
    <w:p w14:paraId="35CECB27" w14:textId="77777777" w:rsidR="00EB3C2B" w:rsidRDefault="00EB3C2B" w:rsidP="00EB3C2B">
      <w:pPr>
        <w:pStyle w:val="StandardWeb"/>
      </w:pPr>
      <w:r>
        <w:t xml:space="preserve">A. Allerley speise / </w:t>
      </w:r>
      <w:proofErr w:type="spellStart"/>
      <w:r>
        <w:t>vnnd</w:t>
      </w:r>
      <w:proofErr w:type="spellEnd"/>
      <w:r>
        <w:t xml:space="preserve"> also die </w:t>
      </w:r>
      <w:proofErr w:type="spellStart"/>
      <w:r>
        <w:t>erhaltung</w:t>
      </w:r>
      <w:proofErr w:type="spellEnd"/>
      <w:r>
        <w:t xml:space="preserve"> der </w:t>
      </w:r>
      <w:proofErr w:type="spellStart"/>
      <w:r>
        <w:t>gantzen</w:t>
      </w:r>
      <w:proofErr w:type="spellEnd"/>
      <w:r>
        <w:t xml:space="preserve"> </w:t>
      </w:r>
      <w:proofErr w:type="spellStart"/>
      <w:r>
        <w:t>substantz</w:t>
      </w:r>
      <w:proofErr w:type="spellEnd"/>
      <w:r>
        <w:t xml:space="preserve"> deß </w:t>
      </w:r>
      <w:proofErr w:type="spellStart"/>
      <w:r>
        <w:t>menschen</w:t>
      </w:r>
      <w:proofErr w:type="spellEnd"/>
      <w:r>
        <w:t xml:space="preserve">. Der </w:t>
      </w:r>
      <w:proofErr w:type="spellStart"/>
      <w:r>
        <w:t>mensch</w:t>
      </w:r>
      <w:proofErr w:type="spellEnd"/>
      <w:r>
        <w:t xml:space="preserve"> ist von </w:t>
      </w:r>
      <w:proofErr w:type="spellStart"/>
      <w:r>
        <w:t>seel</w:t>
      </w:r>
      <w:proofErr w:type="spellEnd"/>
      <w:r>
        <w:t xml:space="preserve"> </w:t>
      </w:r>
      <w:proofErr w:type="spellStart"/>
      <w:r>
        <w:t>vnd</w:t>
      </w:r>
      <w:proofErr w:type="spellEnd"/>
      <w:r>
        <w:t xml:space="preserve"> leib </w:t>
      </w:r>
      <w:proofErr w:type="spellStart"/>
      <w:r>
        <w:t>zusamen</w:t>
      </w:r>
      <w:proofErr w:type="spellEnd"/>
      <w:r>
        <w:t xml:space="preserve"> gesetzt. Der </w:t>
      </w:r>
      <w:proofErr w:type="spellStart"/>
      <w:r>
        <w:t>seelen</w:t>
      </w:r>
      <w:proofErr w:type="spellEnd"/>
      <w:r>
        <w:t xml:space="preserve"> speise ist die </w:t>
      </w:r>
      <w:proofErr w:type="spellStart"/>
      <w:r>
        <w:t>gnade</w:t>
      </w:r>
      <w:proofErr w:type="spellEnd"/>
      <w:r>
        <w:t xml:space="preserve"> </w:t>
      </w:r>
      <w:proofErr w:type="spellStart"/>
      <w:r>
        <w:t>vnd</w:t>
      </w:r>
      <w:proofErr w:type="spellEnd"/>
      <w:r>
        <w:t xml:space="preserve"> das </w:t>
      </w:r>
      <w:proofErr w:type="spellStart"/>
      <w:r>
        <w:t>wort</w:t>
      </w:r>
      <w:proofErr w:type="spellEnd"/>
      <w:r>
        <w:t xml:space="preserve"> Gottes / nemlich das </w:t>
      </w:r>
      <w:proofErr w:type="spellStart"/>
      <w:r>
        <w:t>Himlisch</w:t>
      </w:r>
      <w:proofErr w:type="spellEnd"/>
      <w:r>
        <w:t xml:space="preserve"> </w:t>
      </w:r>
      <w:proofErr w:type="spellStart"/>
      <w:r>
        <w:t>brot</w:t>
      </w:r>
      <w:proofErr w:type="spellEnd"/>
      <w:r>
        <w:t xml:space="preserve"> / welches wir für </w:t>
      </w:r>
      <w:proofErr w:type="spellStart"/>
      <w:r>
        <w:t>auß</w:t>
      </w:r>
      <w:proofErr w:type="spellEnd"/>
      <w:r>
        <w:t xml:space="preserve"> </w:t>
      </w:r>
      <w:proofErr w:type="spellStart"/>
      <w:r>
        <w:t>begeren</w:t>
      </w:r>
      <w:proofErr w:type="spellEnd"/>
      <w:r>
        <w:t xml:space="preserve"> von dem </w:t>
      </w:r>
      <w:proofErr w:type="spellStart"/>
      <w:r>
        <w:t>Himlischen</w:t>
      </w:r>
      <w:proofErr w:type="spellEnd"/>
      <w:r>
        <w:t xml:space="preserve"> Vatter. Das </w:t>
      </w:r>
      <w:proofErr w:type="spellStart"/>
      <w:r>
        <w:t>brot</w:t>
      </w:r>
      <w:proofErr w:type="spellEnd"/>
      <w:r>
        <w:t xml:space="preserve"> deß </w:t>
      </w:r>
      <w:proofErr w:type="spellStart"/>
      <w:r>
        <w:t>leibs</w:t>
      </w:r>
      <w:proofErr w:type="spellEnd"/>
      <w:r>
        <w:t xml:space="preserve"> ist / was den leib </w:t>
      </w:r>
      <w:proofErr w:type="spellStart"/>
      <w:r>
        <w:t>zunehren</w:t>
      </w:r>
      <w:proofErr w:type="spellEnd"/>
      <w:r>
        <w:t xml:space="preserve"> </w:t>
      </w:r>
      <w:proofErr w:type="spellStart"/>
      <w:r>
        <w:t>vnd</w:t>
      </w:r>
      <w:proofErr w:type="spellEnd"/>
      <w:r>
        <w:t xml:space="preserve"> </w:t>
      </w:r>
      <w:proofErr w:type="spellStart"/>
      <w:r>
        <w:t>zuerhalten</w:t>
      </w:r>
      <w:proofErr w:type="spellEnd"/>
      <w:r>
        <w:t xml:space="preserve"> dienet / als da ist </w:t>
      </w:r>
      <w:proofErr w:type="spellStart"/>
      <w:r>
        <w:t>speiß</w:t>
      </w:r>
      <w:proofErr w:type="spellEnd"/>
      <w:r>
        <w:t xml:space="preserve"> </w:t>
      </w:r>
      <w:proofErr w:type="spellStart"/>
      <w:r>
        <w:t>vnd</w:t>
      </w:r>
      <w:proofErr w:type="spellEnd"/>
      <w:r>
        <w:t xml:space="preserve"> </w:t>
      </w:r>
      <w:proofErr w:type="spellStart"/>
      <w:r>
        <w:t>tranck</w:t>
      </w:r>
      <w:proofErr w:type="spellEnd"/>
      <w:r>
        <w:t xml:space="preserve"> / </w:t>
      </w:r>
      <w:proofErr w:type="spellStart"/>
      <w:r>
        <w:t>gesundheit</w:t>
      </w:r>
      <w:proofErr w:type="spellEnd"/>
      <w:r>
        <w:t xml:space="preserve"> / </w:t>
      </w:r>
      <w:proofErr w:type="spellStart"/>
      <w:r>
        <w:t>kleidung</w:t>
      </w:r>
      <w:proofErr w:type="spellEnd"/>
      <w:r>
        <w:t xml:space="preserve"> / </w:t>
      </w:r>
      <w:proofErr w:type="spellStart"/>
      <w:r>
        <w:t>schutz</w:t>
      </w:r>
      <w:proofErr w:type="spellEnd"/>
      <w:r>
        <w:t xml:space="preserve"> </w:t>
      </w:r>
      <w:proofErr w:type="spellStart"/>
      <w:r>
        <w:t>vnd</w:t>
      </w:r>
      <w:proofErr w:type="spellEnd"/>
      <w:r>
        <w:t xml:space="preserve"> schirm / </w:t>
      </w:r>
      <w:proofErr w:type="spellStart"/>
      <w:r>
        <w:t>vnnd</w:t>
      </w:r>
      <w:proofErr w:type="spellEnd"/>
      <w:r>
        <w:t xml:space="preserve"> anders der gleichen. Derhalben </w:t>
      </w:r>
      <w:proofErr w:type="spellStart"/>
      <w:r>
        <w:t>begeren</w:t>
      </w:r>
      <w:proofErr w:type="spellEnd"/>
      <w:r>
        <w:t xml:space="preserve"> wir von dem </w:t>
      </w:r>
      <w:proofErr w:type="spellStart"/>
      <w:r>
        <w:t>Himlischen</w:t>
      </w:r>
      <w:proofErr w:type="spellEnd"/>
      <w:r>
        <w:t xml:space="preserve"> Vatter vor allen dingen die speise </w:t>
      </w:r>
      <w:proofErr w:type="spellStart"/>
      <w:r>
        <w:t>vnd</w:t>
      </w:r>
      <w:proofErr w:type="spellEnd"/>
      <w:r>
        <w:t xml:space="preserve"> </w:t>
      </w:r>
      <w:proofErr w:type="spellStart"/>
      <w:r>
        <w:t>erhaltung</w:t>
      </w:r>
      <w:proofErr w:type="spellEnd"/>
      <w:r>
        <w:t xml:space="preserve"> der </w:t>
      </w:r>
      <w:proofErr w:type="spellStart"/>
      <w:r>
        <w:t>seelen</w:t>
      </w:r>
      <w:proofErr w:type="spellEnd"/>
      <w:r>
        <w:t xml:space="preserve"> / demnach auch deß </w:t>
      </w:r>
      <w:proofErr w:type="spellStart"/>
      <w:r>
        <w:t>leibs</w:t>
      </w:r>
      <w:proofErr w:type="spellEnd"/>
      <w:r>
        <w:t xml:space="preserve">. </w:t>
      </w:r>
    </w:p>
    <w:p w14:paraId="59546504" w14:textId="77777777" w:rsidR="00EB3C2B" w:rsidRDefault="00EB3C2B" w:rsidP="00EB3C2B">
      <w:pPr>
        <w:pStyle w:val="StandardWeb"/>
      </w:pPr>
      <w:r>
        <w:t xml:space="preserve">F. </w:t>
      </w:r>
      <w:proofErr w:type="spellStart"/>
      <w:r>
        <w:t>Warumb</w:t>
      </w:r>
      <w:proofErr w:type="spellEnd"/>
      <w:r>
        <w:t xml:space="preserve"> sagst täglich / </w:t>
      </w:r>
      <w:proofErr w:type="spellStart"/>
      <w:r>
        <w:t>Vnd</w:t>
      </w:r>
      <w:proofErr w:type="spellEnd"/>
      <w:r>
        <w:t xml:space="preserve"> heut? </w:t>
      </w:r>
    </w:p>
    <w:p w14:paraId="15B44018" w14:textId="77777777" w:rsidR="00EB3C2B" w:rsidRDefault="00EB3C2B" w:rsidP="00EB3C2B">
      <w:pPr>
        <w:pStyle w:val="StandardWeb"/>
      </w:pPr>
      <w:r>
        <w:t xml:space="preserve">A. </w:t>
      </w:r>
      <w:proofErr w:type="spellStart"/>
      <w:r>
        <w:t>Darumb</w:t>
      </w:r>
      <w:proofErr w:type="spellEnd"/>
      <w:r>
        <w:t xml:space="preserve"> / daß wie diese ding täglich </w:t>
      </w:r>
      <w:proofErr w:type="spellStart"/>
      <w:r>
        <w:t>vnnd</w:t>
      </w:r>
      <w:proofErr w:type="spellEnd"/>
      <w:r>
        <w:t xml:space="preserve"> alle </w:t>
      </w:r>
      <w:proofErr w:type="spellStart"/>
      <w:r>
        <w:t>augenblick</w:t>
      </w:r>
      <w:proofErr w:type="spellEnd"/>
      <w:r>
        <w:t xml:space="preserve"> </w:t>
      </w:r>
      <w:proofErr w:type="spellStart"/>
      <w:r>
        <w:t>vns</w:t>
      </w:r>
      <w:proofErr w:type="spellEnd"/>
      <w:r>
        <w:t xml:space="preserve"> </w:t>
      </w:r>
      <w:proofErr w:type="spellStart"/>
      <w:r>
        <w:t>nohtwendig</w:t>
      </w:r>
      <w:proofErr w:type="spellEnd"/>
      <w:r>
        <w:t xml:space="preserve"> </w:t>
      </w:r>
      <w:proofErr w:type="spellStart"/>
      <w:r>
        <w:t>seind</w:t>
      </w:r>
      <w:proofErr w:type="spellEnd"/>
      <w:r>
        <w:t xml:space="preserve"> / also </w:t>
      </w:r>
      <w:proofErr w:type="spellStart"/>
      <w:r>
        <w:t>sol</w:t>
      </w:r>
      <w:proofErr w:type="spellEnd"/>
      <w:r>
        <w:t xml:space="preserve"> man sie heut </w:t>
      </w:r>
      <w:proofErr w:type="spellStart"/>
      <w:r>
        <w:t>vnnd</w:t>
      </w:r>
      <w:proofErr w:type="spellEnd"/>
      <w:r>
        <w:t xml:space="preserve"> </w:t>
      </w:r>
      <w:proofErr w:type="spellStart"/>
      <w:r>
        <w:t>jmmerdar</w:t>
      </w:r>
      <w:proofErr w:type="spellEnd"/>
      <w:r>
        <w:t xml:space="preserve"> </w:t>
      </w:r>
      <w:proofErr w:type="spellStart"/>
      <w:r>
        <w:t>begeren</w:t>
      </w:r>
      <w:proofErr w:type="spellEnd"/>
      <w:r>
        <w:t xml:space="preserve"> </w:t>
      </w:r>
      <w:proofErr w:type="spellStart"/>
      <w:r>
        <w:t>vnd</w:t>
      </w:r>
      <w:proofErr w:type="spellEnd"/>
      <w:r>
        <w:t xml:space="preserve"> von Gott bitten. </w:t>
      </w:r>
      <w:proofErr w:type="spellStart"/>
      <w:r>
        <w:t>Vnnd</w:t>
      </w:r>
      <w:proofErr w:type="spellEnd"/>
      <w:r>
        <w:t xml:space="preserve"> die zeitlichen </w:t>
      </w:r>
      <w:proofErr w:type="spellStart"/>
      <w:r>
        <w:t>vnnd</w:t>
      </w:r>
      <w:proofErr w:type="spellEnd"/>
      <w:r>
        <w:t xml:space="preserve"> leiblichen ding zwar </w:t>
      </w:r>
      <w:proofErr w:type="spellStart"/>
      <w:r>
        <w:t>sol</w:t>
      </w:r>
      <w:proofErr w:type="spellEnd"/>
      <w:r>
        <w:t xml:space="preserve"> man </w:t>
      </w:r>
      <w:proofErr w:type="spellStart"/>
      <w:r>
        <w:t>begeren</w:t>
      </w:r>
      <w:proofErr w:type="spellEnd"/>
      <w:r>
        <w:t xml:space="preserve"> nicht zum </w:t>
      </w:r>
      <w:proofErr w:type="spellStart"/>
      <w:r>
        <w:t>vberfluß</w:t>
      </w:r>
      <w:proofErr w:type="spellEnd"/>
      <w:r>
        <w:t xml:space="preserve"> / sondern zur </w:t>
      </w:r>
      <w:proofErr w:type="spellStart"/>
      <w:r>
        <w:t>notdurfft</w:t>
      </w:r>
      <w:proofErr w:type="spellEnd"/>
      <w:r>
        <w:t xml:space="preserve"> </w:t>
      </w:r>
      <w:proofErr w:type="spellStart"/>
      <w:r>
        <w:t>vnd</w:t>
      </w:r>
      <w:proofErr w:type="spellEnd"/>
      <w:r>
        <w:t xml:space="preserve"> zur </w:t>
      </w:r>
      <w:proofErr w:type="spellStart"/>
      <w:r>
        <w:t>nüchterkeit</w:t>
      </w:r>
      <w:proofErr w:type="spellEnd"/>
      <w:r>
        <w:t xml:space="preserve">: </w:t>
      </w:r>
      <w:proofErr w:type="spellStart"/>
      <w:r>
        <w:t>Vnd</w:t>
      </w:r>
      <w:proofErr w:type="spellEnd"/>
      <w:r>
        <w:t xml:space="preserve"> der </w:t>
      </w:r>
      <w:proofErr w:type="spellStart"/>
      <w:r>
        <w:t>mornderig</w:t>
      </w:r>
      <w:proofErr w:type="spellEnd"/>
      <w:r>
        <w:t xml:space="preserve"> tag / wie der Herr spricht / </w:t>
      </w:r>
      <w:proofErr w:type="spellStart"/>
      <w:r>
        <w:t>wirdt</w:t>
      </w:r>
      <w:proofErr w:type="spellEnd"/>
      <w:r>
        <w:t xml:space="preserve"> sein eigne sorg tragen. </w:t>
      </w:r>
    </w:p>
    <w:p w14:paraId="3F0B92F0" w14:textId="77777777" w:rsidR="00EB3C2B" w:rsidRDefault="00EB3C2B" w:rsidP="00EB3C2B">
      <w:pPr>
        <w:pStyle w:val="StandardWeb"/>
      </w:pPr>
      <w:r>
        <w:t xml:space="preserve">F. Was folget aber </w:t>
      </w:r>
      <w:proofErr w:type="spellStart"/>
      <w:r>
        <w:t>auff</w:t>
      </w:r>
      <w:proofErr w:type="spellEnd"/>
      <w:r>
        <w:t xml:space="preserve"> diese bitt? </w:t>
      </w:r>
    </w:p>
    <w:p w14:paraId="3A10E032" w14:textId="77777777" w:rsidR="00EB3C2B" w:rsidRDefault="00EB3C2B" w:rsidP="00EB3C2B">
      <w:pPr>
        <w:pStyle w:val="StandardWeb"/>
      </w:pPr>
      <w:r>
        <w:t xml:space="preserve">A. Die </w:t>
      </w:r>
      <w:proofErr w:type="spellStart"/>
      <w:r>
        <w:t>fünfft</w:t>
      </w:r>
      <w:proofErr w:type="spellEnd"/>
      <w:r>
        <w:t xml:space="preserve"> bitt / Vergib </w:t>
      </w:r>
      <w:proofErr w:type="spellStart"/>
      <w:r>
        <w:t>vns</w:t>
      </w:r>
      <w:proofErr w:type="spellEnd"/>
      <w:r>
        <w:t xml:space="preserve"> </w:t>
      </w:r>
      <w:proofErr w:type="spellStart"/>
      <w:r>
        <w:t>vnser</w:t>
      </w:r>
      <w:proofErr w:type="spellEnd"/>
      <w:r>
        <w:t xml:space="preserve"> schuld. </w:t>
      </w:r>
    </w:p>
    <w:p w14:paraId="3475C44B" w14:textId="77777777" w:rsidR="00EB3C2B" w:rsidRDefault="00EB3C2B" w:rsidP="00EB3C2B">
      <w:pPr>
        <w:pStyle w:val="StandardWeb"/>
      </w:pPr>
      <w:r>
        <w:t xml:space="preserve">F. </w:t>
      </w:r>
      <w:proofErr w:type="spellStart"/>
      <w:r>
        <w:t>Warumb</w:t>
      </w:r>
      <w:proofErr w:type="spellEnd"/>
      <w:r>
        <w:t xml:space="preserve">? </w:t>
      </w:r>
    </w:p>
    <w:p w14:paraId="24F83AD4" w14:textId="77777777" w:rsidR="00EB3C2B" w:rsidRDefault="00EB3C2B" w:rsidP="00EB3C2B">
      <w:pPr>
        <w:pStyle w:val="StandardWeb"/>
      </w:pPr>
      <w:r>
        <w:t xml:space="preserve">A. Wir haben vom </w:t>
      </w:r>
      <w:proofErr w:type="spellStart"/>
      <w:r>
        <w:t>Himlischen</w:t>
      </w:r>
      <w:proofErr w:type="spellEnd"/>
      <w:r>
        <w:t xml:space="preserve"> Vatter </w:t>
      </w:r>
      <w:proofErr w:type="spellStart"/>
      <w:r>
        <w:t>begert</w:t>
      </w:r>
      <w:proofErr w:type="spellEnd"/>
      <w:r>
        <w:t xml:space="preserve"> / daß er </w:t>
      </w:r>
      <w:proofErr w:type="spellStart"/>
      <w:r>
        <w:t>vns</w:t>
      </w:r>
      <w:proofErr w:type="spellEnd"/>
      <w:r>
        <w:t xml:space="preserve"> wölle speisen </w:t>
      </w:r>
      <w:proofErr w:type="spellStart"/>
      <w:r>
        <w:t>vnd</w:t>
      </w:r>
      <w:proofErr w:type="spellEnd"/>
      <w:r>
        <w:t xml:space="preserve"> erhalten mit dem täglichen </w:t>
      </w:r>
      <w:proofErr w:type="spellStart"/>
      <w:r>
        <w:t>brot</w:t>
      </w:r>
      <w:proofErr w:type="spellEnd"/>
      <w:r>
        <w:t xml:space="preserve"> / </w:t>
      </w:r>
      <w:proofErr w:type="spellStart"/>
      <w:r>
        <w:t>vnd</w:t>
      </w:r>
      <w:proofErr w:type="spellEnd"/>
      <w:r>
        <w:t xml:space="preserve"> </w:t>
      </w:r>
      <w:proofErr w:type="spellStart"/>
      <w:r>
        <w:t>dasselbig</w:t>
      </w:r>
      <w:proofErr w:type="spellEnd"/>
      <w:r>
        <w:t xml:space="preserve"> heut: </w:t>
      </w:r>
      <w:proofErr w:type="spellStart"/>
      <w:r>
        <w:t>Auff</w:t>
      </w:r>
      <w:proofErr w:type="spellEnd"/>
      <w:r>
        <w:t xml:space="preserve"> daß wir aber </w:t>
      </w:r>
      <w:proofErr w:type="spellStart"/>
      <w:r>
        <w:t>vns</w:t>
      </w:r>
      <w:proofErr w:type="spellEnd"/>
      <w:r>
        <w:t xml:space="preserve"> nicht die </w:t>
      </w:r>
      <w:proofErr w:type="spellStart"/>
      <w:r>
        <w:t>gedancken</w:t>
      </w:r>
      <w:proofErr w:type="spellEnd"/>
      <w:r>
        <w:t xml:space="preserve"> machten / Gott der Vatter werde denen nichts geben / die sonst seine </w:t>
      </w:r>
      <w:proofErr w:type="spellStart"/>
      <w:r>
        <w:t>schuldner</w:t>
      </w:r>
      <w:proofErr w:type="spellEnd"/>
      <w:r>
        <w:t xml:space="preserve"> </w:t>
      </w:r>
      <w:proofErr w:type="spellStart"/>
      <w:r>
        <w:t>seind</w:t>
      </w:r>
      <w:proofErr w:type="spellEnd"/>
      <w:r>
        <w:t xml:space="preserve"> / so betten wir / daß er </w:t>
      </w:r>
      <w:proofErr w:type="spellStart"/>
      <w:r>
        <w:t>vns</w:t>
      </w:r>
      <w:proofErr w:type="spellEnd"/>
      <w:r>
        <w:t xml:space="preserve"> die vergebe </w:t>
      </w:r>
      <w:proofErr w:type="spellStart"/>
      <w:r>
        <w:t>vnd</w:t>
      </w:r>
      <w:proofErr w:type="spellEnd"/>
      <w:r>
        <w:t xml:space="preserve"> </w:t>
      </w:r>
      <w:proofErr w:type="spellStart"/>
      <w:r>
        <w:t>schencke</w:t>
      </w:r>
      <w:proofErr w:type="spellEnd"/>
      <w:r>
        <w:t xml:space="preserve">. </w:t>
      </w:r>
    </w:p>
    <w:p w14:paraId="61F598BA" w14:textId="77777777" w:rsidR="00EB3C2B" w:rsidRDefault="00EB3C2B" w:rsidP="00EB3C2B">
      <w:pPr>
        <w:pStyle w:val="StandardWeb"/>
      </w:pPr>
      <w:r>
        <w:t xml:space="preserve">F. Was verstehest du durch die schulden? </w:t>
      </w:r>
    </w:p>
    <w:p w14:paraId="25F0FCE0" w14:textId="77777777" w:rsidR="00EB3C2B" w:rsidRDefault="00EB3C2B" w:rsidP="00EB3C2B">
      <w:pPr>
        <w:pStyle w:val="StandardWeb"/>
      </w:pPr>
      <w:r>
        <w:t xml:space="preserve">A. Allerley </w:t>
      </w:r>
      <w:proofErr w:type="spellStart"/>
      <w:r>
        <w:t>verderbnuß</w:t>
      </w:r>
      <w:proofErr w:type="spellEnd"/>
      <w:r>
        <w:t xml:space="preserve"> </w:t>
      </w:r>
      <w:proofErr w:type="spellStart"/>
      <w:r>
        <w:t>vnd</w:t>
      </w:r>
      <w:proofErr w:type="spellEnd"/>
      <w:r>
        <w:t xml:space="preserve"> </w:t>
      </w:r>
      <w:proofErr w:type="spellStart"/>
      <w:r>
        <w:t>sünden</w:t>
      </w:r>
      <w:proofErr w:type="spellEnd"/>
      <w:r>
        <w:t xml:space="preserve"> der </w:t>
      </w:r>
      <w:proofErr w:type="spellStart"/>
      <w:r>
        <w:t>menschen</w:t>
      </w:r>
      <w:proofErr w:type="spellEnd"/>
      <w:r>
        <w:t xml:space="preserve"> / mit denen wir alle Gott verbunden </w:t>
      </w:r>
      <w:proofErr w:type="spellStart"/>
      <w:r>
        <w:t>vnnd</w:t>
      </w:r>
      <w:proofErr w:type="spellEnd"/>
      <w:r>
        <w:t xml:space="preserve"> als viel als </w:t>
      </w:r>
      <w:proofErr w:type="spellStart"/>
      <w:r>
        <w:t>schuldner</w:t>
      </w:r>
      <w:proofErr w:type="spellEnd"/>
      <w:r>
        <w:t xml:space="preserve"> </w:t>
      </w:r>
      <w:proofErr w:type="spellStart"/>
      <w:r>
        <w:t>seind</w:t>
      </w:r>
      <w:proofErr w:type="spellEnd"/>
      <w:r>
        <w:t xml:space="preserve">. Weil wir </w:t>
      </w:r>
      <w:proofErr w:type="spellStart"/>
      <w:r>
        <w:t>jhn</w:t>
      </w:r>
      <w:proofErr w:type="spellEnd"/>
      <w:r>
        <w:t xml:space="preserve"> nun nicht können bezahlen / so hat er macht </w:t>
      </w:r>
      <w:proofErr w:type="spellStart"/>
      <w:r>
        <w:t>vber</w:t>
      </w:r>
      <w:proofErr w:type="spellEnd"/>
      <w:r>
        <w:t xml:space="preserve"> </w:t>
      </w:r>
      <w:proofErr w:type="spellStart"/>
      <w:r>
        <w:t>vnser</w:t>
      </w:r>
      <w:proofErr w:type="spellEnd"/>
      <w:r>
        <w:t xml:space="preserve"> leben </w:t>
      </w:r>
      <w:proofErr w:type="spellStart"/>
      <w:r>
        <w:t>vnd</w:t>
      </w:r>
      <w:proofErr w:type="spellEnd"/>
      <w:r>
        <w:t xml:space="preserve"> </w:t>
      </w:r>
      <w:proofErr w:type="spellStart"/>
      <w:r>
        <w:t>tod</w:t>
      </w:r>
      <w:proofErr w:type="spellEnd"/>
      <w:r>
        <w:t xml:space="preserve"> / </w:t>
      </w:r>
      <w:proofErr w:type="spellStart"/>
      <w:r>
        <w:t>vnnd</w:t>
      </w:r>
      <w:proofErr w:type="spellEnd"/>
      <w:r>
        <w:t xml:space="preserve"> mag </w:t>
      </w:r>
      <w:proofErr w:type="spellStart"/>
      <w:r>
        <w:t>vns</w:t>
      </w:r>
      <w:proofErr w:type="spellEnd"/>
      <w:r>
        <w:t xml:space="preserve"> von wegen der </w:t>
      </w:r>
      <w:proofErr w:type="spellStart"/>
      <w:r>
        <w:t>außstendigen</w:t>
      </w:r>
      <w:proofErr w:type="spellEnd"/>
      <w:r>
        <w:t xml:space="preserve"> schulden ins </w:t>
      </w:r>
      <w:proofErr w:type="spellStart"/>
      <w:r>
        <w:t>gefengnuß</w:t>
      </w:r>
      <w:proofErr w:type="spellEnd"/>
      <w:r>
        <w:t xml:space="preserve"> </w:t>
      </w:r>
      <w:proofErr w:type="spellStart"/>
      <w:r>
        <w:t>werffen</w:t>
      </w:r>
      <w:proofErr w:type="spellEnd"/>
      <w:r>
        <w:t xml:space="preserve"> / </w:t>
      </w:r>
      <w:proofErr w:type="spellStart"/>
      <w:r>
        <w:t>vnd</w:t>
      </w:r>
      <w:proofErr w:type="spellEnd"/>
      <w:r>
        <w:t xml:space="preserve"> dem </w:t>
      </w:r>
      <w:proofErr w:type="spellStart"/>
      <w:r>
        <w:t>Teuffel</w:t>
      </w:r>
      <w:proofErr w:type="spellEnd"/>
      <w:r>
        <w:t xml:space="preserve"> / daß er </w:t>
      </w:r>
      <w:proofErr w:type="spellStart"/>
      <w:r>
        <w:t>vns</w:t>
      </w:r>
      <w:proofErr w:type="spellEnd"/>
      <w:r>
        <w:t xml:space="preserve"> ewiglich plage / </w:t>
      </w:r>
      <w:proofErr w:type="spellStart"/>
      <w:r>
        <w:t>vbergeben</w:t>
      </w:r>
      <w:proofErr w:type="spellEnd"/>
      <w:r>
        <w:t xml:space="preserve">: Wie die </w:t>
      </w:r>
      <w:proofErr w:type="spellStart"/>
      <w:r>
        <w:t>gleichnuß</w:t>
      </w:r>
      <w:proofErr w:type="spellEnd"/>
      <w:r>
        <w:t xml:space="preserve"> lehrt Mat. am 18. Cap. Weil denn wir </w:t>
      </w:r>
      <w:proofErr w:type="spellStart"/>
      <w:r>
        <w:t>menschen</w:t>
      </w:r>
      <w:proofErr w:type="spellEnd"/>
      <w:r>
        <w:t xml:space="preserve"> alle </w:t>
      </w:r>
      <w:proofErr w:type="spellStart"/>
      <w:r>
        <w:t>sünder</w:t>
      </w:r>
      <w:proofErr w:type="spellEnd"/>
      <w:r>
        <w:t xml:space="preserve"> </w:t>
      </w:r>
      <w:proofErr w:type="spellStart"/>
      <w:r>
        <w:t>vnnd</w:t>
      </w:r>
      <w:proofErr w:type="spellEnd"/>
      <w:r>
        <w:t xml:space="preserve"> schuldiger </w:t>
      </w:r>
      <w:proofErr w:type="spellStart"/>
      <w:r>
        <w:t>seind</w:t>
      </w:r>
      <w:proofErr w:type="spellEnd"/>
      <w:r>
        <w:t xml:space="preserve"> / </w:t>
      </w:r>
      <w:proofErr w:type="spellStart"/>
      <w:r>
        <w:t>vnnd</w:t>
      </w:r>
      <w:proofErr w:type="spellEnd"/>
      <w:r>
        <w:t xml:space="preserve"> aber nicht zahlen können / so </w:t>
      </w:r>
      <w:proofErr w:type="spellStart"/>
      <w:r>
        <w:t>begeren</w:t>
      </w:r>
      <w:proofErr w:type="spellEnd"/>
      <w:r>
        <w:t xml:space="preserve"> wir </w:t>
      </w:r>
      <w:proofErr w:type="spellStart"/>
      <w:r>
        <w:t>vnderthänig</w:t>
      </w:r>
      <w:proofErr w:type="spellEnd"/>
      <w:r>
        <w:t xml:space="preserve"> von dem Himmlischen Vatter / daß er </w:t>
      </w:r>
      <w:proofErr w:type="spellStart"/>
      <w:r>
        <w:t>vns</w:t>
      </w:r>
      <w:proofErr w:type="spellEnd"/>
      <w:r>
        <w:t xml:space="preserve"> vergeben / </w:t>
      </w:r>
      <w:proofErr w:type="spellStart"/>
      <w:r>
        <w:t>vnd</w:t>
      </w:r>
      <w:proofErr w:type="spellEnd"/>
      <w:r>
        <w:t xml:space="preserve"> die </w:t>
      </w:r>
      <w:proofErr w:type="spellStart"/>
      <w:r>
        <w:t>sünden</w:t>
      </w:r>
      <w:proofErr w:type="spellEnd"/>
      <w:r>
        <w:t xml:space="preserve"> oder schulden </w:t>
      </w:r>
      <w:proofErr w:type="spellStart"/>
      <w:r>
        <w:t>schencken</w:t>
      </w:r>
      <w:proofErr w:type="spellEnd"/>
      <w:r>
        <w:t xml:space="preserve"> wölle. </w:t>
      </w:r>
    </w:p>
    <w:p w14:paraId="2921E708" w14:textId="77777777" w:rsidR="00EB3C2B" w:rsidRDefault="00EB3C2B" w:rsidP="00EB3C2B">
      <w:pPr>
        <w:pStyle w:val="StandardWeb"/>
      </w:pPr>
      <w:r>
        <w:t xml:space="preserve">F. </w:t>
      </w:r>
      <w:proofErr w:type="spellStart"/>
      <w:r>
        <w:t>Warumb</w:t>
      </w:r>
      <w:proofErr w:type="spellEnd"/>
      <w:r>
        <w:t xml:space="preserve"> setzest hinzu / Wie auch wir vergeben </w:t>
      </w:r>
      <w:proofErr w:type="spellStart"/>
      <w:r>
        <w:t>vnsern</w:t>
      </w:r>
      <w:proofErr w:type="spellEnd"/>
      <w:r>
        <w:t xml:space="preserve"> </w:t>
      </w:r>
      <w:proofErr w:type="spellStart"/>
      <w:r>
        <w:t>schuldigern</w:t>
      </w:r>
      <w:proofErr w:type="spellEnd"/>
      <w:r>
        <w:t xml:space="preserve">? </w:t>
      </w:r>
    </w:p>
    <w:p w14:paraId="14A8E697" w14:textId="77777777" w:rsidR="00EB3C2B" w:rsidRDefault="00EB3C2B" w:rsidP="00EB3C2B">
      <w:pPr>
        <w:pStyle w:val="StandardWeb"/>
      </w:pPr>
      <w:r>
        <w:t xml:space="preserve">A. Weil der Herr von einem jeglichen </w:t>
      </w:r>
      <w:proofErr w:type="spellStart"/>
      <w:r>
        <w:t>vnder</w:t>
      </w:r>
      <w:proofErr w:type="spellEnd"/>
      <w:r>
        <w:t xml:space="preserve"> </w:t>
      </w:r>
      <w:proofErr w:type="spellStart"/>
      <w:r>
        <w:t>vns</w:t>
      </w:r>
      <w:proofErr w:type="spellEnd"/>
      <w:r>
        <w:t xml:space="preserve"> erfordert / daß wie der Himmlisch </w:t>
      </w:r>
      <w:proofErr w:type="spellStart"/>
      <w:r>
        <w:t>vatter</w:t>
      </w:r>
      <w:proofErr w:type="spellEnd"/>
      <w:r>
        <w:t xml:space="preserve"> </w:t>
      </w:r>
      <w:proofErr w:type="spellStart"/>
      <w:r>
        <w:t>vns</w:t>
      </w:r>
      <w:proofErr w:type="spellEnd"/>
      <w:r>
        <w:t xml:space="preserve"> </w:t>
      </w:r>
      <w:proofErr w:type="spellStart"/>
      <w:r>
        <w:t>vnsere</w:t>
      </w:r>
      <w:proofErr w:type="spellEnd"/>
      <w:r>
        <w:t xml:space="preserve"> schulden </w:t>
      </w:r>
      <w:proofErr w:type="spellStart"/>
      <w:r>
        <w:t>gnädigklich</w:t>
      </w:r>
      <w:proofErr w:type="spellEnd"/>
      <w:r>
        <w:t xml:space="preserve"> nachgelassen hat: Also auch wir mit allen </w:t>
      </w:r>
      <w:proofErr w:type="spellStart"/>
      <w:r>
        <w:t>menschen</w:t>
      </w:r>
      <w:proofErr w:type="spellEnd"/>
      <w:r>
        <w:t xml:space="preserve"> zufrieden werden / </w:t>
      </w:r>
      <w:proofErr w:type="spellStart"/>
      <w:r>
        <w:t>vnd</w:t>
      </w:r>
      <w:proofErr w:type="spellEnd"/>
      <w:r>
        <w:t xml:space="preserve"> </w:t>
      </w:r>
      <w:proofErr w:type="spellStart"/>
      <w:r>
        <w:t>jhnen</w:t>
      </w:r>
      <w:proofErr w:type="spellEnd"/>
      <w:r>
        <w:t xml:space="preserve"> gern alle </w:t>
      </w:r>
      <w:proofErr w:type="spellStart"/>
      <w:r>
        <w:t>jhre</w:t>
      </w:r>
      <w:proofErr w:type="spellEnd"/>
      <w:r>
        <w:t xml:space="preserve"> </w:t>
      </w:r>
      <w:proofErr w:type="spellStart"/>
      <w:r>
        <w:t>fähler</w:t>
      </w:r>
      <w:proofErr w:type="spellEnd"/>
      <w:r>
        <w:t xml:space="preserve"> wider </w:t>
      </w:r>
      <w:proofErr w:type="spellStart"/>
      <w:r>
        <w:t>vns</w:t>
      </w:r>
      <w:proofErr w:type="spellEnd"/>
      <w:r>
        <w:t xml:space="preserve"> begangen </w:t>
      </w:r>
      <w:proofErr w:type="spellStart"/>
      <w:r>
        <w:t>schencken</w:t>
      </w:r>
      <w:proofErr w:type="spellEnd"/>
      <w:r>
        <w:t xml:space="preserve"> </w:t>
      </w:r>
      <w:proofErr w:type="spellStart"/>
      <w:r>
        <w:t>vnd</w:t>
      </w:r>
      <w:proofErr w:type="spellEnd"/>
      <w:r>
        <w:t xml:space="preserve"> vergeben. Man </w:t>
      </w:r>
      <w:proofErr w:type="spellStart"/>
      <w:r>
        <w:t>sol</w:t>
      </w:r>
      <w:proofErr w:type="spellEnd"/>
      <w:r>
        <w:t xml:space="preserve"> die auch weiter bitten / daß </w:t>
      </w:r>
      <w:proofErr w:type="spellStart"/>
      <w:r>
        <w:t>vns</w:t>
      </w:r>
      <w:proofErr w:type="spellEnd"/>
      <w:r>
        <w:t xml:space="preserve"> Gott ein solch </w:t>
      </w:r>
      <w:proofErr w:type="spellStart"/>
      <w:r>
        <w:t>gemüt</w:t>
      </w:r>
      <w:proofErr w:type="spellEnd"/>
      <w:r>
        <w:t xml:space="preserve"> geben wölle / das gern </w:t>
      </w:r>
      <w:proofErr w:type="spellStart"/>
      <w:r>
        <w:t>vnd</w:t>
      </w:r>
      <w:proofErr w:type="spellEnd"/>
      <w:r>
        <w:t xml:space="preserve"> von </w:t>
      </w:r>
      <w:proofErr w:type="spellStart"/>
      <w:r>
        <w:t>hertzen</w:t>
      </w:r>
      <w:proofErr w:type="spellEnd"/>
      <w:r>
        <w:t xml:space="preserve"> allen </w:t>
      </w:r>
      <w:proofErr w:type="spellStart"/>
      <w:r>
        <w:t>vnseren</w:t>
      </w:r>
      <w:proofErr w:type="spellEnd"/>
      <w:r>
        <w:t xml:space="preserve"> </w:t>
      </w:r>
      <w:proofErr w:type="spellStart"/>
      <w:r>
        <w:t>feynden</w:t>
      </w:r>
      <w:proofErr w:type="spellEnd"/>
      <w:r>
        <w:t xml:space="preserve"> verzeihe. Denn der Herr heisset </w:t>
      </w:r>
      <w:proofErr w:type="spellStart"/>
      <w:r>
        <w:t>vns</w:t>
      </w:r>
      <w:proofErr w:type="spellEnd"/>
      <w:r>
        <w:t xml:space="preserve"> auch für sie bitten. </w:t>
      </w:r>
    </w:p>
    <w:p w14:paraId="2EA2E9AD" w14:textId="77777777" w:rsidR="00EB3C2B" w:rsidRDefault="00EB3C2B" w:rsidP="00EB3C2B">
      <w:pPr>
        <w:pStyle w:val="StandardWeb"/>
      </w:pPr>
      <w:r>
        <w:t xml:space="preserve">F. Welches ist die </w:t>
      </w:r>
      <w:proofErr w:type="spellStart"/>
      <w:r>
        <w:t>sechßt</w:t>
      </w:r>
      <w:proofErr w:type="spellEnd"/>
      <w:r>
        <w:t xml:space="preserve"> </w:t>
      </w:r>
      <w:proofErr w:type="spellStart"/>
      <w:r>
        <w:t>vnd</w:t>
      </w:r>
      <w:proofErr w:type="spellEnd"/>
      <w:r>
        <w:t xml:space="preserve"> letzte bitt? </w:t>
      </w:r>
    </w:p>
    <w:p w14:paraId="3AEB5BE1" w14:textId="77777777" w:rsidR="00EB3C2B" w:rsidRDefault="00EB3C2B" w:rsidP="00EB3C2B">
      <w:pPr>
        <w:pStyle w:val="StandardWeb"/>
      </w:pPr>
      <w:r>
        <w:t xml:space="preserve">A. Daß er </w:t>
      </w:r>
      <w:proofErr w:type="spellStart"/>
      <w:r>
        <w:t>vns</w:t>
      </w:r>
      <w:proofErr w:type="spellEnd"/>
      <w:r>
        <w:t xml:space="preserve"> </w:t>
      </w:r>
      <w:proofErr w:type="spellStart"/>
      <w:r>
        <w:t>nit</w:t>
      </w:r>
      <w:proofErr w:type="spellEnd"/>
      <w:r>
        <w:t xml:space="preserve"> in </w:t>
      </w:r>
      <w:proofErr w:type="spellStart"/>
      <w:r>
        <w:t>versuchung</w:t>
      </w:r>
      <w:proofErr w:type="spellEnd"/>
      <w:r>
        <w:t xml:space="preserve"> führe / </w:t>
      </w:r>
      <w:proofErr w:type="spellStart"/>
      <w:r>
        <w:t>sonder</w:t>
      </w:r>
      <w:proofErr w:type="spellEnd"/>
      <w:r>
        <w:t xml:space="preserve"> erlöse von dem bösen. </w:t>
      </w:r>
    </w:p>
    <w:p w14:paraId="72308BE5" w14:textId="77777777" w:rsidR="00EB3C2B" w:rsidRDefault="00EB3C2B" w:rsidP="00EB3C2B">
      <w:pPr>
        <w:pStyle w:val="StandardWeb"/>
      </w:pPr>
      <w:r>
        <w:t xml:space="preserve">F. Was bettest du hiemit? </w:t>
      </w:r>
    </w:p>
    <w:p w14:paraId="4B73C322" w14:textId="77777777" w:rsidR="00EB3C2B" w:rsidRDefault="00EB3C2B" w:rsidP="00EB3C2B">
      <w:pPr>
        <w:pStyle w:val="StandardWeb"/>
      </w:pPr>
      <w:r>
        <w:t xml:space="preserve">A. Der Himmlisch Vatter vergibt </w:t>
      </w:r>
      <w:proofErr w:type="spellStart"/>
      <w:r>
        <w:t>vns</w:t>
      </w:r>
      <w:proofErr w:type="spellEnd"/>
      <w:r>
        <w:t xml:space="preserve"> </w:t>
      </w:r>
      <w:proofErr w:type="spellStart"/>
      <w:r>
        <w:t>zwahr</w:t>
      </w:r>
      <w:proofErr w:type="spellEnd"/>
      <w:r>
        <w:t xml:space="preserve"> die </w:t>
      </w:r>
      <w:proofErr w:type="spellStart"/>
      <w:r>
        <w:t>sünde</w:t>
      </w:r>
      <w:proofErr w:type="spellEnd"/>
      <w:r>
        <w:t xml:space="preserve"> / aber doch bleibt </w:t>
      </w:r>
      <w:proofErr w:type="spellStart"/>
      <w:r>
        <w:t>inn</w:t>
      </w:r>
      <w:proofErr w:type="spellEnd"/>
      <w:r>
        <w:t xml:space="preserve"> </w:t>
      </w:r>
      <w:proofErr w:type="spellStart"/>
      <w:r>
        <w:t>vns</w:t>
      </w:r>
      <w:proofErr w:type="spellEnd"/>
      <w:r>
        <w:t xml:space="preserve"> </w:t>
      </w:r>
      <w:proofErr w:type="spellStart"/>
      <w:r>
        <w:t>vberig</w:t>
      </w:r>
      <w:proofErr w:type="spellEnd"/>
      <w:r>
        <w:t xml:space="preserve"> / so lang wir in dieser zeit leben / die </w:t>
      </w:r>
      <w:proofErr w:type="spellStart"/>
      <w:r>
        <w:t>luste</w:t>
      </w:r>
      <w:proofErr w:type="spellEnd"/>
      <w:r>
        <w:t xml:space="preserve"> / welche wie sie ein Meer alles bösen ist / also </w:t>
      </w:r>
      <w:proofErr w:type="spellStart"/>
      <w:r>
        <w:t>wirdt</w:t>
      </w:r>
      <w:proofErr w:type="spellEnd"/>
      <w:r>
        <w:t xml:space="preserve"> sie durch </w:t>
      </w:r>
      <w:proofErr w:type="spellStart"/>
      <w:r>
        <w:t>versuchunge</w:t>
      </w:r>
      <w:proofErr w:type="spellEnd"/>
      <w:r>
        <w:t xml:space="preserve"> / gleich als durch </w:t>
      </w:r>
      <w:proofErr w:type="spellStart"/>
      <w:r>
        <w:t>sturmwind</w:t>
      </w:r>
      <w:proofErr w:type="spellEnd"/>
      <w:r>
        <w:t xml:space="preserve"> / </w:t>
      </w:r>
      <w:proofErr w:type="spellStart"/>
      <w:r>
        <w:t>auffgetrieben</w:t>
      </w:r>
      <w:proofErr w:type="spellEnd"/>
      <w:r>
        <w:t xml:space="preserve"> </w:t>
      </w:r>
      <w:proofErr w:type="spellStart"/>
      <w:r>
        <w:t>vnnd</w:t>
      </w:r>
      <w:proofErr w:type="spellEnd"/>
      <w:r>
        <w:t xml:space="preserve"> </w:t>
      </w:r>
      <w:proofErr w:type="spellStart"/>
      <w:r>
        <w:t>vnrühig</w:t>
      </w:r>
      <w:proofErr w:type="spellEnd"/>
      <w:r>
        <w:t xml:space="preserve"> gemacht. </w:t>
      </w:r>
    </w:p>
    <w:p w14:paraId="3311BB68" w14:textId="77777777" w:rsidR="00EB3C2B" w:rsidRDefault="00EB3C2B" w:rsidP="00EB3C2B">
      <w:pPr>
        <w:pStyle w:val="StandardWeb"/>
      </w:pPr>
      <w:r>
        <w:t xml:space="preserve">F. Wer versucht </w:t>
      </w:r>
      <w:proofErr w:type="spellStart"/>
      <w:r>
        <w:t>vns</w:t>
      </w:r>
      <w:proofErr w:type="spellEnd"/>
      <w:r>
        <w:t xml:space="preserve"> aber? </w:t>
      </w:r>
    </w:p>
    <w:p w14:paraId="4A4F4645" w14:textId="77777777" w:rsidR="00EB3C2B" w:rsidRDefault="00EB3C2B" w:rsidP="00EB3C2B">
      <w:pPr>
        <w:pStyle w:val="StandardWeb"/>
      </w:pPr>
      <w:r>
        <w:t xml:space="preserve">A. Die </w:t>
      </w:r>
      <w:proofErr w:type="spellStart"/>
      <w:r>
        <w:t>Schrifft</w:t>
      </w:r>
      <w:proofErr w:type="spellEnd"/>
      <w:r>
        <w:t xml:space="preserve"> zeuget / Gott versuche / als da sie spricht / Gott hat Abraham versucht / </w:t>
      </w:r>
      <w:proofErr w:type="spellStart"/>
      <w:r>
        <w:t>vnd</w:t>
      </w:r>
      <w:proofErr w:type="spellEnd"/>
      <w:r>
        <w:t xml:space="preserve"> der </w:t>
      </w:r>
      <w:proofErr w:type="spellStart"/>
      <w:r>
        <w:t>Teuffel</w:t>
      </w:r>
      <w:proofErr w:type="spellEnd"/>
      <w:r>
        <w:t xml:space="preserve"> versuche auch: Aber nicht </w:t>
      </w:r>
      <w:proofErr w:type="spellStart"/>
      <w:r>
        <w:t>auff</w:t>
      </w:r>
      <w:proofErr w:type="spellEnd"/>
      <w:r>
        <w:t xml:space="preserve"> gleiche weise </w:t>
      </w:r>
      <w:proofErr w:type="spellStart"/>
      <w:r>
        <w:t>vnd</w:t>
      </w:r>
      <w:proofErr w:type="spellEnd"/>
      <w:r>
        <w:t xml:space="preserve"> zweck. Denn Gott versucht / daß er prüfe </w:t>
      </w:r>
      <w:proofErr w:type="spellStart"/>
      <w:r>
        <w:t>vnd</w:t>
      </w:r>
      <w:proofErr w:type="spellEnd"/>
      <w:r>
        <w:t xml:space="preserve"> übe / </w:t>
      </w:r>
      <w:proofErr w:type="spellStart"/>
      <w:r>
        <w:t>nit</w:t>
      </w:r>
      <w:proofErr w:type="spellEnd"/>
      <w:r>
        <w:t xml:space="preserve"> daß er zum bösen treibe. Der </w:t>
      </w:r>
      <w:proofErr w:type="spellStart"/>
      <w:r>
        <w:t>Teuffel</w:t>
      </w:r>
      <w:proofErr w:type="spellEnd"/>
      <w:r>
        <w:t xml:space="preserve"> aber versucht die </w:t>
      </w:r>
      <w:proofErr w:type="spellStart"/>
      <w:r>
        <w:t>leute</w:t>
      </w:r>
      <w:proofErr w:type="spellEnd"/>
      <w:r>
        <w:t xml:space="preserve"> / nicht daß er prüfe </w:t>
      </w:r>
      <w:proofErr w:type="spellStart"/>
      <w:r>
        <w:t>vnnd</w:t>
      </w:r>
      <w:proofErr w:type="spellEnd"/>
      <w:r>
        <w:t xml:space="preserve"> übe / </w:t>
      </w:r>
      <w:proofErr w:type="spellStart"/>
      <w:r>
        <w:t>sonder</w:t>
      </w:r>
      <w:proofErr w:type="spellEnd"/>
      <w:r>
        <w:t xml:space="preserve"> daß er </w:t>
      </w:r>
      <w:proofErr w:type="spellStart"/>
      <w:r>
        <w:t>reitze</w:t>
      </w:r>
      <w:proofErr w:type="spellEnd"/>
      <w:r>
        <w:t xml:space="preserve"> </w:t>
      </w:r>
      <w:proofErr w:type="spellStart"/>
      <w:r>
        <w:t>vnnd</w:t>
      </w:r>
      <w:proofErr w:type="spellEnd"/>
      <w:r>
        <w:t xml:space="preserve"> treibe zum bösen / daß er </w:t>
      </w:r>
      <w:proofErr w:type="spellStart"/>
      <w:r>
        <w:t>hindergehe</w:t>
      </w:r>
      <w:proofErr w:type="spellEnd"/>
      <w:r>
        <w:t xml:space="preserve"> </w:t>
      </w:r>
      <w:proofErr w:type="spellStart"/>
      <w:r>
        <w:t>vnnd</w:t>
      </w:r>
      <w:proofErr w:type="spellEnd"/>
      <w:r>
        <w:t xml:space="preserve"> verderbe. Derhalben so bitten wir nicht einfältig </w:t>
      </w:r>
      <w:proofErr w:type="spellStart"/>
      <w:r>
        <w:t>vnd</w:t>
      </w:r>
      <w:proofErr w:type="spellEnd"/>
      <w:r>
        <w:t xml:space="preserve"> bloß / daß wir nicht vom Vatter zum guten versucht werden: </w:t>
      </w:r>
      <w:proofErr w:type="spellStart"/>
      <w:r>
        <w:t>Sonder</w:t>
      </w:r>
      <w:proofErr w:type="spellEnd"/>
      <w:r>
        <w:t xml:space="preserve"> daß wir nicht geführt werden </w:t>
      </w:r>
      <w:proofErr w:type="spellStart"/>
      <w:r>
        <w:t>inn</w:t>
      </w:r>
      <w:proofErr w:type="spellEnd"/>
      <w:r>
        <w:t xml:space="preserve"> </w:t>
      </w:r>
      <w:proofErr w:type="spellStart"/>
      <w:r>
        <w:t>versuchung</w:t>
      </w:r>
      <w:proofErr w:type="spellEnd"/>
      <w:r>
        <w:t xml:space="preserve"> / das ist / das er </w:t>
      </w:r>
      <w:proofErr w:type="spellStart"/>
      <w:r>
        <w:t>vns</w:t>
      </w:r>
      <w:proofErr w:type="spellEnd"/>
      <w:r>
        <w:t xml:space="preserve"> nicht lasse geführet werden in </w:t>
      </w:r>
      <w:proofErr w:type="spellStart"/>
      <w:r>
        <w:t>versuchung</w:t>
      </w:r>
      <w:proofErr w:type="spellEnd"/>
      <w:r>
        <w:t xml:space="preserve"> deß Satans / </w:t>
      </w:r>
      <w:proofErr w:type="spellStart"/>
      <w:r>
        <w:t>vnd</w:t>
      </w:r>
      <w:proofErr w:type="spellEnd"/>
      <w:r>
        <w:t xml:space="preserve"> von den selbigen gefangen werden: </w:t>
      </w:r>
      <w:proofErr w:type="spellStart"/>
      <w:r>
        <w:t>Sonder</w:t>
      </w:r>
      <w:proofErr w:type="spellEnd"/>
      <w:r>
        <w:t xml:space="preserve"> wenn es sich </w:t>
      </w:r>
      <w:proofErr w:type="spellStart"/>
      <w:r>
        <w:t>zutregt</w:t>
      </w:r>
      <w:proofErr w:type="spellEnd"/>
      <w:r>
        <w:t xml:space="preserve"> / daß wir versucht </w:t>
      </w:r>
      <w:proofErr w:type="spellStart"/>
      <w:r>
        <w:t>söllen</w:t>
      </w:r>
      <w:proofErr w:type="spellEnd"/>
      <w:r>
        <w:t xml:space="preserve"> werden /Gott </w:t>
      </w:r>
      <w:proofErr w:type="spellStart"/>
      <w:r>
        <w:t>vns</w:t>
      </w:r>
      <w:proofErr w:type="spellEnd"/>
      <w:r>
        <w:t xml:space="preserve"> </w:t>
      </w:r>
      <w:proofErr w:type="spellStart"/>
      <w:r>
        <w:t>krafft</w:t>
      </w:r>
      <w:proofErr w:type="spellEnd"/>
      <w:r>
        <w:t xml:space="preserve"> gebe / </w:t>
      </w:r>
      <w:proofErr w:type="spellStart"/>
      <w:r>
        <w:t>vnd</w:t>
      </w:r>
      <w:proofErr w:type="spellEnd"/>
      <w:r>
        <w:t xml:space="preserve"> deß </w:t>
      </w:r>
      <w:proofErr w:type="spellStart"/>
      <w:r>
        <w:t>Teuffels</w:t>
      </w:r>
      <w:proofErr w:type="spellEnd"/>
      <w:r>
        <w:t xml:space="preserve"> </w:t>
      </w:r>
      <w:proofErr w:type="spellStart"/>
      <w:r>
        <w:t>anlauff</w:t>
      </w:r>
      <w:proofErr w:type="spellEnd"/>
      <w:r>
        <w:t xml:space="preserve"> </w:t>
      </w:r>
      <w:proofErr w:type="spellStart"/>
      <w:r>
        <w:t>auffhalte</w:t>
      </w:r>
      <w:proofErr w:type="spellEnd"/>
      <w:r>
        <w:t xml:space="preserve"> </w:t>
      </w:r>
      <w:proofErr w:type="spellStart"/>
      <w:r>
        <w:t>vnd</w:t>
      </w:r>
      <w:proofErr w:type="spellEnd"/>
      <w:r>
        <w:t xml:space="preserve"> breche / </w:t>
      </w:r>
      <w:proofErr w:type="spellStart"/>
      <w:r>
        <w:t>auff</w:t>
      </w:r>
      <w:proofErr w:type="spellEnd"/>
      <w:r>
        <w:t xml:space="preserve"> daß wir nicht von dem Satan hinweg gerissen </w:t>
      </w:r>
      <w:proofErr w:type="spellStart"/>
      <w:r>
        <w:t>vnd</w:t>
      </w:r>
      <w:proofErr w:type="spellEnd"/>
      <w:r>
        <w:t xml:space="preserve"> </w:t>
      </w:r>
      <w:proofErr w:type="spellStart"/>
      <w:r>
        <w:t>vberwunden</w:t>
      </w:r>
      <w:proofErr w:type="spellEnd"/>
      <w:r>
        <w:t xml:space="preserve"> werden / </w:t>
      </w:r>
      <w:proofErr w:type="spellStart"/>
      <w:r>
        <w:t>vnnd</w:t>
      </w:r>
      <w:proofErr w:type="spellEnd"/>
      <w:r>
        <w:t xml:space="preserve"> letztlich also </w:t>
      </w:r>
      <w:proofErr w:type="spellStart"/>
      <w:r>
        <w:t>vnden</w:t>
      </w:r>
      <w:proofErr w:type="spellEnd"/>
      <w:r>
        <w:t xml:space="preserve"> liegen /daß wir den bösen </w:t>
      </w:r>
      <w:proofErr w:type="spellStart"/>
      <w:r>
        <w:t>lüsten</w:t>
      </w:r>
      <w:proofErr w:type="spellEnd"/>
      <w:r>
        <w:t xml:space="preserve"> deß </w:t>
      </w:r>
      <w:proofErr w:type="spellStart"/>
      <w:r>
        <w:t>hertzen</w:t>
      </w:r>
      <w:proofErr w:type="spellEnd"/>
      <w:r>
        <w:t xml:space="preserve"> </w:t>
      </w:r>
      <w:proofErr w:type="spellStart"/>
      <w:r>
        <w:t>vnd</w:t>
      </w:r>
      <w:proofErr w:type="spellEnd"/>
      <w:r>
        <w:t xml:space="preserve"> seinem bösen eingeben folgen. Denn wir setzen bald hinzu: </w:t>
      </w:r>
      <w:proofErr w:type="spellStart"/>
      <w:r>
        <w:t>Sonder</w:t>
      </w:r>
      <w:proofErr w:type="spellEnd"/>
      <w:r>
        <w:t xml:space="preserve"> </w:t>
      </w:r>
      <w:proofErr w:type="spellStart"/>
      <w:r>
        <w:t>erlöß</w:t>
      </w:r>
      <w:proofErr w:type="spellEnd"/>
      <w:r>
        <w:t xml:space="preserve"> </w:t>
      </w:r>
      <w:proofErr w:type="spellStart"/>
      <w:r>
        <w:t>vns</w:t>
      </w:r>
      <w:proofErr w:type="spellEnd"/>
      <w:r>
        <w:t xml:space="preserve"> von dem bösen. </w:t>
      </w:r>
    </w:p>
    <w:p w14:paraId="5E479577" w14:textId="77777777" w:rsidR="00EB3C2B" w:rsidRDefault="00EB3C2B" w:rsidP="00EB3C2B">
      <w:pPr>
        <w:pStyle w:val="StandardWeb"/>
      </w:pPr>
      <w:r>
        <w:t xml:space="preserve">F. Was verstehest du durch den bösen? </w:t>
      </w:r>
    </w:p>
    <w:p w14:paraId="7B3DCC3F" w14:textId="77777777" w:rsidR="00EB3C2B" w:rsidRDefault="00EB3C2B" w:rsidP="00EB3C2B">
      <w:pPr>
        <w:pStyle w:val="StandardWeb"/>
      </w:pPr>
      <w:r>
        <w:t xml:space="preserve">A. Erstlich zwar den bösen Geist selbst mit </w:t>
      </w:r>
      <w:proofErr w:type="spellStart"/>
      <w:r>
        <w:t>sampt</w:t>
      </w:r>
      <w:proofErr w:type="spellEnd"/>
      <w:r>
        <w:t xml:space="preserve"> seinen listen / betrügen / </w:t>
      </w:r>
      <w:proofErr w:type="spellStart"/>
      <w:r>
        <w:t>versuchungen</w:t>
      </w:r>
      <w:proofErr w:type="spellEnd"/>
      <w:r>
        <w:t xml:space="preserve"> / </w:t>
      </w:r>
      <w:proofErr w:type="spellStart"/>
      <w:r>
        <w:t>vnd</w:t>
      </w:r>
      <w:proofErr w:type="spellEnd"/>
      <w:r>
        <w:t xml:space="preserve"> allen </w:t>
      </w:r>
      <w:proofErr w:type="spellStart"/>
      <w:r>
        <w:t>boßheiten</w:t>
      </w:r>
      <w:proofErr w:type="spellEnd"/>
      <w:r>
        <w:t xml:space="preserve">. Denn wir bitten / daß wir nimmermehr vom </w:t>
      </w:r>
      <w:proofErr w:type="spellStart"/>
      <w:r>
        <w:t>Teuffel</w:t>
      </w:r>
      <w:proofErr w:type="spellEnd"/>
      <w:r>
        <w:t xml:space="preserve"> / vom </w:t>
      </w:r>
      <w:proofErr w:type="spellStart"/>
      <w:r>
        <w:t>fleisch</w:t>
      </w:r>
      <w:proofErr w:type="spellEnd"/>
      <w:r>
        <w:t xml:space="preserve"> / von </w:t>
      </w:r>
      <w:proofErr w:type="spellStart"/>
      <w:r>
        <w:t>vnsern</w:t>
      </w:r>
      <w:proofErr w:type="spellEnd"/>
      <w:r>
        <w:t xml:space="preserve"> </w:t>
      </w:r>
      <w:proofErr w:type="spellStart"/>
      <w:r>
        <w:t>begierden</w:t>
      </w:r>
      <w:proofErr w:type="spellEnd"/>
      <w:r>
        <w:t xml:space="preserve"> / </w:t>
      </w:r>
      <w:proofErr w:type="spellStart"/>
      <w:r>
        <w:t>vnd</w:t>
      </w:r>
      <w:proofErr w:type="spellEnd"/>
      <w:r>
        <w:t xml:space="preserve"> von der </w:t>
      </w:r>
      <w:proofErr w:type="spellStart"/>
      <w:r>
        <w:t>welt</w:t>
      </w:r>
      <w:proofErr w:type="spellEnd"/>
      <w:r>
        <w:t xml:space="preserve"> </w:t>
      </w:r>
      <w:proofErr w:type="spellStart"/>
      <w:r>
        <w:t>vberwunden</w:t>
      </w:r>
      <w:proofErr w:type="spellEnd"/>
      <w:r>
        <w:t xml:space="preserve"> </w:t>
      </w:r>
      <w:proofErr w:type="spellStart"/>
      <w:r>
        <w:t>vnd</w:t>
      </w:r>
      <w:proofErr w:type="spellEnd"/>
      <w:r>
        <w:t xml:space="preserve"> </w:t>
      </w:r>
      <w:proofErr w:type="spellStart"/>
      <w:r>
        <w:t>hinder</w:t>
      </w:r>
      <w:proofErr w:type="spellEnd"/>
      <w:r>
        <w:t xml:space="preserve"> </w:t>
      </w:r>
      <w:proofErr w:type="spellStart"/>
      <w:r>
        <w:t>gangen</w:t>
      </w:r>
      <w:proofErr w:type="spellEnd"/>
      <w:r>
        <w:t xml:space="preserve"> werden. Demnach verstehe ich durch das </w:t>
      </w:r>
      <w:proofErr w:type="spellStart"/>
      <w:r>
        <w:t>böß</w:t>
      </w:r>
      <w:proofErr w:type="spellEnd"/>
      <w:r>
        <w:t xml:space="preserve"> allerley schwere </w:t>
      </w:r>
      <w:proofErr w:type="spellStart"/>
      <w:r>
        <w:t>vnfähl</w:t>
      </w:r>
      <w:proofErr w:type="spellEnd"/>
      <w:r>
        <w:t xml:space="preserve"> /als krieg / </w:t>
      </w:r>
      <w:proofErr w:type="spellStart"/>
      <w:r>
        <w:t>todtschlag</w:t>
      </w:r>
      <w:proofErr w:type="spellEnd"/>
      <w:r>
        <w:t xml:space="preserve"> / </w:t>
      </w:r>
      <w:proofErr w:type="spellStart"/>
      <w:r>
        <w:t>brunst</w:t>
      </w:r>
      <w:proofErr w:type="spellEnd"/>
      <w:r>
        <w:t xml:space="preserve"> / </w:t>
      </w:r>
      <w:proofErr w:type="spellStart"/>
      <w:r>
        <w:t>verrähterey</w:t>
      </w:r>
      <w:proofErr w:type="spellEnd"/>
      <w:r>
        <w:t xml:space="preserve"> / </w:t>
      </w:r>
      <w:proofErr w:type="spellStart"/>
      <w:r>
        <w:t>pestilentz</w:t>
      </w:r>
      <w:proofErr w:type="spellEnd"/>
      <w:r>
        <w:t xml:space="preserve"> / </w:t>
      </w:r>
      <w:proofErr w:type="spellStart"/>
      <w:r>
        <w:t>kranckheiten</w:t>
      </w:r>
      <w:proofErr w:type="spellEnd"/>
      <w:r>
        <w:t xml:space="preserve"> / </w:t>
      </w:r>
      <w:proofErr w:type="spellStart"/>
      <w:r>
        <w:t>hunger</w:t>
      </w:r>
      <w:proofErr w:type="spellEnd"/>
      <w:r>
        <w:t xml:space="preserve"> / </w:t>
      </w:r>
      <w:proofErr w:type="spellStart"/>
      <w:r>
        <w:t>vnd</w:t>
      </w:r>
      <w:proofErr w:type="spellEnd"/>
      <w:r>
        <w:t xml:space="preserve"> was mehr dergleichen ist. Bitten derhalben den Vatter </w:t>
      </w:r>
      <w:proofErr w:type="spellStart"/>
      <w:r>
        <w:t>vmb</w:t>
      </w:r>
      <w:proofErr w:type="spellEnd"/>
      <w:r>
        <w:t xml:space="preserve"> frieden / </w:t>
      </w:r>
      <w:proofErr w:type="spellStart"/>
      <w:r>
        <w:t>vnnd</w:t>
      </w:r>
      <w:proofErr w:type="spellEnd"/>
      <w:r>
        <w:t xml:space="preserve"> </w:t>
      </w:r>
      <w:proofErr w:type="spellStart"/>
      <w:r>
        <w:t>vmb</w:t>
      </w:r>
      <w:proofErr w:type="spellEnd"/>
      <w:r>
        <w:t xml:space="preserve"> ein still </w:t>
      </w:r>
      <w:proofErr w:type="spellStart"/>
      <w:r>
        <w:t>rühig</w:t>
      </w:r>
      <w:proofErr w:type="spellEnd"/>
      <w:r>
        <w:t xml:space="preserve"> leben. </w:t>
      </w:r>
    </w:p>
    <w:p w14:paraId="0CD17ACF" w14:textId="77777777" w:rsidR="00EB3C2B" w:rsidRDefault="00EB3C2B" w:rsidP="00EB3C2B">
      <w:pPr>
        <w:pStyle w:val="StandardWeb"/>
      </w:pPr>
      <w:r>
        <w:t xml:space="preserve">F. </w:t>
      </w:r>
      <w:proofErr w:type="spellStart"/>
      <w:r>
        <w:t>Warumb</w:t>
      </w:r>
      <w:proofErr w:type="spellEnd"/>
      <w:r>
        <w:t xml:space="preserve"> setzest an </w:t>
      </w:r>
      <w:proofErr w:type="spellStart"/>
      <w:r>
        <w:t>diß</w:t>
      </w:r>
      <w:proofErr w:type="spellEnd"/>
      <w:r>
        <w:t xml:space="preserve"> </w:t>
      </w:r>
      <w:proofErr w:type="spellStart"/>
      <w:r>
        <w:t>gebett</w:t>
      </w:r>
      <w:proofErr w:type="spellEnd"/>
      <w:r>
        <w:t xml:space="preserve"> Amen? </w:t>
      </w:r>
    </w:p>
    <w:p w14:paraId="5B611CA8" w14:textId="77777777" w:rsidR="00EB3C2B" w:rsidRDefault="00EB3C2B" w:rsidP="00EB3C2B">
      <w:pPr>
        <w:pStyle w:val="StandardWeb"/>
      </w:pPr>
      <w:r>
        <w:t xml:space="preserve">A. Amen heißt gewiß </w:t>
      </w:r>
      <w:proofErr w:type="spellStart"/>
      <w:r>
        <w:t>vnnd</w:t>
      </w:r>
      <w:proofErr w:type="spellEnd"/>
      <w:r>
        <w:t xml:space="preserve"> </w:t>
      </w:r>
      <w:proofErr w:type="spellStart"/>
      <w:r>
        <w:t>wahrhafftig</w:t>
      </w:r>
      <w:proofErr w:type="spellEnd"/>
      <w:r>
        <w:t xml:space="preserve">. Gleich wie wir aber / die ding / so wir / wie gehört / </w:t>
      </w:r>
      <w:proofErr w:type="spellStart"/>
      <w:r>
        <w:t>begeren</w:t>
      </w:r>
      <w:proofErr w:type="spellEnd"/>
      <w:r>
        <w:t xml:space="preserve"> sollen / mit grosser </w:t>
      </w:r>
      <w:proofErr w:type="spellStart"/>
      <w:r>
        <w:t>vnnd</w:t>
      </w:r>
      <w:proofErr w:type="spellEnd"/>
      <w:r>
        <w:t xml:space="preserve"> </w:t>
      </w:r>
      <w:proofErr w:type="spellStart"/>
      <w:r>
        <w:t>einbrünstiger</w:t>
      </w:r>
      <w:proofErr w:type="spellEnd"/>
      <w:r>
        <w:t xml:space="preserve"> </w:t>
      </w:r>
      <w:proofErr w:type="spellStart"/>
      <w:r>
        <w:t>begird</w:t>
      </w:r>
      <w:proofErr w:type="spellEnd"/>
      <w:r>
        <w:t xml:space="preserve"> </w:t>
      </w:r>
      <w:proofErr w:type="spellStart"/>
      <w:r>
        <w:t>begeren</w:t>
      </w:r>
      <w:proofErr w:type="spellEnd"/>
      <w:r>
        <w:t xml:space="preserve"> sollen / also zeugen wir mit dem </w:t>
      </w:r>
      <w:proofErr w:type="spellStart"/>
      <w:r>
        <w:t>wort</w:t>
      </w:r>
      <w:proofErr w:type="spellEnd"/>
      <w:r>
        <w:t xml:space="preserve"> Amen / Wir glauben gewiß / daß der </w:t>
      </w:r>
      <w:proofErr w:type="spellStart"/>
      <w:r>
        <w:t>jenig</w:t>
      </w:r>
      <w:proofErr w:type="spellEnd"/>
      <w:r>
        <w:t xml:space="preserve"> / der diese ding hat heissen </w:t>
      </w:r>
      <w:proofErr w:type="spellStart"/>
      <w:r>
        <w:t>begeren</w:t>
      </w:r>
      <w:proofErr w:type="spellEnd"/>
      <w:r>
        <w:t xml:space="preserve"> / sie </w:t>
      </w:r>
      <w:proofErr w:type="spellStart"/>
      <w:r>
        <w:t>vns</w:t>
      </w:r>
      <w:proofErr w:type="spellEnd"/>
      <w:r>
        <w:t xml:space="preserve"> auch </w:t>
      </w:r>
      <w:proofErr w:type="spellStart"/>
      <w:r>
        <w:t>inn</w:t>
      </w:r>
      <w:proofErr w:type="spellEnd"/>
      <w:r>
        <w:t xml:space="preserve"> allweg geben werde / der es sonst nicht </w:t>
      </w:r>
      <w:proofErr w:type="spellStart"/>
      <w:r>
        <w:t>hett</w:t>
      </w:r>
      <w:proofErr w:type="spellEnd"/>
      <w:r>
        <w:t xml:space="preserve"> heissen </w:t>
      </w:r>
      <w:proofErr w:type="spellStart"/>
      <w:r>
        <w:t>begeren</w:t>
      </w:r>
      <w:proofErr w:type="spellEnd"/>
      <w:r>
        <w:t xml:space="preserve"> / wenn ers nicht geben </w:t>
      </w:r>
      <w:proofErr w:type="spellStart"/>
      <w:r>
        <w:t>wölte</w:t>
      </w:r>
      <w:proofErr w:type="spellEnd"/>
      <w:r>
        <w:t xml:space="preserve">. Denn wie Gott nicht </w:t>
      </w:r>
      <w:proofErr w:type="spellStart"/>
      <w:r>
        <w:t>kan</w:t>
      </w:r>
      <w:proofErr w:type="spellEnd"/>
      <w:r>
        <w:t xml:space="preserve"> liegen oder betrogen werden /der die </w:t>
      </w:r>
      <w:proofErr w:type="spellStart"/>
      <w:r>
        <w:t>warheit</w:t>
      </w:r>
      <w:proofErr w:type="spellEnd"/>
      <w:r>
        <w:t xml:space="preserve"> </w:t>
      </w:r>
      <w:proofErr w:type="spellStart"/>
      <w:r>
        <w:t>selbs</w:t>
      </w:r>
      <w:proofErr w:type="spellEnd"/>
      <w:r>
        <w:t xml:space="preserve"> ist / also </w:t>
      </w:r>
      <w:proofErr w:type="spellStart"/>
      <w:r>
        <w:t>treugt</w:t>
      </w:r>
      <w:proofErr w:type="spellEnd"/>
      <w:r>
        <w:t xml:space="preserve"> er niemand </w:t>
      </w:r>
      <w:proofErr w:type="spellStart"/>
      <w:r>
        <w:t>vnnd</w:t>
      </w:r>
      <w:proofErr w:type="spellEnd"/>
      <w:r>
        <w:t xml:space="preserve"> </w:t>
      </w:r>
      <w:proofErr w:type="spellStart"/>
      <w:r>
        <w:t>leugt</w:t>
      </w:r>
      <w:proofErr w:type="spellEnd"/>
      <w:r>
        <w:t xml:space="preserve"> niemand. Der Himmel </w:t>
      </w:r>
      <w:proofErr w:type="spellStart"/>
      <w:r>
        <w:t>vnd</w:t>
      </w:r>
      <w:proofErr w:type="spellEnd"/>
      <w:r>
        <w:t xml:space="preserve"> die erden werden vergehen /aber Gottes </w:t>
      </w:r>
      <w:proofErr w:type="spellStart"/>
      <w:r>
        <w:t>wort</w:t>
      </w:r>
      <w:proofErr w:type="spellEnd"/>
      <w:r>
        <w:t xml:space="preserve"> werden nicht vergehen. </w:t>
      </w:r>
    </w:p>
    <w:p w14:paraId="3795417B" w14:textId="77777777" w:rsidR="00EB3C2B" w:rsidRDefault="00EB3C2B" w:rsidP="00EB3C2B">
      <w:pPr>
        <w:pStyle w:val="berschrift2"/>
      </w:pPr>
      <w:r>
        <w:t>Cap. IX.</w:t>
      </w:r>
    </w:p>
    <w:p w14:paraId="73FDED76" w14:textId="77777777" w:rsidR="00EB3C2B" w:rsidRDefault="00EB3C2B" w:rsidP="00EB3C2B">
      <w:pPr>
        <w:pStyle w:val="StandardWeb"/>
      </w:pPr>
      <w:r>
        <w:t xml:space="preserve">Von den Sacramenten der Kirchen Christi. </w:t>
      </w:r>
    </w:p>
    <w:p w14:paraId="6F8BC9A4" w14:textId="77777777" w:rsidR="00EB3C2B" w:rsidRDefault="00EB3C2B" w:rsidP="00EB3C2B">
      <w:pPr>
        <w:pStyle w:val="StandardWeb"/>
      </w:pPr>
      <w:r>
        <w:t xml:space="preserve">F. Du hast erklärt / was du haltest von den gründen </w:t>
      </w:r>
      <w:proofErr w:type="spellStart"/>
      <w:r>
        <w:t>vnsers</w:t>
      </w:r>
      <w:proofErr w:type="spellEnd"/>
      <w:r>
        <w:t xml:space="preserve"> </w:t>
      </w:r>
      <w:proofErr w:type="spellStart"/>
      <w:r>
        <w:t>glaubens</w:t>
      </w:r>
      <w:proofErr w:type="spellEnd"/>
      <w:r>
        <w:t xml:space="preserve"> / von Gott / vom Bund </w:t>
      </w:r>
      <w:proofErr w:type="spellStart"/>
      <w:r>
        <w:t>vnd</w:t>
      </w:r>
      <w:proofErr w:type="spellEnd"/>
      <w:r>
        <w:t xml:space="preserve"> Gesetze deß Herren / vom Christlichen glauben </w:t>
      </w:r>
      <w:proofErr w:type="spellStart"/>
      <w:r>
        <w:t>vnnd</w:t>
      </w:r>
      <w:proofErr w:type="spellEnd"/>
      <w:r>
        <w:t xml:space="preserve"> der Apostolischen </w:t>
      </w:r>
      <w:proofErr w:type="spellStart"/>
      <w:r>
        <w:t>glaubens</w:t>
      </w:r>
      <w:proofErr w:type="spellEnd"/>
      <w:r>
        <w:t xml:space="preserve"> </w:t>
      </w:r>
      <w:proofErr w:type="spellStart"/>
      <w:r>
        <w:t>bekanntnuß</w:t>
      </w:r>
      <w:proofErr w:type="spellEnd"/>
      <w:r>
        <w:t xml:space="preserve"> / von der </w:t>
      </w:r>
      <w:proofErr w:type="spellStart"/>
      <w:r>
        <w:t>anrüffung</w:t>
      </w:r>
      <w:proofErr w:type="spellEnd"/>
      <w:r>
        <w:t xml:space="preserve"> </w:t>
      </w:r>
      <w:proofErr w:type="spellStart"/>
      <w:r>
        <w:t>vnd</w:t>
      </w:r>
      <w:proofErr w:type="spellEnd"/>
      <w:r>
        <w:t xml:space="preserve"> deß Herren </w:t>
      </w:r>
      <w:proofErr w:type="spellStart"/>
      <w:r>
        <w:t>Gebett</w:t>
      </w:r>
      <w:proofErr w:type="spellEnd"/>
      <w:r>
        <w:t xml:space="preserve">: Meinst du nun / daß du hiemit den </w:t>
      </w:r>
      <w:proofErr w:type="spellStart"/>
      <w:r>
        <w:t>gantzen</w:t>
      </w:r>
      <w:proofErr w:type="spellEnd"/>
      <w:r>
        <w:t xml:space="preserve"> Catechismum zum ende gebracht habest: also das nichts mehr </w:t>
      </w:r>
      <w:proofErr w:type="spellStart"/>
      <w:r>
        <w:t>vberig</w:t>
      </w:r>
      <w:proofErr w:type="spellEnd"/>
      <w:r>
        <w:t xml:space="preserve"> sey? </w:t>
      </w:r>
    </w:p>
    <w:p w14:paraId="60C3897E" w14:textId="77777777" w:rsidR="00EB3C2B" w:rsidRDefault="00EB3C2B" w:rsidP="00EB3C2B">
      <w:pPr>
        <w:pStyle w:val="StandardWeb"/>
      </w:pPr>
      <w:r>
        <w:t xml:space="preserve">A. Es ist noch </w:t>
      </w:r>
      <w:proofErr w:type="spellStart"/>
      <w:r>
        <w:t>vberig</w:t>
      </w:r>
      <w:proofErr w:type="spellEnd"/>
      <w:r>
        <w:t xml:space="preserve"> die lehr von den Sacramenten. </w:t>
      </w:r>
    </w:p>
    <w:p w14:paraId="487E9CC9" w14:textId="77777777" w:rsidR="00EB3C2B" w:rsidRDefault="00EB3C2B" w:rsidP="00EB3C2B">
      <w:pPr>
        <w:pStyle w:val="StandardWeb"/>
      </w:pPr>
      <w:r>
        <w:t xml:space="preserve">F. So sag mir / was du durch das </w:t>
      </w:r>
      <w:proofErr w:type="spellStart"/>
      <w:r>
        <w:t>wort</w:t>
      </w:r>
      <w:proofErr w:type="spellEnd"/>
      <w:r>
        <w:t xml:space="preserve"> Sacrament verstehest? </w:t>
      </w:r>
    </w:p>
    <w:p w14:paraId="3C51A815" w14:textId="77777777" w:rsidR="00EB3C2B" w:rsidRDefault="00EB3C2B" w:rsidP="00EB3C2B">
      <w:pPr>
        <w:pStyle w:val="StandardWeb"/>
      </w:pPr>
      <w:r>
        <w:t xml:space="preserve">A. Dieß </w:t>
      </w:r>
      <w:proofErr w:type="spellStart"/>
      <w:r>
        <w:t>wort</w:t>
      </w:r>
      <w:proofErr w:type="spellEnd"/>
      <w:r>
        <w:t xml:space="preserve"> </w:t>
      </w:r>
      <w:proofErr w:type="spellStart"/>
      <w:r>
        <w:t>wirdt</w:t>
      </w:r>
      <w:proofErr w:type="spellEnd"/>
      <w:r>
        <w:t xml:space="preserve"> </w:t>
      </w:r>
      <w:proofErr w:type="spellStart"/>
      <w:r>
        <w:t>auff</w:t>
      </w:r>
      <w:proofErr w:type="spellEnd"/>
      <w:r>
        <w:t xml:space="preserve"> mancherley weise gebraucht. Aber die / so die </w:t>
      </w:r>
      <w:proofErr w:type="spellStart"/>
      <w:r>
        <w:t>Schrifft</w:t>
      </w:r>
      <w:proofErr w:type="spellEnd"/>
      <w:r>
        <w:t xml:space="preserve"> </w:t>
      </w:r>
      <w:proofErr w:type="spellStart"/>
      <w:r>
        <w:t>außgelegt</w:t>
      </w:r>
      <w:proofErr w:type="spellEnd"/>
      <w:r>
        <w:t xml:space="preserve"> haben / haben Sacrament genennet ein </w:t>
      </w:r>
      <w:proofErr w:type="spellStart"/>
      <w:r>
        <w:t>zeichen</w:t>
      </w:r>
      <w:proofErr w:type="spellEnd"/>
      <w:r>
        <w:t xml:space="preserve"> eines Heiligen </w:t>
      </w:r>
      <w:proofErr w:type="spellStart"/>
      <w:r>
        <w:t>dings</w:t>
      </w:r>
      <w:proofErr w:type="spellEnd"/>
      <w:r>
        <w:t xml:space="preserve">: </w:t>
      </w:r>
      <w:proofErr w:type="spellStart"/>
      <w:r>
        <w:t>Jtem</w:t>
      </w:r>
      <w:proofErr w:type="spellEnd"/>
      <w:r>
        <w:t xml:space="preserve"> ein sichtbar </w:t>
      </w:r>
      <w:proofErr w:type="spellStart"/>
      <w:r>
        <w:t>wort</w:t>
      </w:r>
      <w:proofErr w:type="spellEnd"/>
      <w:r>
        <w:t xml:space="preserve">: </w:t>
      </w:r>
      <w:proofErr w:type="spellStart"/>
      <w:r>
        <w:t>jtem</w:t>
      </w:r>
      <w:proofErr w:type="spellEnd"/>
      <w:r>
        <w:t xml:space="preserve"> ein sichtbare </w:t>
      </w:r>
      <w:proofErr w:type="spellStart"/>
      <w:r>
        <w:t>gestalt</w:t>
      </w:r>
      <w:proofErr w:type="spellEnd"/>
      <w:r>
        <w:t xml:space="preserve"> eines </w:t>
      </w:r>
      <w:proofErr w:type="spellStart"/>
      <w:r>
        <w:t>vnsichtbaren</w:t>
      </w:r>
      <w:proofErr w:type="spellEnd"/>
      <w:r>
        <w:t xml:space="preserve"> </w:t>
      </w:r>
      <w:proofErr w:type="spellStart"/>
      <w:r>
        <w:t>dings</w:t>
      </w:r>
      <w:proofErr w:type="spellEnd"/>
      <w:r>
        <w:t xml:space="preserve">. </w:t>
      </w:r>
    </w:p>
    <w:p w14:paraId="23A9F809" w14:textId="77777777" w:rsidR="00EB3C2B" w:rsidRDefault="00EB3C2B" w:rsidP="00EB3C2B">
      <w:pPr>
        <w:pStyle w:val="StandardWeb"/>
      </w:pPr>
      <w:r>
        <w:t xml:space="preserve">F. Sag du mirs / wo du es </w:t>
      </w:r>
      <w:proofErr w:type="spellStart"/>
      <w:r>
        <w:t>kanst</w:t>
      </w:r>
      <w:proofErr w:type="spellEnd"/>
      <w:r>
        <w:t xml:space="preserve"> / etwas vollkommner. </w:t>
      </w:r>
    </w:p>
    <w:p w14:paraId="4A9D32E8" w14:textId="77777777" w:rsidR="00EB3C2B" w:rsidRDefault="00EB3C2B" w:rsidP="00EB3C2B">
      <w:pPr>
        <w:pStyle w:val="StandardWeb"/>
      </w:pPr>
      <w:r>
        <w:t xml:space="preserve">A. </w:t>
      </w:r>
      <w:proofErr w:type="spellStart"/>
      <w:r>
        <w:t>Jch</w:t>
      </w:r>
      <w:proofErr w:type="spellEnd"/>
      <w:r>
        <w:t xml:space="preserve"> </w:t>
      </w:r>
      <w:proofErr w:type="spellStart"/>
      <w:r>
        <w:t>wil</w:t>
      </w:r>
      <w:proofErr w:type="spellEnd"/>
      <w:r>
        <w:t xml:space="preserve"> es sagen / so gut </w:t>
      </w:r>
      <w:proofErr w:type="spellStart"/>
      <w:r>
        <w:t>ichs</w:t>
      </w:r>
      <w:proofErr w:type="spellEnd"/>
      <w:r>
        <w:t xml:space="preserve"> </w:t>
      </w:r>
      <w:proofErr w:type="spellStart"/>
      <w:r>
        <w:t>kan</w:t>
      </w:r>
      <w:proofErr w:type="spellEnd"/>
      <w:r>
        <w:t xml:space="preserve">. Das Sacrament ist ein heilig </w:t>
      </w:r>
      <w:proofErr w:type="spellStart"/>
      <w:r>
        <w:t>warzeichen</w:t>
      </w:r>
      <w:proofErr w:type="spellEnd"/>
      <w:r>
        <w:t xml:space="preserve"> / oder ein Heiliger brauch / oder ein Heilige </w:t>
      </w:r>
      <w:proofErr w:type="spellStart"/>
      <w:r>
        <w:t>handlung</w:t>
      </w:r>
      <w:proofErr w:type="spellEnd"/>
      <w:r>
        <w:t xml:space="preserve"> / von Gott mit worten / </w:t>
      </w:r>
      <w:proofErr w:type="spellStart"/>
      <w:r>
        <w:t>zeichen</w:t>
      </w:r>
      <w:proofErr w:type="spellEnd"/>
      <w:r>
        <w:t xml:space="preserve"> </w:t>
      </w:r>
      <w:proofErr w:type="spellStart"/>
      <w:r>
        <w:t>vnd</w:t>
      </w:r>
      <w:proofErr w:type="spellEnd"/>
      <w:r>
        <w:t xml:space="preserve"> thaten eingesetzt / damit er seine höchste </w:t>
      </w:r>
      <w:proofErr w:type="spellStart"/>
      <w:r>
        <w:t>wolthaten</w:t>
      </w:r>
      <w:proofErr w:type="spellEnd"/>
      <w:r>
        <w:t xml:space="preserve"> in frischer </w:t>
      </w:r>
      <w:proofErr w:type="spellStart"/>
      <w:r>
        <w:t>gedächtnuß</w:t>
      </w:r>
      <w:proofErr w:type="spellEnd"/>
      <w:r>
        <w:t xml:space="preserve"> behaltet / </w:t>
      </w:r>
      <w:proofErr w:type="spellStart"/>
      <w:r>
        <w:t>vnd</w:t>
      </w:r>
      <w:proofErr w:type="spellEnd"/>
      <w:r>
        <w:t xml:space="preserve"> </w:t>
      </w:r>
      <w:proofErr w:type="spellStart"/>
      <w:r>
        <w:t>jmmerdar</w:t>
      </w:r>
      <w:proofErr w:type="spellEnd"/>
      <w:r>
        <w:t xml:space="preserve"> </w:t>
      </w:r>
      <w:proofErr w:type="spellStart"/>
      <w:r>
        <w:t>erneweret</w:t>
      </w:r>
      <w:proofErr w:type="spellEnd"/>
      <w:r>
        <w:t xml:space="preserve"> / </w:t>
      </w:r>
      <w:proofErr w:type="spellStart"/>
      <w:r>
        <w:t>vnd</w:t>
      </w:r>
      <w:proofErr w:type="spellEnd"/>
      <w:r>
        <w:t xml:space="preserve"> mit hinzu auch </w:t>
      </w:r>
      <w:proofErr w:type="spellStart"/>
      <w:r>
        <w:t>anbildet</w:t>
      </w:r>
      <w:proofErr w:type="spellEnd"/>
      <w:r>
        <w:t xml:space="preserve"> </w:t>
      </w:r>
      <w:proofErr w:type="spellStart"/>
      <w:r>
        <w:t>vnnd</w:t>
      </w:r>
      <w:proofErr w:type="spellEnd"/>
      <w:r>
        <w:t xml:space="preserve"> versiegelt / </w:t>
      </w:r>
      <w:proofErr w:type="spellStart"/>
      <w:r>
        <w:t>waß</w:t>
      </w:r>
      <w:proofErr w:type="spellEnd"/>
      <w:r>
        <w:t xml:space="preserve"> er </w:t>
      </w:r>
      <w:proofErr w:type="spellStart"/>
      <w:r>
        <w:t>vns</w:t>
      </w:r>
      <w:proofErr w:type="spellEnd"/>
      <w:r>
        <w:t xml:space="preserve"> leistet / </w:t>
      </w:r>
      <w:proofErr w:type="spellStart"/>
      <w:r>
        <w:t>vnnd</w:t>
      </w:r>
      <w:proofErr w:type="spellEnd"/>
      <w:r>
        <w:t xml:space="preserve"> </w:t>
      </w:r>
      <w:proofErr w:type="spellStart"/>
      <w:r>
        <w:t>hergegen</w:t>
      </w:r>
      <w:proofErr w:type="spellEnd"/>
      <w:r>
        <w:t xml:space="preserve"> von </w:t>
      </w:r>
      <w:proofErr w:type="spellStart"/>
      <w:r>
        <w:t>vns</w:t>
      </w:r>
      <w:proofErr w:type="spellEnd"/>
      <w:r>
        <w:t xml:space="preserve"> </w:t>
      </w:r>
      <w:proofErr w:type="spellStart"/>
      <w:r>
        <w:t>erforderet</w:t>
      </w:r>
      <w:proofErr w:type="spellEnd"/>
      <w:r>
        <w:t xml:space="preserve">. </w:t>
      </w:r>
    </w:p>
    <w:p w14:paraId="0BB6CC9F" w14:textId="77777777" w:rsidR="00EB3C2B" w:rsidRDefault="00EB3C2B" w:rsidP="00EB3C2B">
      <w:pPr>
        <w:pStyle w:val="StandardWeb"/>
      </w:pPr>
      <w:r>
        <w:t xml:space="preserve">F. Was für Sacrament werden in der </w:t>
      </w:r>
      <w:proofErr w:type="spellStart"/>
      <w:r>
        <w:t>Schrifft</w:t>
      </w:r>
      <w:proofErr w:type="spellEnd"/>
      <w:r>
        <w:t xml:space="preserve"> gefunden? </w:t>
      </w:r>
    </w:p>
    <w:p w14:paraId="7ED4972C" w14:textId="77777777" w:rsidR="00EB3C2B" w:rsidRDefault="00EB3C2B" w:rsidP="00EB3C2B">
      <w:pPr>
        <w:pStyle w:val="StandardWeb"/>
      </w:pPr>
      <w:r>
        <w:t xml:space="preserve">A. Etliche </w:t>
      </w:r>
      <w:proofErr w:type="spellStart"/>
      <w:r>
        <w:t>seind</w:t>
      </w:r>
      <w:proofErr w:type="spellEnd"/>
      <w:r>
        <w:t xml:space="preserve"> deß Alten / etliche deß </w:t>
      </w:r>
      <w:proofErr w:type="spellStart"/>
      <w:r>
        <w:t>Newen</w:t>
      </w:r>
      <w:proofErr w:type="spellEnd"/>
      <w:r>
        <w:t xml:space="preserve"> Testaments. </w:t>
      </w:r>
      <w:proofErr w:type="spellStart"/>
      <w:r>
        <w:t>Vnd</w:t>
      </w:r>
      <w:proofErr w:type="spellEnd"/>
      <w:r>
        <w:t xml:space="preserve"> deß Alten zwar </w:t>
      </w:r>
      <w:proofErr w:type="spellStart"/>
      <w:r>
        <w:t>seind</w:t>
      </w:r>
      <w:proofErr w:type="spellEnd"/>
      <w:r>
        <w:t xml:space="preserve"> die </w:t>
      </w:r>
      <w:proofErr w:type="spellStart"/>
      <w:r>
        <w:t>Beschneydung</w:t>
      </w:r>
      <w:proofErr w:type="spellEnd"/>
      <w:r>
        <w:t xml:space="preserve"> / </w:t>
      </w:r>
      <w:proofErr w:type="spellStart"/>
      <w:r>
        <w:t>vnnd</w:t>
      </w:r>
      <w:proofErr w:type="spellEnd"/>
      <w:r>
        <w:t xml:space="preserve"> das </w:t>
      </w:r>
      <w:proofErr w:type="spellStart"/>
      <w:r>
        <w:t>Osterlamb</w:t>
      </w:r>
      <w:proofErr w:type="spellEnd"/>
      <w:r>
        <w:t xml:space="preserve"> / welches </w:t>
      </w:r>
      <w:proofErr w:type="spellStart"/>
      <w:r>
        <w:t>zun</w:t>
      </w:r>
      <w:proofErr w:type="spellEnd"/>
      <w:r>
        <w:t xml:space="preserve"> </w:t>
      </w:r>
      <w:proofErr w:type="spellStart"/>
      <w:r>
        <w:t>opffern</w:t>
      </w:r>
      <w:proofErr w:type="spellEnd"/>
      <w:r>
        <w:t xml:space="preserve"> gehört / oder die </w:t>
      </w:r>
      <w:proofErr w:type="spellStart"/>
      <w:r>
        <w:t>opffer</w:t>
      </w:r>
      <w:proofErr w:type="spellEnd"/>
      <w:r>
        <w:t xml:space="preserve"> </w:t>
      </w:r>
      <w:proofErr w:type="spellStart"/>
      <w:r>
        <w:t>vnder</w:t>
      </w:r>
      <w:proofErr w:type="spellEnd"/>
      <w:r>
        <w:t xml:space="preserve"> sich </w:t>
      </w:r>
      <w:proofErr w:type="spellStart"/>
      <w:r>
        <w:t>begreifft</w:t>
      </w:r>
      <w:proofErr w:type="spellEnd"/>
      <w:r>
        <w:t xml:space="preserve">: also daß allein zwey Sacrament deß alten </w:t>
      </w:r>
      <w:proofErr w:type="spellStart"/>
      <w:r>
        <w:t>volcks</w:t>
      </w:r>
      <w:proofErr w:type="spellEnd"/>
      <w:r>
        <w:t xml:space="preserve"> gewesen / nemlich die Beschneidung </w:t>
      </w:r>
      <w:proofErr w:type="spellStart"/>
      <w:r>
        <w:t>vnnd</w:t>
      </w:r>
      <w:proofErr w:type="spellEnd"/>
      <w:r>
        <w:t xml:space="preserve"> das </w:t>
      </w:r>
      <w:proofErr w:type="spellStart"/>
      <w:r>
        <w:t>Osterlamb</w:t>
      </w:r>
      <w:proofErr w:type="spellEnd"/>
      <w:r>
        <w:t xml:space="preserve">. Gleich wie auch deß </w:t>
      </w:r>
      <w:proofErr w:type="spellStart"/>
      <w:r>
        <w:t>Newen</w:t>
      </w:r>
      <w:proofErr w:type="spellEnd"/>
      <w:r>
        <w:t xml:space="preserve"> Testaments zwey Sacrament </w:t>
      </w:r>
      <w:proofErr w:type="spellStart"/>
      <w:r>
        <w:t>seind</w:t>
      </w:r>
      <w:proofErr w:type="spellEnd"/>
      <w:r>
        <w:t xml:space="preserve"> / der </w:t>
      </w:r>
      <w:proofErr w:type="spellStart"/>
      <w:r>
        <w:t>Tauff</w:t>
      </w:r>
      <w:proofErr w:type="spellEnd"/>
      <w:r>
        <w:t xml:space="preserve"> </w:t>
      </w:r>
      <w:proofErr w:type="spellStart"/>
      <w:r>
        <w:t>vnd</w:t>
      </w:r>
      <w:proofErr w:type="spellEnd"/>
      <w:r>
        <w:t xml:space="preserve"> das Nachtmahl. </w:t>
      </w:r>
    </w:p>
    <w:p w14:paraId="3CB861A7" w14:textId="77777777" w:rsidR="00EB3C2B" w:rsidRDefault="00EB3C2B" w:rsidP="00EB3C2B">
      <w:pPr>
        <w:pStyle w:val="StandardWeb"/>
      </w:pPr>
      <w:r>
        <w:t xml:space="preserve">F. </w:t>
      </w:r>
      <w:proofErr w:type="spellStart"/>
      <w:r>
        <w:t>Warumb</w:t>
      </w:r>
      <w:proofErr w:type="spellEnd"/>
      <w:r>
        <w:t xml:space="preserve"> </w:t>
      </w:r>
      <w:proofErr w:type="spellStart"/>
      <w:r>
        <w:t>zehlen</w:t>
      </w:r>
      <w:proofErr w:type="spellEnd"/>
      <w:r>
        <w:t xml:space="preserve"> denn andere sieben Sacrament deß </w:t>
      </w:r>
      <w:proofErr w:type="spellStart"/>
      <w:r>
        <w:t>Newen</w:t>
      </w:r>
      <w:proofErr w:type="spellEnd"/>
      <w:r>
        <w:t xml:space="preserve"> Testaments / nemlich den </w:t>
      </w:r>
      <w:proofErr w:type="spellStart"/>
      <w:r>
        <w:t>Tauff</w:t>
      </w:r>
      <w:proofErr w:type="spellEnd"/>
      <w:r>
        <w:t xml:space="preserve"> / die Firmung / das </w:t>
      </w:r>
      <w:proofErr w:type="spellStart"/>
      <w:r>
        <w:t>Nachtmal</w:t>
      </w:r>
      <w:proofErr w:type="spellEnd"/>
      <w:r>
        <w:t xml:space="preserve"> / die Buß / die Priesterweyhe / die Ehe / </w:t>
      </w:r>
      <w:proofErr w:type="spellStart"/>
      <w:r>
        <w:t>vnd</w:t>
      </w:r>
      <w:proofErr w:type="spellEnd"/>
      <w:r>
        <w:t xml:space="preserve"> die </w:t>
      </w:r>
      <w:proofErr w:type="spellStart"/>
      <w:r>
        <w:t>letzt</w:t>
      </w:r>
      <w:proofErr w:type="spellEnd"/>
      <w:r>
        <w:t xml:space="preserve"> Oelung? </w:t>
      </w:r>
    </w:p>
    <w:p w14:paraId="08872873" w14:textId="77777777" w:rsidR="00EB3C2B" w:rsidRDefault="00EB3C2B" w:rsidP="00EB3C2B">
      <w:pPr>
        <w:pStyle w:val="StandardWeb"/>
      </w:pPr>
      <w:r>
        <w:t xml:space="preserve">A. Sie mögen zusehen / </w:t>
      </w:r>
      <w:proofErr w:type="spellStart"/>
      <w:r>
        <w:t>warumb</w:t>
      </w:r>
      <w:proofErr w:type="spellEnd"/>
      <w:r>
        <w:t xml:space="preserve"> sie so viel </w:t>
      </w:r>
      <w:proofErr w:type="spellStart"/>
      <w:r>
        <w:t>zehlen</w:t>
      </w:r>
      <w:proofErr w:type="spellEnd"/>
      <w:r>
        <w:t xml:space="preserve">: </w:t>
      </w:r>
      <w:proofErr w:type="spellStart"/>
      <w:r>
        <w:t>Jch</w:t>
      </w:r>
      <w:proofErr w:type="spellEnd"/>
      <w:r>
        <w:t xml:space="preserve"> nimm allein zwey Sacrament Christi an. Zwey die sie </w:t>
      </w:r>
      <w:proofErr w:type="spellStart"/>
      <w:r>
        <w:t>erzehlen</w:t>
      </w:r>
      <w:proofErr w:type="spellEnd"/>
      <w:r>
        <w:t xml:space="preserve"> / nemlich die Firmung </w:t>
      </w:r>
      <w:proofErr w:type="spellStart"/>
      <w:r>
        <w:t>vnd</w:t>
      </w:r>
      <w:proofErr w:type="spellEnd"/>
      <w:r>
        <w:t xml:space="preserve"> die </w:t>
      </w:r>
      <w:proofErr w:type="spellStart"/>
      <w:r>
        <w:t>letzt</w:t>
      </w:r>
      <w:proofErr w:type="spellEnd"/>
      <w:r>
        <w:t xml:space="preserve"> Oelung / </w:t>
      </w:r>
      <w:proofErr w:type="spellStart"/>
      <w:r>
        <w:t>seind</w:t>
      </w:r>
      <w:proofErr w:type="spellEnd"/>
      <w:r>
        <w:t xml:space="preserve"> </w:t>
      </w:r>
      <w:proofErr w:type="spellStart"/>
      <w:r>
        <w:t>auß</w:t>
      </w:r>
      <w:proofErr w:type="spellEnd"/>
      <w:r>
        <w:t xml:space="preserve"> menschlichem </w:t>
      </w:r>
      <w:proofErr w:type="spellStart"/>
      <w:r>
        <w:t>gutduncken</w:t>
      </w:r>
      <w:proofErr w:type="spellEnd"/>
      <w:r>
        <w:t xml:space="preserve"> eingesetzt. Die drey </w:t>
      </w:r>
      <w:proofErr w:type="spellStart"/>
      <w:r>
        <w:t>vbrigen</w:t>
      </w:r>
      <w:proofErr w:type="spellEnd"/>
      <w:r>
        <w:t xml:space="preserve"> </w:t>
      </w:r>
      <w:proofErr w:type="spellStart"/>
      <w:r>
        <w:t>seind</w:t>
      </w:r>
      <w:proofErr w:type="spellEnd"/>
      <w:r>
        <w:t xml:space="preserve"> </w:t>
      </w:r>
      <w:proofErr w:type="spellStart"/>
      <w:r>
        <w:t>wol</w:t>
      </w:r>
      <w:proofErr w:type="spellEnd"/>
      <w:r>
        <w:t xml:space="preserve"> Heilige </w:t>
      </w:r>
      <w:proofErr w:type="spellStart"/>
      <w:r>
        <w:t>ordnungen</w:t>
      </w:r>
      <w:proofErr w:type="spellEnd"/>
      <w:r>
        <w:t xml:space="preserve"> Gottes / </w:t>
      </w:r>
      <w:proofErr w:type="spellStart"/>
      <w:r>
        <w:t>vnnd</w:t>
      </w:r>
      <w:proofErr w:type="spellEnd"/>
      <w:r>
        <w:t xml:space="preserve"> haben </w:t>
      </w:r>
      <w:proofErr w:type="spellStart"/>
      <w:r>
        <w:t>jhren</w:t>
      </w:r>
      <w:proofErr w:type="spellEnd"/>
      <w:r>
        <w:t xml:space="preserve"> </w:t>
      </w:r>
      <w:proofErr w:type="spellStart"/>
      <w:r>
        <w:t>heylsamen</w:t>
      </w:r>
      <w:proofErr w:type="spellEnd"/>
      <w:r>
        <w:t xml:space="preserve"> gebrauch in der Kirchen / sie </w:t>
      </w:r>
      <w:proofErr w:type="spellStart"/>
      <w:r>
        <w:t>seind</w:t>
      </w:r>
      <w:proofErr w:type="spellEnd"/>
      <w:r>
        <w:t xml:space="preserve"> aber keine Sacrament. </w:t>
      </w:r>
    </w:p>
    <w:p w14:paraId="44278304" w14:textId="77777777" w:rsidR="00EB3C2B" w:rsidRDefault="00EB3C2B" w:rsidP="00EB3C2B">
      <w:pPr>
        <w:pStyle w:val="StandardWeb"/>
      </w:pPr>
      <w:r>
        <w:t xml:space="preserve">F. Welches ist das </w:t>
      </w:r>
      <w:proofErr w:type="spellStart"/>
      <w:r>
        <w:t>fürnemst</w:t>
      </w:r>
      <w:proofErr w:type="spellEnd"/>
      <w:r>
        <w:t xml:space="preserve"> </w:t>
      </w:r>
      <w:proofErr w:type="spellStart"/>
      <w:r>
        <w:t>geheimnuß</w:t>
      </w:r>
      <w:proofErr w:type="spellEnd"/>
      <w:r>
        <w:t xml:space="preserve"> in allen Sacramenten? </w:t>
      </w:r>
    </w:p>
    <w:p w14:paraId="3ADA15FB" w14:textId="77777777" w:rsidR="00EB3C2B" w:rsidRDefault="00EB3C2B" w:rsidP="00EB3C2B">
      <w:pPr>
        <w:pStyle w:val="StandardWeb"/>
      </w:pPr>
      <w:r>
        <w:t xml:space="preserve">A. Christus das Lamb Gottes / welches geschlachtet ist von </w:t>
      </w:r>
      <w:proofErr w:type="spellStart"/>
      <w:r>
        <w:t>anfang</w:t>
      </w:r>
      <w:proofErr w:type="spellEnd"/>
      <w:r>
        <w:t xml:space="preserve"> der </w:t>
      </w:r>
      <w:proofErr w:type="spellStart"/>
      <w:r>
        <w:t>welt</w:t>
      </w:r>
      <w:proofErr w:type="spellEnd"/>
      <w:r>
        <w:t xml:space="preserve">: Welches </w:t>
      </w:r>
      <w:proofErr w:type="spellStart"/>
      <w:r>
        <w:t>vns</w:t>
      </w:r>
      <w:proofErr w:type="spellEnd"/>
      <w:r>
        <w:t xml:space="preserve"> allein erhaltet / </w:t>
      </w:r>
      <w:proofErr w:type="spellStart"/>
      <w:r>
        <w:t>vnd</w:t>
      </w:r>
      <w:proofErr w:type="spellEnd"/>
      <w:r>
        <w:t xml:space="preserve"> </w:t>
      </w:r>
      <w:proofErr w:type="spellStart"/>
      <w:r>
        <w:t>vns</w:t>
      </w:r>
      <w:proofErr w:type="spellEnd"/>
      <w:r>
        <w:t xml:space="preserve"> die Himmlischen </w:t>
      </w:r>
      <w:proofErr w:type="spellStart"/>
      <w:r>
        <w:t>güter</w:t>
      </w:r>
      <w:proofErr w:type="spellEnd"/>
      <w:r>
        <w:t xml:space="preserve"> mittheilt: Wir aber empfangen die selbigen mit dem glauben: Für welche wir auch </w:t>
      </w:r>
      <w:proofErr w:type="spellStart"/>
      <w:r>
        <w:t>danck</w:t>
      </w:r>
      <w:proofErr w:type="spellEnd"/>
      <w:r>
        <w:t xml:space="preserve"> sagen / </w:t>
      </w:r>
      <w:proofErr w:type="spellStart"/>
      <w:r>
        <w:t>vnd</w:t>
      </w:r>
      <w:proofErr w:type="spellEnd"/>
      <w:r>
        <w:t xml:space="preserve"> ein Heilig leben führen sollen. </w:t>
      </w:r>
    </w:p>
    <w:p w14:paraId="5B8A1CBE" w14:textId="77777777" w:rsidR="00EB3C2B" w:rsidRDefault="00EB3C2B" w:rsidP="00EB3C2B">
      <w:pPr>
        <w:pStyle w:val="StandardWeb"/>
      </w:pPr>
      <w:r>
        <w:t xml:space="preserve">F. So machest du kein </w:t>
      </w:r>
      <w:proofErr w:type="spellStart"/>
      <w:r>
        <w:t>vnderscheid</w:t>
      </w:r>
      <w:proofErr w:type="spellEnd"/>
      <w:r>
        <w:t xml:space="preserve"> zwischen der alten </w:t>
      </w:r>
      <w:proofErr w:type="spellStart"/>
      <w:r>
        <w:t>vnd</w:t>
      </w:r>
      <w:proofErr w:type="spellEnd"/>
      <w:r>
        <w:t xml:space="preserve"> </w:t>
      </w:r>
      <w:proofErr w:type="spellStart"/>
      <w:r>
        <w:t>vnsern</w:t>
      </w:r>
      <w:proofErr w:type="spellEnd"/>
      <w:r>
        <w:t xml:space="preserve"> Sacramenten? </w:t>
      </w:r>
    </w:p>
    <w:p w14:paraId="5C7D87B4" w14:textId="77777777" w:rsidR="00EB3C2B" w:rsidRDefault="00EB3C2B" w:rsidP="00EB3C2B">
      <w:pPr>
        <w:pStyle w:val="StandardWeb"/>
      </w:pPr>
      <w:r>
        <w:t xml:space="preserve">A. Es ist gewiß / daß Paulus </w:t>
      </w:r>
      <w:proofErr w:type="spellStart"/>
      <w:r>
        <w:t>vns</w:t>
      </w:r>
      <w:proofErr w:type="spellEnd"/>
      <w:r>
        <w:t xml:space="preserve"> auch der alten Sacrament zuschreibt / nemlich / das </w:t>
      </w:r>
      <w:proofErr w:type="spellStart"/>
      <w:r>
        <w:t>Osterlamb</w:t>
      </w:r>
      <w:proofErr w:type="spellEnd"/>
      <w:r>
        <w:t xml:space="preserve"> / </w:t>
      </w:r>
      <w:proofErr w:type="spellStart"/>
      <w:r>
        <w:t>1.Corinth</w:t>
      </w:r>
      <w:proofErr w:type="spellEnd"/>
      <w:r>
        <w:t xml:space="preserve">. 5. </w:t>
      </w:r>
      <w:proofErr w:type="spellStart"/>
      <w:r>
        <w:t>Vnd</w:t>
      </w:r>
      <w:proofErr w:type="spellEnd"/>
      <w:r>
        <w:t xml:space="preserve"> die Beschneidung / </w:t>
      </w:r>
      <w:proofErr w:type="spellStart"/>
      <w:r>
        <w:t>Coloss</w:t>
      </w:r>
      <w:proofErr w:type="spellEnd"/>
      <w:r>
        <w:t xml:space="preserve">. 2. </w:t>
      </w:r>
      <w:proofErr w:type="spellStart"/>
      <w:r>
        <w:t>Vnd</w:t>
      </w:r>
      <w:proofErr w:type="spellEnd"/>
      <w:r>
        <w:t xml:space="preserve"> </w:t>
      </w:r>
      <w:proofErr w:type="spellStart"/>
      <w:r>
        <w:t>hergegen</w:t>
      </w:r>
      <w:proofErr w:type="spellEnd"/>
      <w:r>
        <w:t xml:space="preserve"> daß eben er die Geistlich </w:t>
      </w:r>
      <w:proofErr w:type="spellStart"/>
      <w:r>
        <w:t>speyse</w:t>
      </w:r>
      <w:proofErr w:type="spellEnd"/>
      <w:r>
        <w:t xml:space="preserve"> </w:t>
      </w:r>
      <w:proofErr w:type="spellStart"/>
      <w:r>
        <w:t>vnd</w:t>
      </w:r>
      <w:proofErr w:type="spellEnd"/>
      <w:r>
        <w:t xml:space="preserve"> </w:t>
      </w:r>
      <w:proofErr w:type="spellStart"/>
      <w:r>
        <w:t>tranck</w:t>
      </w:r>
      <w:proofErr w:type="spellEnd"/>
      <w:r>
        <w:t xml:space="preserve"> / </w:t>
      </w:r>
      <w:proofErr w:type="spellStart"/>
      <w:r>
        <w:t>vnd</w:t>
      </w:r>
      <w:proofErr w:type="spellEnd"/>
      <w:r>
        <w:t xml:space="preserve"> die </w:t>
      </w:r>
      <w:proofErr w:type="spellStart"/>
      <w:r>
        <w:t>Tauff</w:t>
      </w:r>
      <w:proofErr w:type="spellEnd"/>
      <w:r>
        <w:t xml:space="preserve"> den Alten zuschreibt / </w:t>
      </w:r>
      <w:proofErr w:type="spellStart"/>
      <w:r>
        <w:t>1.Cor</w:t>
      </w:r>
      <w:proofErr w:type="spellEnd"/>
      <w:r>
        <w:t xml:space="preserve">. 10. So </w:t>
      </w:r>
      <w:proofErr w:type="spellStart"/>
      <w:r>
        <w:t>seind</w:t>
      </w:r>
      <w:proofErr w:type="spellEnd"/>
      <w:r>
        <w:t xml:space="preserve"> nun die Sacrament der Alten in den </w:t>
      </w:r>
      <w:proofErr w:type="spellStart"/>
      <w:r>
        <w:t>zeichen</w:t>
      </w:r>
      <w:proofErr w:type="spellEnd"/>
      <w:r>
        <w:t xml:space="preserve"> den </w:t>
      </w:r>
      <w:proofErr w:type="spellStart"/>
      <w:r>
        <w:t>vnseren</w:t>
      </w:r>
      <w:proofErr w:type="spellEnd"/>
      <w:r>
        <w:t xml:space="preserve"> </w:t>
      </w:r>
      <w:proofErr w:type="spellStart"/>
      <w:r>
        <w:t>vngleich</w:t>
      </w:r>
      <w:proofErr w:type="spellEnd"/>
      <w:r>
        <w:t xml:space="preserve"> gewesen / in der </w:t>
      </w:r>
      <w:proofErr w:type="spellStart"/>
      <w:r>
        <w:t>sach</w:t>
      </w:r>
      <w:proofErr w:type="spellEnd"/>
      <w:r>
        <w:t xml:space="preserve"> selbst </w:t>
      </w:r>
      <w:proofErr w:type="spellStart"/>
      <w:r>
        <w:t>seind</w:t>
      </w:r>
      <w:proofErr w:type="spellEnd"/>
      <w:r>
        <w:t xml:space="preserve"> sie </w:t>
      </w:r>
      <w:proofErr w:type="spellStart"/>
      <w:r>
        <w:t>jhnen</w:t>
      </w:r>
      <w:proofErr w:type="spellEnd"/>
      <w:r>
        <w:t xml:space="preserve"> gleich. Hieneben aber </w:t>
      </w:r>
      <w:proofErr w:type="spellStart"/>
      <w:r>
        <w:t>seind</w:t>
      </w:r>
      <w:proofErr w:type="spellEnd"/>
      <w:r>
        <w:t xml:space="preserve"> die </w:t>
      </w:r>
      <w:proofErr w:type="spellStart"/>
      <w:r>
        <w:t>vnseren</w:t>
      </w:r>
      <w:proofErr w:type="spellEnd"/>
      <w:r>
        <w:t xml:space="preserve"> </w:t>
      </w:r>
      <w:proofErr w:type="spellStart"/>
      <w:r>
        <w:t>bestendiger</w:t>
      </w:r>
      <w:proofErr w:type="spellEnd"/>
      <w:r>
        <w:t xml:space="preserve"> / als die </w:t>
      </w:r>
      <w:proofErr w:type="spellStart"/>
      <w:r>
        <w:t>biß</w:t>
      </w:r>
      <w:proofErr w:type="spellEnd"/>
      <w:r>
        <w:t xml:space="preserve"> zu der </w:t>
      </w:r>
      <w:proofErr w:type="spellStart"/>
      <w:r>
        <w:t>welt</w:t>
      </w:r>
      <w:proofErr w:type="spellEnd"/>
      <w:r>
        <w:t xml:space="preserve"> ende nicht sollen </w:t>
      </w:r>
      <w:proofErr w:type="spellStart"/>
      <w:r>
        <w:t>verendert</w:t>
      </w:r>
      <w:proofErr w:type="spellEnd"/>
      <w:r>
        <w:t xml:space="preserve"> werden: </w:t>
      </w:r>
      <w:proofErr w:type="spellStart"/>
      <w:r>
        <w:t>sonder</w:t>
      </w:r>
      <w:proofErr w:type="spellEnd"/>
      <w:r>
        <w:t xml:space="preserve"> sie zeugen die </w:t>
      </w:r>
      <w:proofErr w:type="spellStart"/>
      <w:r>
        <w:t>sach</w:t>
      </w:r>
      <w:proofErr w:type="spellEnd"/>
      <w:r>
        <w:t xml:space="preserve"> sey allbereit </w:t>
      </w:r>
      <w:proofErr w:type="spellStart"/>
      <w:r>
        <w:t>beschehen</w:t>
      </w:r>
      <w:proofErr w:type="spellEnd"/>
      <w:r>
        <w:t xml:space="preserve"> / </w:t>
      </w:r>
      <w:proofErr w:type="spellStart"/>
      <w:r>
        <w:t>vnd</w:t>
      </w:r>
      <w:proofErr w:type="spellEnd"/>
      <w:r>
        <w:t xml:space="preserve"> bedeuten oder verkünden nicht zuvor / daß noch geschehen solle. So </w:t>
      </w:r>
      <w:proofErr w:type="spellStart"/>
      <w:r>
        <w:t>seind</w:t>
      </w:r>
      <w:proofErr w:type="spellEnd"/>
      <w:r>
        <w:t xml:space="preserve"> auch die </w:t>
      </w:r>
      <w:proofErr w:type="spellStart"/>
      <w:r>
        <w:t>vnseren</w:t>
      </w:r>
      <w:proofErr w:type="spellEnd"/>
      <w:r>
        <w:t xml:space="preserve"> einfältiger / weniger </w:t>
      </w:r>
      <w:proofErr w:type="spellStart"/>
      <w:r>
        <w:t>kostlich</w:t>
      </w:r>
      <w:proofErr w:type="spellEnd"/>
      <w:r>
        <w:t xml:space="preserve"> / </w:t>
      </w:r>
      <w:proofErr w:type="spellStart"/>
      <w:r>
        <w:t>vnnd</w:t>
      </w:r>
      <w:proofErr w:type="spellEnd"/>
      <w:r>
        <w:t xml:space="preserve"> haben weniger </w:t>
      </w:r>
      <w:proofErr w:type="spellStart"/>
      <w:r>
        <w:t>ceremonien</w:t>
      </w:r>
      <w:proofErr w:type="spellEnd"/>
      <w:r>
        <w:t xml:space="preserve">. Sie dienen auch dem </w:t>
      </w:r>
      <w:proofErr w:type="spellStart"/>
      <w:r>
        <w:t>grösseren</w:t>
      </w:r>
      <w:proofErr w:type="spellEnd"/>
      <w:r>
        <w:t xml:space="preserve"> </w:t>
      </w:r>
      <w:proofErr w:type="spellStart"/>
      <w:r>
        <w:t>volck</w:t>
      </w:r>
      <w:proofErr w:type="spellEnd"/>
      <w:r>
        <w:t xml:space="preserve"> / das durch die </w:t>
      </w:r>
      <w:proofErr w:type="spellStart"/>
      <w:r>
        <w:t>gantz</w:t>
      </w:r>
      <w:proofErr w:type="spellEnd"/>
      <w:r>
        <w:t xml:space="preserve"> </w:t>
      </w:r>
      <w:proofErr w:type="spellStart"/>
      <w:r>
        <w:t>welt</w:t>
      </w:r>
      <w:proofErr w:type="spellEnd"/>
      <w:r>
        <w:t xml:space="preserve"> </w:t>
      </w:r>
      <w:proofErr w:type="spellStart"/>
      <w:r>
        <w:t>zerstrewet</w:t>
      </w:r>
      <w:proofErr w:type="spellEnd"/>
      <w:r>
        <w:t xml:space="preserve"> ist: </w:t>
      </w:r>
      <w:proofErr w:type="spellStart"/>
      <w:r>
        <w:t>vnnd</w:t>
      </w:r>
      <w:proofErr w:type="spellEnd"/>
      <w:r>
        <w:t xml:space="preserve"> weil sie auch heiterer </w:t>
      </w:r>
      <w:proofErr w:type="spellStart"/>
      <w:r>
        <w:t>seind</w:t>
      </w:r>
      <w:proofErr w:type="spellEnd"/>
      <w:r>
        <w:t xml:space="preserve"> / so erwecken sie </w:t>
      </w:r>
      <w:proofErr w:type="spellStart"/>
      <w:r>
        <w:t>sterckeren</w:t>
      </w:r>
      <w:proofErr w:type="spellEnd"/>
      <w:r>
        <w:t xml:space="preserve"> glauben / </w:t>
      </w:r>
      <w:proofErr w:type="spellStart"/>
      <w:r>
        <w:t>vnnd</w:t>
      </w:r>
      <w:proofErr w:type="spellEnd"/>
      <w:r>
        <w:t xml:space="preserve"> </w:t>
      </w:r>
      <w:proofErr w:type="spellStart"/>
      <w:r>
        <w:t>volget</w:t>
      </w:r>
      <w:proofErr w:type="spellEnd"/>
      <w:r>
        <w:t xml:space="preserve"> auch ein reichere </w:t>
      </w:r>
      <w:proofErr w:type="spellStart"/>
      <w:r>
        <w:t>schencke</w:t>
      </w:r>
      <w:proofErr w:type="spellEnd"/>
      <w:r>
        <w:t xml:space="preserve"> deß Geistes. </w:t>
      </w:r>
    </w:p>
    <w:p w14:paraId="56CBE6B2" w14:textId="77777777" w:rsidR="00EB3C2B" w:rsidRDefault="00EB3C2B" w:rsidP="00EB3C2B">
      <w:pPr>
        <w:pStyle w:val="StandardWeb"/>
      </w:pPr>
      <w:r>
        <w:t xml:space="preserve">F. Wer hat die Sacrament eingesetzt? </w:t>
      </w:r>
    </w:p>
    <w:p w14:paraId="675E207D" w14:textId="77777777" w:rsidR="00EB3C2B" w:rsidRDefault="00EB3C2B" w:rsidP="00EB3C2B">
      <w:pPr>
        <w:pStyle w:val="StandardWeb"/>
      </w:pPr>
      <w:r>
        <w:t xml:space="preserve">A. Die </w:t>
      </w:r>
      <w:proofErr w:type="spellStart"/>
      <w:r>
        <w:t>menschen</w:t>
      </w:r>
      <w:proofErr w:type="spellEnd"/>
      <w:r>
        <w:t xml:space="preserve"> können keine Sacrament </w:t>
      </w:r>
      <w:proofErr w:type="spellStart"/>
      <w:r>
        <w:t>stifften</w:t>
      </w:r>
      <w:proofErr w:type="spellEnd"/>
      <w:r>
        <w:t xml:space="preserve">: </w:t>
      </w:r>
      <w:proofErr w:type="spellStart"/>
      <w:r>
        <w:t>Darumb</w:t>
      </w:r>
      <w:proofErr w:type="spellEnd"/>
      <w:r>
        <w:t xml:space="preserve"> ist Gott allein ein </w:t>
      </w:r>
      <w:proofErr w:type="spellStart"/>
      <w:r>
        <w:t>stiffter</w:t>
      </w:r>
      <w:proofErr w:type="spellEnd"/>
      <w:r>
        <w:t xml:space="preserve"> der Sacramenten: denn sie gehören zum </w:t>
      </w:r>
      <w:proofErr w:type="spellStart"/>
      <w:r>
        <w:t>Gottsdienst</w:t>
      </w:r>
      <w:proofErr w:type="spellEnd"/>
      <w:r>
        <w:t xml:space="preserve">. Es stehet aber den </w:t>
      </w:r>
      <w:proofErr w:type="spellStart"/>
      <w:r>
        <w:t>menschen</w:t>
      </w:r>
      <w:proofErr w:type="spellEnd"/>
      <w:r>
        <w:t xml:space="preserve"> nicht zu den </w:t>
      </w:r>
      <w:proofErr w:type="spellStart"/>
      <w:r>
        <w:t>Gottsdienst</w:t>
      </w:r>
      <w:proofErr w:type="spellEnd"/>
      <w:r>
        <w:t xml:space="preserve"> anzugeben </w:t>
      </w:r>
      <w:proofErr w:type="spellStart"/>
      <w:r>
        <w:t>vnd</w:t>
      </w:r>
      <w:proofErr w:type="spellEnd"/>
      <w:r>
        <w:t xml:space="preserve"> </w:t>
      </w:r>
      <w:proofErr w:type="spellStart"/>
      <w:r>
        <w:t>zustifften</w:t>
      </w:r>
      <w:proofErr w:type="spellEnd"/>
      <w:r>
        <w:t xml:space="preserve"> / sondern sie </w:t>
      </w:r>
      <w:proofErr w:type="spellStart"/>
      <w:r>
        <w:t>söllen</w:t>
      </w:r>
      <w:proofErr w:type="spellEnd"/>
      <w:r>
        <w:t xml:space="preserve"> den von Gott </w:t>
      </w:r>
      <w:proofErr w:type="spellStart"/>
      <w:r>
        <w:t>gestifften</w:t>
      </w:r>
      <w:proofErr w:type="spellEnd"/>
      <w:r>
        <w:t xml:space="preserve"> einfältig </w:t>
      </w:r>
      <w:proofErr w:type="spellStart"/>
      <w:r>
        <w:t>annemmen</w:t>
      </w:r>
      <w:proofErr w:type="spellEnd"/>
      <w:r>
        <w:t xml:space="preserve">. Weiter haben die </w:t>
      </w:r>
      <w:proofErr w:type="spellStart"/>
      <w:r>
        <w:t>zeichen</w:t>
      </w:r>
      <w:proofErr w:type="spellEnd"/>
      <w:r>
        <w:t xml:space="preserve"> an sich </w:t>
      </w:r>
      <w:proofErr w:type="spellStart"/>
      <w:r>
        <w:t>gehefftet</w:t>
      </w:r>
      <w:proofErr w:type="spellEnd"/>
      <w:r>
        <w:t xml:space="preserve"> die </w:t>
      </w:r>
      <w:proofErr w:type="spellStart"/>
      <w:r>
        <w:t>verheissungen</w:t>
      </w:r>
      <w:proofErr w:type="spellEnd"/>
      <w:r>
        <w:t xml:space="preserve"> / welche glauben </w:t>
      </w:r>
      <w:proofErr w:type="spellStart"/>
      <w:r>
        <w:t>forderen</w:t>
      </w:r>
      <w:proofErr w:type="spellEnd"/>
      <w:r>
        <w:t xml:space="preserve">. Welcher glaub sich nicht </w:t>
      </w:r>
      <w:proofErr w:type="spellStart"/>
      <w:r>
        <w:t>auff</w:t>
      </w:r>
      <w:proofErr w:type="spellEnd"/>
      <w:r>
        <w:t xml:space="preserve"> </w:t>
      </w:r>
      <w:proofErr w:type="spellStart"/>
      <w:r>
        <w:t>menschen</w:t>
      </w:r>
      <w:proofErr w:type="spellEnd"/>
      <w:r>
        <w:t xml:space="preserve"> / sondern allein </w:t>
      </w:r>
      <w:proofErr w:type="spellStart"/>
      <w:r>
        <w:t>auff</w:t>
      </w:r>
      <w:proofErr w:type="spellEnd"/>
      <w:r>
        <w:t xml:space="preserve"> Gottes </w:t>
      </w:r>
      <w:proofErr w:type="spellStart"/>
      <w:r>
        <w:t>wort</w:t>
      </w:r>
      <w:proofErr w:type="spellEnd"/>
      <w:r>
        <w:t xml:space="preserve"> verlaßt. Das </w:t>
      </w:r>
      <w:proofErr w:type="spellStart"/>
      <w:r>
        <w:t>wort</w:t>
      </w:r>
      <w:proofErr w:type="spellEnd"/>
      <w:r>
        <w:t xml:space="preserve"> Gottes ist an statt eines </w:t>
      </w:r>
      <w:proofErr w:type="spellStart"/>
      <w:r>
        <w:t>brieffs</w:t>
      </w:r>
      <w:proofErr w:type="spellEnd"/>
      <w:r>
        <w:t xml:space="preserve"> / die Sacrament </w:t>
      </w:r>
      <w:proofErr w:type="spellStart"/>
      <w:r>
        <w:t>seind</w:t>
      </w:r>
      <w:proofErr w:type="spellEnd"/>
      <w:r>
        <w:t xml:space="preserve"> wie </w:t>
      </w:r>
      <w:proofErr w:type="spellStart"/>
      <w:r>
        <w:t>siegel</w:t>
      </w:r>
      <w:proofErr w:type="spellEnd"/>
      <w:r>
        <w:t xml:space="preserve"> / welche allein Gott an seinen </w:t>
      </w:r>
      <w:proofErr w:type="spellStart"/>
      <w:r>
        <w:t>brieff</w:t>
      </w:r>
      <w:proofErr w:type="spellEnd"/>
      <w:r>
        <w:t xml:space="preserve"> </w:t>
      </w:r>
      <w:proofErr w:type="spellStart"/>
      <w:r>
        <w:t>hengt</w:t>
      </w:r>
      <w:proofErr w:type="spellEnd"/>
      <w:r>
        <w:t xml:space="preserve">. </w:t>
      </w:r>
    </w:p>
    <w:p w14:paraId="211155D8" w14:textId="77777777" w:rsidR="00EB3C2B" w:rsidRDefault="00EB3C2B" w:rsidP="00EB3C2B">
      <w:pPr>
        <w:pStyle w:val="StandardWeb"/>
      </w:pPr>
      <w:r>
        <w:t xml:space="preserve">F. Wenn denn allein Gott die Sacrament </w:t>
      </w:r>
      <w:proofErr w:type="spellStart"/>
      <w:r>
        <w:t>stifftet</w:t>
      </w:r>
      <w:proofErr w:type="spellEnd"/>
      <w:r>
        <w:t xml:space="preserve"> / was thut der </w:t>
      </w:r>
      <w:proofErr w:type="spellStart"/>
      <w:r>
        <w:t>diener</w:t>
      </w:r>
      <w:proofErr w:type="spellEnd"/>
      <w:r>
        <w:t xml:space="preserve"> in </w:t>
      </w:r>
      <w:proofErr w:type="spellStart"/>
      <w:r>
        <w:t>verrichtung</w:t>
      </w:r>
      <w:proofErr w:type="spellEnd"/>
      <w:r>
        <w:t xml:space="preserve"> der Sacramenten? </w:t>
      </w:r>
    </w:p>
    <w:p w14:paraId="311711AB" w14:textId="77777777" w:rsidR="00EB3C2B" w:rsidRDefault="00EB3C2B" w:rsidP="00EB3C2B">
      <w:pPr>
        <w:pStyle w:val="StandardWeb"/>
      </w:pPr>
      <w:r>
        <w:t xml:space="preserve">A. Der </w:t>
      </w:r>
      <w:proofErr w:type="spellStart"/>
      <w:r>
        <w:t>diener</w:t>
      </w:r>
      <w:proofErr w:type="spellEnd"/>
      <w:r>
        <w:t xml:space="preserve"> reichet dar die </w:t>
      </w:r>
      <w:proofErr w:type="spellStart"/>
      <w:r>
        <w:t>zeichen</w:t>
      </w:r>
      <w:proofErr w:type="spellEnd"/>
      <w:r>
        <w:t xml:space="preserve">: Die </w:t>
      </w:r>
      <w:proofErr w:type="spellStart"/>
      <w:r>
        <w:t>sach</w:t>
      </w:r>
      <w:proofErr w:type="spellEnd"/>
      <w:r>
        <w:t xml:space="preserve"> selbst </w:t>
      </w:r>
      <w:proofErr w:type="spellStart"/>
      <w:r>
        <w:t>vbergibt</w:t>
      </w:r>
      <w:proofErr w:type="spellEnd"/>
      <w:r>
        <w:t xml:space="preserve"> Gott. Daher </w:t>
      </w:r>
      <w:proofErr w:type="spellStart"/>
      <w:r>
        <w:t>komet</w:t>
      </w:r>
      <w:proofErr w:type="spellEnd"/>
      <w:r>
        <w:t xml:space="preserve"> es / daß der böse </w:t>
      </w:r>
      <w:proofErr w:type="spellStart"/>
      <w:r>
        <w:t>diener</w:t>
      </w:r>
      <w:proofErr w:type="spellEnd"/>
      <w:r>
        <w:t xml:space="preserve"> nicht weniger / noch der gut mehr gibt denen / die die Sacrament gebrauchen. Denn hie </w:t>
      </w:r>
      <w:proofErr w:type="spellStart"/>
      <w:r>
        <w:t>sol</w:t>
      </w:r>
      <w:proofErr w:type="spellEnd"/>
      <w:r>
        <w:t xml:space="preserve"> man sehen </w:t>
      </w:r>
      <w:proofErr w:type="spellStart"/>
      <w:r>
        <w:t>auff</w:t>
      </w:r>
      <w:proofErr w:type="spellEnd"/>
      <w:r>
        <w:t xml:space="preserve"> Gott / </w:t>
      </w:r>
      <w:proofErr w:type="spellStart"/>
      <w:r>
        <w:t>vnnd</w:t>
      </w:r>
      <w:proofErr w:type="spellEnd"/>
      <w:r>
        <w:t xml:space="preserve"> nicht </w:t>
      </w:r>
      <w:proofErr w:type="spellStart"/>
      <w:r>
        <w:t>auff</w:t>
      </w:r>
      <w:proofErr w:type="spellEnd"/>
      <w:r>
        <w:t xml:space="preserve"> den </w:t>
      </w:r>
      <w:proofErr w:type="spellStart"/>
      <w:r>
        <w:t>diener</w:t>
      </w:r>
      <w:proofErr w:type="spellEnd"/>
      <w:r>
        <w:t xml:space="preserve">. GOtt halt sein </w:t>
      </w:r>
      <w:proofErr w:type="spellStart"/>
      <w:r>
        <w:t>warheit</w:t>
      </w:r>
      <w:proofErr w:type="spellEnd"/>
      <w:r>
        <w:t xml:space="preserve"> dem gläubigen / der </w:t>
      </w:r>
      <w:proofErr w:type="spellStart"/>
      <w:r>
        <w:t>diener</w:t>
      </w:r>
      <w:proofErr w:type="spellEnd"/>
      <w:r>
        <w:t xml:space="preserve"> sey / wie er wölle. </w:t>
      </w:r>
    </w:p>
    <w:p w14:paraId="5D0D8A90" w14:textId="77777777" w:rsidR="00EB3C2B" w:rsidRDefault="00EB3C2B" w:rsidP="00EB3C2B">
      <w:pPr>
        <w:pStyle w:val="StandardWeb"/>
      </w:pPr>
      <w:r>
        <w:t xml:space="preserve">F. Sag mir jetzt / wie viel ding seyen </w:t>
      </w:r>
      <w:proofErr w:type="spellStart"/>
      <w:r>
        <w:t>inn</w:t>
      </w:r>
      <w:proofErr w:type="spellEnd"/>
      <w:r>
        <w:t xml:space="preserve"> Sacramenten? </w:t>
      </w:r>
    </w:p>
    <w:p w14:paraId="6B898E0D" w14:textId="77777777" w:rsidR="00EB3C2B" w:rsidRDefault="00EB3C2B" w:rsidP="00EB3C2B">
      <w:pPr>
        <w:pStyle w:val="StandardWeb"/>
      </w:pPr>
      <w:r>
        <w:t xml:space="preserve">A. </w:t>
      </w:r>
      <w:proofErr w:type="spellStart"/>
      <w:r>
        <w:t>Fürnemlich</w:t>
      </w:r>
      <w:proofErr w:type="spellEnd"/>
      <w:r>
        <w:t xml:space="preserve"> zwey: Das </w:t>
      </w:r>
      <w:proofErr w:type="spellStart"/>
      <w:r>
        <w:t>zeichen</w:t>
      </w:r>
      <w:proofErr w:type="spellEnd"/>
      <w:r>
        <w:t xml:space="preserve"> / </w:t>
      </w:r>
      <w:proofErr w:type="spellStart"/>
      <w:r>
        <w:t>vnd</w:t>
      </w:r>
      <w:proofErr w:type="spellEnd"/>
      <w:r>
        <w:t xml:space="preserve"> die </w:t>
      </w:r>
      <w:proofErr w:type="spellStart"/>
      <w:r>
        <w:t>sach</w:t>
      </w:r>
      <w:proofErr w:type="spellEnd"/>
      <w:r>
        <w:t xml:space="preserve"> / so durchs </w:t>
      </w:r>
      <w:proofErr w:type="spellStart"/>
      <w:r>
        <w:t>zeichen</w:t>
      </w:r>
      <w:proofErr w:type="spellEnd"/>
      <w:r>
        <w:t xml:space="preserve"> </w:t>
      </w:r>
      <w:proofErr w:type="spellStart"/>
      <w:r>
        <w:t>fürgebildet</w:t>
      </w:r>
      <w:proofErr w:type="spellEnd"/>
      <w:r>
        <w:t xml:space="preserve"> </w:t>
      </w:r>
      <w:proofErr w:type="spellStart"/>
      <w:r>
        <w:t>vnd</w:t>
      </w:r>
      <w:proofErr w:type="spellEnd"/>
      <w:r>
        <w:t xml:space="preserve"> versiegelt </w:t>
      </w:r>
      <w:proofErr w:type="spellStart"/>
      <w:r>
        <w:t>wirdt</w:t>
      </w:r>
      <w:proofErr w:type="spellEnd"/>
      <w:r>
        <w:t xml:space="preserve">. Zu diesem </w:t>
      </w:r>
      <w:proofErr w:type="spellStart"/>
      <w:r>
        <w:t>kompt</w:t>
      </w:r>
      <w:proofErr w:type="spellEnd"/>
      <w:r>
        <w:t xml:space="preserve"> das </w:t>
      </w:r>
      <w:proofErr w:type="spellStart"/>
      <w:r>
        <w:t>wort</w:t>
      </w:r>
      <w:proofErr w:type="spellEnd"/>
      <w:r>
        <w:t xml:space="preserve"> / welches die Sacrament von gemeinen dingen </w:t>
      </w:r>
      <w:proofErr w:type="spellStart"/>
      <w:r>
        <w:t>vnderscheidet</w:t>
      </w:r>
      <w:proofErr w:type="spellEnd"/>
      <w:r>
        <w:t xml:space="preserve"> / </w:t>
      </w:r>
      <w:proofErr w:type="spellStart"/>
      <w:r>
        <w:t>vnd</w:t>
      </w:r>
      <w:proofErr w:type="spellEnd"/>
      <w:r>
        <w:t xml:space="preserve"> sie zum heiligen gebrauch heiliget. </w:t>
      </w:r>
    </w:p>
    <w:p w14:paraId="171B7D77" w14:textId="77777777" w:rsidR="00EB3C2B" w:rsidRDefault="00EB3C2B" w:rsidP="00EB3C2B">
      <w:pPr>
        <w:pStyle w:val="StandardWeb"/>
      </w:pPr>
      <w:r>
        <w:t xml:space="preserve">F. Erklär mir es mit </w:t>
      </w:r>
      <w:proofErr w:type="spellStart"/>
      <w:r>
        <w:t>exempel</w:t>
      </w:r>
      <w:proofErr w:type="spellEnd"/>
      <w:r>
        <w:t xml:space="preserve">. </w:t>
      </w:r>
    </w:p>
    <w:p w14:paraId="14A8F1B6" w14:textId="77777777" w:rsidR="00EB3C2B" w:rsidRDefault="00EB3C2B" w:rsidP="00EB3C2B">
      <w:pPr>
        <w:pStyle w:val="StandardWeb"/>
      </w:pPr>
      <w:r>
        <w:t xml:space="preserve">A. </w:t>
      </w:r>
      <w:proofErr w:type="spellStart"/>
      <w:r>
        <w:t>Jm</w:t>
      </w:r>
      <w:proofErr w:type="spellEnd"/>
      <w:r>
        <w:t xml:space="preserve"> </w:t>
      </w:r>
      <w:proofErr w:type="spellStart"/>
      <w:r>
        <w:t>Tauff</w:t>
      </w:r>
      <w:proofErr w:type="spellEnd"/>
      <w:r>
        <w:t xml:space="preserve"> ist das </w:t>
      </w:r>
      <w:proofErr w:type="spellStart"/>
      <w:r>
        <w:t>wasser</w:t>
      </w:r>
      <w:proofErr w:type="spellEnd"/>
      <w:r>
        <w:t xml:space="preserve"> / so dem gläubigen angesprengt </w:t>
      </w:r>
      <w:proofErr w:type="spellStart"/>
      <w:r>
        <w:t>wirdt</w:t>
      </w:r>
      <w:proofErr w:type="spellEnd"/>
      <w:r>
        <w:t xml:space="preserve"> / das </w:t>
      </w:r>
      <w:proofErr w:type="spellStart"/>
      <w:r>
        <w:t>zeichen</w:t>
      </w:r>
      <w:proofErr w:type="spellEnd"/>
      <w:r>
        <w:t xml:space="preserve">. Die </w:t>
      </w:r>
      <w:proofErr w:type="spellStart"/>
      <w:r>
        <w:t>reinigung</w:t>
      </w:r>
      <w:proofErr w:type="spellEnd"/>
      <w:r>
        <w:t xml:space="preserve"> aber der </w:t>
      </w:r>
      <w:proofErr w:type="spellStart"/>
      <w:r>
        <w:t>sünden</w:t>
      </w:r>
      <w:proofErr w:type="spellEnd"/>
      <w:r>
        <w:t xml:space="preserve"> / oder die </w:t>
      </w:r>
      <w:proofErr w:type="spellStart"/>
      <w:r>
        <w:t>auffnemung</w:t>
      </w:r>
      <w:proofErr w:type="spellEnd"/>
      <w:r>
        <w:t xml:space="preserve"> in das </w:t>
      </w:r>
      <w:proofErr w:type="spellStart"/>
      <w:r>
        <w:t>volck</w:t>
      </w:r>
      <w:proofErr w:type="spellEnd"/>
      <w:r>
        <w:t xml:space="preserve"> Gottes ist das verzeichnet ding. Zu welchem </w:t>
      </w:r>
      <w:proofErr w:type="spellStart"/>
      <w:r>
        <w:t>kompt</w:t>
      </w:r>
      <w:proofErr w:type="spellEnd"/>
      <w:r>
        <w:t xml:space="preserve"> das </w:t>
      </w:r>
      <w:proofErr w:type="spellStart"/>
      <w:r>
        <w:t>wort</w:t>
      </w:r>
      <w:proofErr w:type="spellEnd"/>
      <w:r>
        <w:t xml:space="preserve"> Gottes / welches heißt </w:t>
      </w:r>
      <w:proofErr w:type="spellStart"/>
      <w:r>
        <w:t>tauffen</w:t>
      </w:r>
      <w:proofErr w:type="spellEnd"/>
      <w:r>
        <w:t xml:space="preserve"> im </w:t>
      </w:r>
      <w:proofErr w:type="spellStart"/>
      <w:r>
        <w:t>namen</w:t>
      </w:r>
      <w:proofErr w:type="spellEnd"/>
      <w:r>
        <w:t xml:space="preserve"> deß </w:t>
      </w:r>
      <w:proofErr w:type="spellStart"/>
      <w:r>
        <w:t>vatters</w:t>
      </w:r>
      <w:proofErr w:type="spellEnd"/>
      <w:r>
        <w:t xml:space="preserve"> / usw. </w:t>
      </w:r>
      <w:proofErr w:type="spellStart"/>
      <w:r>
        <w:t>Jn</w:t>
      </w:r>
      <w:proofErr w:type="spellEnd"/>
      <w:r>
        <w:t xml:space="preserve"> dem Nachtmahl ist das </w:t>
      </w:r>
      <w:proofErr w:type="spellStart"/>
      <w:r>
        <w:t>brot</w:t>
      </w:r>
      <w:proofErr w:type="spellEnd"/>
      <w:r>
        <w:t xml:space="preserve"> </w:t>
      </w:r>
      <w:proofErr w:type="spellStart"/>
      <w:r>
        <w:t>vnd</w:t>
      </w:r>
      <w:proofErr w:type="spellEnd"/>
      <w:r>
        <w:t xml:space="preserve"> der wein das </w:t>
      </w:r>
      <w:proofErr w:type="spellStart"/>
      <w:r>
        <w:t>zeichen</w:t>
      </w:r>
      <w:proofErr w:type="spellEnd"/>
      <w:r>
        <w:t xml:space="preserve"> / der hingegebene leib </w:t>
      </w:r>
      <w:proofErr w:type="spellStart"/>
      <w:r>
        <w:t>vnd</w:t>
      </w:r>
      <w:proofErr w:type="spellEnd"/>
      <w:r>
        <w:t xml:space="preserve"> das vergossene </w:t>
      </w:r>
      <w:proofErr w:type="spellStart"/>
      <w:r>
        <w:t>blut</w:t>
      </w:r>
      <w:proofErr w:type="spellEnd"/>
      <w:r>
        <w:t xml:space="preserve"> für </w:t>
      </w:r>
      <w:proofErr w:type="spellStart"/>
      <w:r>
        <w:t>vns</w:t>
      </w:r>
      <w:proofErr w:type="spellEnd"/>
      <w:r>
        <w:t xml:space="preserve"> / ist die verzeichnete sach. Zu welchem auch </w:t>
      </w:r>
      <w:proofErr w:type="spellStart"/>
      <w:r>
        <w:t>komt</w:t>
      </w:r>
      <w:proofErr w:type="spellEnd"/>
      <w:r>
        <w:t xml:space="preserve"> der </w:t>
      </w:r>
      <w:proofErr w:type="spellStart"/>
      <w:r>
        <w:t>befehl</w:t>
      </w:r>
      <w:proofErr w:type="spellEnd"/>
      <w:r>
        <w:t xml:space="preserve"> deß Herren / </w:t>
      </w:r>
      <w:proofErr w:type="spellStart"/>
      <w:r>
        <w:t>Nemmet</w:t>
      </w:r>
      <w:proofErr w:type="spellEnd"/>
      <w:r>
        <w:t xml:space="preserve"> / esset / das ist mein leib / usw. </w:t>
      </w:r>
    </w:p>
    <w:p w14:paraId="304D7E6D" w14:textId="77777777" w:rsidR="00EB3C2B" w:rsidRDefault="00EB3C2B" w:rsidP="00EB3C2B">
      <w:pPr>
        <w:pStyle w:val="StandardWeb"/>
      </w:pPr>
      <w:r>
        <w:t xml:space="preserve">F. Wie werden diese zwey ding / nemlich das </w:t>
      </w:r>
      <w:proofErr w:type="spellStart"/>
      <w:r>
        <w:t>zeichen</w:t>
      </w:r>
      <w:proofErr w:type="spellEnd"/>
      <w:r>
        <w:t xml:space="preserve"> / </w:t>
      </w:r>
      <w:proofErr w:type="spellStart"/>
      <w:r>
        <w:t>vnnd</w:t>
      </w:r>
      <w:proofErr w:type="spellEnd"/>
      <w:r>
        <w:t xml:space="preserve"> das verzeichnet mit einander verbunden? </w:t>
      </w:r>
      <w:proofErr w:type="spellStart"/>
      <w:r>
        <w:t>Geschicht</w:t>
      </w:r>
      <w:proofErr w:type="spellEnd"/>
      <w:r>
        <w:t xml:space="preserve"> es also / daß eins das ander von </w:t>
      </w:r>
      <w:proofErr w:type="spellStart"/>
      <w:r>
        <w:t>natur</w:t>
      </w:r>
      <w:proofErr w:type="spellEnd"/>
      <w:r>
        <w:t xml:space="preserve"> oder leiblich werde? </w:t>
      </w:r>
    </w:p>
    <w:p w14:paraId="27F7F4FD" w14:textId="77777777" w:rsidR="00EB3C2B" w:rsidRDefault="00EB3C2B" w:rsidP="00EB3C2B">
      <w:pPr>
        <w:pStyle w:val="StandardWeb"/>
      </w:pPr>
      <w:r>
        <w:t xml:space="preserve">A. Nein. </w:t>
      </w:r>
      <w:proofErr w:type="spellStart"/>
      <w:r>
        <w:t>Sonder</w:t>
      </w:r>
      <w:proofErr w:type="spellEnd"/>
      <w:r>
        <w:t xml:space="preserve"> allein durch die </w:t>
      </w:r>
      <w:proofErr w:type="spellStart"/>
      <w:r>
        <w:t>bedeutung</w:t>
      </w:r>
      <w:proofErr w:type="spellEnd"/>
      <w:r>
        <w:t xml:space="preserve"> </w:t>
      </w:r>
      <w:proofErr w:type="spellStart"/>
      <w:r>
        <w:t>vnnd</w:t>
      </w:r>
      <w:proofErr w:type="spellEnd"/>
      <w:r>
        <w:t xml:space="preserve"> </w:t>
      </w:r>
      <w:proofErr w:type="spellStart"/>
      <w:r>
        <w:t>einsetzung</w:t>
      </w:r>
      <w:proofErr w:type="spellEnd"/>
      <w:r>
        <w:t xml:space="preserve">. Denn die </w:t>
      </w:r>
      <w:proofErr w:type="spellStart"/>
      <w:r>
        <w:t>zeichen</w:t>
      </w:r>
      <w:proofErr w:type="spellEnd"/>
      <w:r>
        <w:t xml:space="preserve"> </w:t>
      </w:r>
      <w:proofErr w:type="spellStart"/>
      <w:r>
        <w:t>seind</w:t>
      </w:r>
      <w:proofErr w:type="spellEnd"/>
      <w:r>
        <w:t xml:space="preserve"> nicht von </w:t>
      </w:r>
      <w:proofErr w:type="spellStart"/>
      <w:r>
        <w:t>natur</w:t>
      </w:r>
      <w:proofErr w:type="spellEnd"/>
      <w:r>
        <w:t xml:space="preserve"> / was sie genennet werden / </w:t>
      </w:r>
      <w:proofErr w:type="spellStart"/>
      <w:r>
        <w:t>sonder</w:t>
      </w:r>
      <w:proofErr w:type="spellEnd"/>
      <w:r>
        <w:t xml:space="preserve"> </w:t>
      </w:r>
      <w:proofErr w:type="spellStart"/>
      <w:r>
        <w:t>bedeutungs</w:t>
      </w:r>
      <w:proofErr w:type="spellEnd"/>
      <w:r>
        <w:t xml:space="preserve"> </w:t>
      </w:r>
      <w:proofErr w:type="spellStart"/>
      <w:r>
        <w:t>vnd</w:t>
      </w:r>
      <w:proofErr w:type="spellEnd"/>
      <w:r>
        <w:t xml:space="preserve"> </w:t>
      </w:r>
      <w:proofErr w:type="spellStart"/>
      <w:r>
        <w:t>geheimnuß</w:t>
      </w:r>
      <w:proofErr w:type="spellEnd"/>
      <w:r>
        <w:t xml:space="preserve"> weise. Sonst </w:t>
      </w:r>
      <w:proofErr w:type="spellStart"/>
      <w:r>
        <w:t>weren</w:t>
      </w:r>
      <w:proofErr w:type="spellEnd"/>
      <w:r>
        <w:t xml:space="preserve"> sie nicht Sacrament / wenn das ein </w:t>
      </w:r>
      <w:proofErr w:type="spellStart"/>
      <w:r>
        <w:t>theil</w:t>
      </w:r>
      <w:proofErr w:type="spellEnd"/>
      <w:r>
        <w:t xml:space="preserve"> </w:t>
      </w:r>
      <w:proofErr w:type="spellStart"/>
      <w:r>
        <w:t>daruon</w:t>
      </w:r>
      <w:proofErr w:type="spellEnd"/>
      <w:r>
        <w:t xml:space="preserve"> verloren </w:t>
      </w:r>
      <w:proofErr w:type="spellStart"/>
      <w:r>
        <w:t>were</w:t>
      </w:r>
      <w:proofErr w:type="spellEnd"/>
      <w:r>
        <w:t xml:space="preserve">. So hat auch der Herr / der die Sacrament eingesetzt hat / nicht dieß eingesetzt / daß die gläubigen allein mit </w:t>
      </w:r>
      <w:proofErr w:type="spellStart"/>
      <w:r>
        <w:t>wasser</w:t>
      </w:r>
      <w:proofErr w:type="spellEnd"/>
      <w:r>
        <w:t xml:space="preserve"> begossen werden / </w:t>
      </w:r>
      <w:proofErr w:type="spellStart"/>
      <w:r>
        <w:t>vnnd</w:t>
      </w:r>
      <w:proofErr w:type="spellEnd"/>
      <w:r>
        <w:t xml:space="preserve"> das </w:t>
      </w:r>
      <w:proofErr w:type="spellStart"/>
      <w:r>
        <w:t>brot</w:t>
      </w:r>
      <w:proofErr w:type="spellEnd"/>
      <w:r>
        <w:t xml:space="preserve"> </w:t>
      </w:r>
      <w:proofErr w:type="spellStart"/>
      <w:r>
        <w:t>vnd</w:t>
      </w:r>
      <w:proofErr w:type="spellEnd"/>
      <w:r>
        <w:t xml:space="preserve"> den wein ohne </w:t>
      </w:r>
      <w:proofErr w:type="spellStart"/>
      <w:r>
        <w:t>geheimnuß</w:t>
      </w:r>
      <w:proofErr w:type="spellEnd"/>
      <w:r>
        <w:t xml:space="preserve"> empfangen / sondern daß sie auch der verzeichneten dingen / Geistlicher weise / </w:t>
      </w:r>
      <w:proofErr w:type="spellStart"/>
      <w:r>
        <w:t>theilhafftig</w:t>
      </w:r>
      <w:proofErr w:type="spellEnd"/>
      <w:r>
        <w:t xml:space="preserve"> werden. </w:t>
      </w:r>
      <w:proofErr w:type="spellStart"/>
      <w:r>
        <w:t>Vnnd</w:t>
      </w:r>
      <w:proofErr w:type="spellEnd"/>
      <w:r>
        <w:t xml:space="preserve"> so fern </w:t>
      </w:r>
      <w:proofErr w:type="spellStart"/>
      <w:r>
        <w:t>seind</w:t>
      </w:r>
      <w:proofErr w:type="spellEnd"/>
      <w:r>
        <w:t xml:space="preserve"> das </w:t>
      </w:r>
      <w:proofErr w:type="spellStart"/>
      <w:r>
        <w:t>zeichen</w:t>
      </w:r>
      <w:proofErr w:type="spellEnd"/>
      <w:r>
        <w:t xml:space="preserve"> / </w:t>
      </w:r>
      <w:proofErr w:type="spellStart"/>
      <w:r>
        <w:t>vnnd</w:t>
      </w:r>
      <w:proofErr w:type="spellEnd"/>
      <w:r>
        <w:t xml:space="preserve"> verzeichnete verbunden. </w:t>
      </w:r>
    </w:p>
    <w:p w14:paraId="6E7E5C22" w14:textId="77777777" w:rsidR="00EB3C2B" w:rsidRDefault="00EB3C2B" w:rsidP="00EB3C2B">
      <w:pPr>
        <w:pStyle w:val="StandardWeb"/>
      </w:pPr>
      <w:r>
        <w:t xml:space="preserve">F. So </w:t>
      </w:r>
      <w:proofErr w:type="spellStart"/>
      <w:r>
        <w:t>heltest</w:t>
      </w:r>
      <w:proofErr w:type="spellEnd"/>
      <w:r>
        <w:t xml:space="preserve"> du </w:t>
      </w:r>
      <w:proofErr w:type="spellStart"/>
      <w:r>
        <w:t>darfür</w:t>
      </w:r>
      <w:proofErr w:type="spellEnd"/>
      <w:r>
        <w:t xml:space="preserve"> / daß in den </w:t>
      </w:r>
      <w:proofErr w:type="spellStart"/>
      <w:r>
        <w:t>zeichen</w:t>
      </w:r>
      <w:proofErr w:type="spellEnd"/>
      <w:r>
        <w:t xml:space="preserve"> kein </w:t>
      </w:r>
      <w:proofErr w:type="spellStart"/>
      <w:r>
        <w:t>verenderung</w:t>
      </w:r>
      <w:proofErr w:type="spellEnd"/>
      <w:r>
        <w:t xml:space="preserve"> geschehe? </w:t>
      </w:r>
    </w:p>
    <w:p w14:paraId="00A17679" w14:textId="77777777" w:rsidR="00EB3C2B" w:rsidRDefault="00EB3C2B" w:rsidP="00EB3C2B">
      <w:pPr>
        <w:pStyle w:val="StandardWeb"/>
      </w:pPr>
      <w:r>
        <w:t xml:space="preserve">A. Die </w:t>
      </w:r>
      <w:proofErr w:type="spellStart"/>
      <w:r>
        <w:t>zeichen</w:t>
      </w:r>
      <w:proofErr w:type="spellEnd"/>
      <w:r>
        <w:t xml:space="preserve"> zwar bleiben was sie von </w:t>
      </w:r>
      <w:proofErr w:type="spellStart"/>
      <w:r>
        <w:t>natur</w:t>
      </w:r>
      <w:proofErr w:type="spellEnd"/>
      <w:r>
        <w:t xml:space="preserve"> </w:t>
      </w:r>
      <w:proofErr w:type="spellStart"/>
      <w:r>
        <w:t>seind</w:t>
      </w:r>
      <w:proofErr w:type="spellEnd"/>
      <w:r>
        <w:t xml:space="preserve">: Sie </w:t>
      </w:r>
      <w:proofErr w:type="spellStart"/>
      <w:r>
        <w:t>seind</w:t>
      </w:r>
      <w:proofErr w:type="spellEnd"/>
      <w:r>
        <w:t xml:space="preserve"> aber doch </w:t>
      </w:r>
      <w:proofErr w:type="spellStart"/>
      <w:r>
        <w:t>nit</w:t>
      </w:r>
      <w:proofErr w:type="spellEnd"/>
      <w:r>
        <w:t xml:space="preserve"> </w:t>
      </w:r>
      <w:proofErr w:type="spellStart"/>
      <w:r>
        <w:t>vnheilige</w:t>
      </w:r>
      <w:proofErr w:type="spellEnd"/>
      <w:r>
        <w:t xml:space="preserve"> </w:t>
      </w:r>
      <w:proofErr w:type="spellStart"/>
      <w:r>
        <w:t>zeichen</w:t>
      </w:r>
      <w:proofErr w:type="spellEnd"/>
      <w:r>
        <w:t xml:space="preserve">. Denn durch das </w:t>
      </w:r>
      <w:proofErr w:type="spellStart"/>
      <w:r>
        <w:t>wort</w:t>
      </w:r>
      <w:proofErr w:type="spellEnd"/>
      <w:r>
        <w:t xml:space="preserve"> / willen </w:t>
      </w:r>
      <w:proofErr w:type="spellStart"/>
      <w:r>
        <w:t>vnnd</w:t>
      </w:r>
      <w:proofErr w:type="spellEnd"/>
      <w:r>
        <w:t xml:space="preserve"> </w:t>
      </w:r>
      <w:proofErr w:type="spellStart"/>
      <w:r>
        <w:t>segen</w:t>
      </w:r>
      <w:proofErr w:type="spellEnd"/>
      <w:r>
        <w:t xml:space="preserve"> Gottes / der da heiliget / </w:t>
      </w:r>
      <w:proofErr w:type="spellStart"/>
      <w:r>
        <w:t>vnd</w:t>
      </w:r>
      <w:proofErr w:type="spellEnd"/>
      <w:r>
        <w:t xml:space="preserve"> diese ding vom gemeinen gebrauch </w:t>
      </w:r>
      <w:proofErr w:type="spellStart"/>
      <w:r>
        <w:t>vnderscheidet</w:t>
      </w:r>
      <w:proofErr w:type="spellEnd"/>
      <w:r>
        <w:t xml:space="preserve"> / </w:t>
      </w:r>
      <w:proofErr w:type="spellStart"/>
      <w:r>
        <w:t>vnd</w:t>
      </w:r>
      <w:proofErr w:type="spellEnd"/>
      <w:r>
        <w:t xml:space="preserve"> sie zu heiligen </w:t>
      </w:r>
      <w:proofErr w:type="spellStart"/>
      <w:r>
        <w:t>sachen</w:t>
      </w:r>
      <w:proofErr w:type="spellEnd"/>
      <w:r>
        <w:t xml:space="preserve"> </w:t>
      </w:r>
      <w:proofErr w:type="spellStart"/>
      <w:r>
        <w:t>vnd</w:t>
      </w:r>
      <w:proofErr w:type="spellEnd"/>
      <w:r>
        <w:t xml:space="preserve"> </w:t>
      </w:r>
      <w:proofErr w:type="spellStart"/>
      <w:r>
        <w:t>geheimnussen</w:t>
      </w:r>
      <w:proofErr w:type="spellEnd"/>
      <w:r>
        <w:t xml:space="preserve"> ordnet / werden sie Sacrament / nemlich heilige </w:t>
      </w:r>
      <w:proofErr w:type="spellStart"/>
      <w:r>
        <w:t>zeichen</w:t>
      </w:r>
      <w:proofErr w:type="spellEnd"/>
      <w:r>
        <w:t xml:space="preserve">. Daher erlangen sie auch den </w:t>
      </w:r>
      <w:proofErr w:type="spellStart"/>
      <w:r>
        <w:t>namen</w:t>
      </w:r>
      <w:proofErr w:type="spellEnd"/>
      <w:r>
        <w:t xml:space="preserve"> der verzeichneten dingen / also daß sie in dem heiligen gebrauch nicht </w:t>
      </w:r>
      <w:proofErr w:type="spellStart"/>
      <w:r>
        <w:t>wasser</w:t>
      </w:r>
      <w:proofErr w:type="spellEnd"/>
      <w:r>
        <w:t xml:space="preserve"> / </w:t>
      </w:r>
      <w:proofErr w:type="spellStart"/>
      <w:r>
        <w:t>brot</w:t>
      </w:r>
      <w:proofErr w:type="spellEnd"/>
      <w:r>
        <w:t xml:space="preserve"> </w:t>
      </w:r>
      <w:proofErr w:type="spellStart"/>
      <w:r>
        <w:t>vnd</w:t>
      </w:r>
      <w:proofErr w:type="spellEnd"/>
      <w:r>
        <w:t xml:space="preserve"> wein / </w:t>
      </w:r>
      <w:proofErr w:type="spellStart"/>
      <w:r>
        <w:t>sonder</w:t>
      </w:r>
      <w:proofErr w:type="spellEnd"/>
      <w:r>
        <w:t xml:space="preserve"> die </w:t>
      </w:r>
      <w:proofErr w:type="spellStart"/>
      <w:r>
        <w:t>widergeburt</w:t>
      </w:r>
      <w:proofErr w:type="spellEnd"/>
      <w:r>
        <w:t xml:space="preserve"> / der leib </w:t>
      </w:r>
      <w:proofErr w:type="spellStart"/>
      <w:r>
        <w:t>vnd</w:t>
      </w:r>
      <w:proofErr w:type="spellEnd"/>
      <w:r>
        <w:t xml:space="preserve"> das </w:t>
      </w:r>
      <w:proofErr w:type="spellStart"/>
      <w:r>
        <w:t>blut</w:t>
      </w:r>
      <w:proofErr w:type="spellEnd"/>
      <w:r>
        <w:t xml:space="preserve"> deß Herren </w:t>
      </w:r>
      <w:proofErr w:type="spellStart"/>
      <w:r>
        <w:t>genennt</w:t>
      </w:r>
      <w:proofErr w:type="spellEnd"/>
      <w:r>
        <w:t xml:space="preserve"> werden. Welche diese ding </w:t>
      </w:r>
      <w:proofErr w:type="spellStart"/>
      <w:r>
        <w:t>anbilden</w:t>
      </w:r>
      <w:proofErr w:type="spellEnd"/>
      <w:r>
        <w:t xml:space="preserve"> / die von gläubigen durch den glauben Geistlich empfangen werden. </w:t>
      </w:r>
    </w:p>
    <w:p w14:paraId="4D4AA5A5" w14:textId="77777777" w:rsidR="00EB3C2B" w:rsidRDefault="00EB3C2B" w:rsidP="00EB3C2B">
      <w:pPr>
        <w:pStyle w:val="StandardWeb"/>
      </w:pPr>
      <w:r>
        <w:t xml:space="preserve">F. So sag mir </w:t>
      </w:r>
      <w:proofErr w:type="spellStart"/>
      <w:r>
        <w:t>warzu</w:t>
      </w:r>
      <w:proofErr w:type="spellEnd"/>
      <w:r>
        <w:t xml:space="preserve"> die H. Sacrament der Kirchen Christi eingesetzt seyen? Machen sie gerecht oder theilen sie die </w:t>
      </w:r>
      <w:proofErr w:type="spellStart"/>
      <w:r>
        <w:t>gnad</w:t>
      </w:r>
      <w:proofErr w:type="spellEnd"/>
      <w:r>
        <w:t xml:space="preserve"> denen mit / die sie empfahen? </w:t>
      </w:r>
    </w:p>
    <w:p w14:paraId="43C192CB" w14:textId="77777777" w:rsidR="00EB3C2B" w:rsidRDefault="00EB3C2B" w:rsidP="00EB3C2B">
      <w:pPr>
        <w:pStyle w:val="StandardWeb"/>
      </w:pPr>
      <w:r>
        <w:t xml:space="preserve">A. Für sich selbst zwar / </w:t>
      </w:r>
      <w:proofErr w:type="spellStart"/>
      <w:r>
        <w:t>vnnd</w:t>
      </w:r>
      <w:proofErr w:type="spellEnd"/>
      <w:r>
        <w:t xml:space="preserve"> </w:t>
      </w:r>
      <w:proofErr w:type="spellStart"/>
      <w:r>
        <w:t>vmb</w:t>
      </w:r>
      <w:proofErr w:type="spellEnd"/>
      <w:r>
        <w:t xml:space="preserve"> </w:t>
      </w:r>
      <w:proofErr w:type="spellStart"/>
      <w:r>
        <w:t>vnsers</w:t>
      </w:r>
      <w:proofErr w:type="spellEnd"/>
      <w:r>
        <w:t xml:space="preserve"> </w:t>
      </w:r>
      <w:proofErr w:type="spellStart"/>
      <w:r>
        <w:t>wercks</w:t>
      </w:r>
      <w:proofErr w:type="spellEnd"/>
      <w:r>
        <w:t xml:space="preserve"> willen machen sie nicht gerecht / </w:t>
      </w:r>
      <w:proofErr w:type="spellStart"/>
      <w:r>
        <w:t>vnnd</w:t>
      </w:r>
      <w:proofErr w:type="spellEnd"/>
      <w:r>
        <w:t xml:space="preserve"> theilen auch die </w:t>
      </w:r>
      <w:proofErr w:type="spellStart"/>
      <w:r>
        <w:t>gnad</w:t>
      </w:r>
      <w:proofErr w:type="spellEnd"/>
      <w:r>
        <w:t xml:space="preserve"> nicht mit. Denn die </w:t>
      </w:r>
      <w:proofErr w:type="spellStart"/>
      <w:r>
        <w:t>sach</w:t>
      </w:r>
      <w:proofErr w:type="spellEnd"/>
      <w:r>
        <w:t xml:space="preserve"> / so mit den </w:t>
      </w:r>
      <w:proofErr w:type="spellStart"/>
      <w:r>
        <w:t>zeichen</w:t>
      </w:r>
      <w:proofErr w:type="spellEnd"/>
      <w:r>
        <w:t xml:space="preserve"> </w:t>
      </w:r>
      <w:proofErr w:type="spellStart"/>
      <w:r>
        <w:t>angebildet</w:t>
      </w:r>
      <w:proofErr w:type="spellEnd"/>
      <w:r>
        <w:t xml:space="preserve"> </w:t>
      </w:r>
      <w:proofErr w:type="spellStart"/>
      <w:r>
        <w:t>wirdt</w:t>
      </w:r>
      <w:proofErr w:type="spellEnd"/>
      <w:r>
        <w:t xml:space="preserve"> / macht gerecht </w:t>
      </w:r>
      <w:proofErr w:type="spellStart"/>
      <w:r>
        <w:t>vnd</w:t>
      </w:r>
      <w:proofErr w:type="spellEnd"/>
      <w:r>
        <w:t xml:space="preserve"> gibt die </w:t>
      </w:r>
      <w:proofErr w:type="spellStart"/>
      <w:r>
        <w:t>gnade</w:t>
      </w:r>
      <w:proofErr w:type="spellEnd"/>
      <w:r>
        <w:t xml:space="preserve"> / wenn sie mit glauben empfangen </w:t>
      </w:r>
      <w:proofErr w:type="spellStart"/>
      <w:r>
        <w:t>wirdt</w:t>
      </w:r>
      <w:proofErr w:type="spellEnd"/>
      <w:r>
        <w:t xml:space="preserve">. Die Sacrament aber </w:t>
      </w:r>
      <w:proofErr w:type="spellStart"/>
      <w:r>
        <w:t>seind</w:t>
      </w:r>
      <w:proofErr w:type="spellEnd"/>
      <w:r>
        <w:t xml:space="preserve"> </w:t>
      </w:r>
      <w:proofErr w:type="spellStart"/>
      <w:r>
        <w:t>darumb</w:t>
      </w:r>
      <w:proofErr w:type="spellEnd"/>
      <w:r>
        <w:t xml:space="preserve"> von Gott eingesetzt / daß sie </w:t>
      </w:r>
      <w:proofErr w:type="spellStart"/>
      <w:r>
        <w:t>inn</w:t>
      </w:r>
      <w:proofErr w:type="spellEnd"/>
      <w:r>
        <w:t xml:space="preserve"> frischer </w:t>
      </w:r>
      <w:proofErr w:type="spellStart"/>
      <w:r>
        <w:t>gedechtnuß</w:t>
      </w:r>
      <w:proofErr w:type="spellEnd"/>
      <w:r>
        <w:t xml:space="preserve"> behalten / </w:t>
      </w:r>
      <w:proofErr w:type="spellStart"/>
      <w:r>
        <w:t>vnd</w:t>
      </w:r>
      <w:proofErr w:type="spellEnd"/>
      <w:r>
        <w:t xml:space="preserve"> </w:t>
      </w:r>
      <w:proofErr w:type="spellStart"/>
      <w:r>
        <w:t>jmmerdar</w:t>
      </w:r>
      <w:proofErr w:type="spellEnd"/>
      <w:r>
        <w:t xml:space="preserve"> erfrischen die </w:t>
      </w:r>
      <w:proofErr w:type="spellStart"/>
      <w:r>
        <w:t>grössesten</w:t>
      </w:r>
      <w:proofErr w:type="spellEnd"/>
      <w:r>
        <w:t xml:space="preserve"> </w:t>
      </w:r>
      <w:proofErr w:type="spellStart"/>
      <w:r>
        <w:t>wolthaten</w:t>
      </w:r>
      <w:proofErr w:type="spellEnd"/>
      <w:r>
        <w:t xml:space="preserve"> / als die </w:t>
      </w:r>
      <w:proofErr w:type="spellStart"/>
      <w:r>
        <w:t>annemmung</w:t>
      </w:r>
      <w:proofErr w:type="spellEnd"/>
      <w:r>
        <w:t xml:space="preserve"> an </w:t>
      </w:r>
      <w:proofErr w:type="spellStart"/>
      <w:r>
        <w:t>kinds</w:t>
      </w:r>
      <w:proofErr w:type="spellEnd"/>
      <w:r>
        <w:t xml:space="preserve"> statt / </w:t>
      </w:r>
      <w:proofErr w:type="spellStart"/>
      <w:r>
        <w:t>vnsere</w:t>
      </w:r>
      <w:proofErr w:type="spellEnd"/>
      <w:r>
        <w:t xml:space="preserve"> </w:t>
      </w:r>
      <w:proofErr w:type="spellStart"/>
      <w:r>
        <w:t>reinigung</w:t>
      </w:r>
      <w:proofErr w:type="spellEnd"/>
      <w:r>
        <w:t xml:space="preserve"> / </w:t>
      </w:r>
      <w:proofErr w:type="spellStart"/>
      <w:r>
        <w:t>erlösung</w:t>
      </w:r>
      <w:proofErr w:type="spellEnd"/>
      <w:r>
        <w:t xml:space="preserve"> / </w:t>
      </w:r>
      <w:proofErr w:type="spellStart"/>
      <w:r>
        <w:t>erhaltung</w:t>
      </w:r>
      <w:proofErr w:type="spellEnd"/>
      <w:r>
        <w:t xml:space="preserve"> / </w:t>
      </w:r>
      <w:proofErr w:type="spellStart"/>
      <w:r>
        <w:t>vnd</w:t>
      </w:r>
      <w:proofErr w:type="spellEnd"/>
      <w:r>
        <w:t xml:space="preserve"> </w:t>
      </w:r>
      <w:proofErr w:type="spellStart"/>
      <w:r>
        <w:t>vnser</w:t>
      </w:r>
      <w:proofErr w:type="spellEnd"/>
      <w:r>
        <w:t xml:space="preserve"> </w:t>
      </w:r>
      <w:proofErr w:type="spellStart"/>
      <w:r>
        <w:t>heyl</w:t>
      </w:r>
      <w:proofErr w:type="spellEnd"/>
      <w:r>
        <w:t xml:space="preserve"> durch den todt Christi. Weiter daß sie mit sichtbaren </w:t>
      </w:r>
      <w:proofErr w:type="spellStart"/>
      <w:r>
        <w:t>zeichen</w:t>
      </w:r>
      <w:proofErr w:type="spellEnd"/>
      <w:r>
        <w:t xml:space="preserve"> </w:t>
      </w:r>
      <w:proofErr w:type="spellStart"/>
      <w:r>
        <w:t>anbilden</w:t>
      </w:r>
      <w:proofErr w:type="spellEnd"/>
      <w:r>
        <w:t xml:space="preserve"> </w:t>
      </w:r>
      <w:proofErr w:type="spellStart"/>
      <w:r>
        <w:t>vnnd</w:t>
      </w:r>
      <w:proofErr w:type="spellEnd"/>
      <w:r>
        <w:t xml:space="preserve"> versiegeln die Geistlichen gaben Gottes / die er </w:t>
      </w:r>
      <w:proofErr w:type="spellStart"/>
      <w:r>
        <w:t>vns</w:t>
      </w:r>
      <w:proofErr w:type="spellEnd"/>
      <w:r>
        <w:t xml:space="preserve"> mittheilt / </w:t>
      </w:r>
      <w:proofErr w:type="spellStart"/>
      <w:r>
        <w:t>vnnd</w:t>
      </w:r>
      <w:proofErr w:type="spellEnd"/>
      <w:r>
        <w:t xml:space="preserve"> daß der Heilig Geist durch sie / gleich wie durch das </w:t>
      </w:r>
      <w:proofErr w:type="spellStart"/>
      <w:r>
        <w:t>wort</w:t>
      </w:r>
      <w:proofErr w:type="spellEnd"/>
      <w:r>
        <w:t xml:space="preserve"> / das man hört / den glauben in </w:t>
      </w:r>
      <w:proofErr w:type="spellStart"/>
      <w:r>
        <w:t>vnsern</w:t>
      </w:r>
      <w:proofErr w:type="spellEnd"/>
      <w:r>
        <w:t xml:space="preserve"> </w:t>
      </w:r>
      <w:proofErr w:type="spellStart"/>
      <w:r>
        <w:t>hertzen</w:t>
      </w:r>
      <w:proofErr w:type="spellEnd"/>
      <w:r>
        <w:t xml:space="preserve"> mehr </w:t>
      </w:r>
      <w:proofErr w:type="spellStart"/>
      <w:r>
        <w:t>vnd</w:t>
      </w:r>
      <w:proofErr w:type="spellEnd"/>
      <w:r>
        <w:t xml:space="preserve"> mehr erwecke </w:t>
      </w:r>
      <w:proofErr w:type="spellStart"/>
      <w:r>
        <w:t>vnnd</w:t>
      </w:r>
      <w:proofErr w:type="spellEnd"/>
      <w:r>
        <w:t xml:space="preserve"> anzünde. Letztlich daß sie </w:t>
      </w:r>
      <w:proofErr w:type="spellStart"/>
      <w:r>
        <w:t>vns</w:t>
      </w:r>
      <w:proofErr w:type="spellEnd"/>
      <w:r>
        <w:t xml:space="preserve"> dem Herrn Gott verpflichten </w:t>
      </w:r>
      <w:proofErr w:type="spellStart"/>
      <w:r>
        <w:t>vnd</w:t>
      </w:r>
      <w:proofErr w:type="spellEnd"/>
      <w:r>
        <w:t xml:space="preserve"> verbinden / </w:t>
      </w:r>
      <w:proofErr w:type="spellStart"/>
      <w:r>
        <w:t>vnnd</w:t>
      </w:r>
      <w:proofErr w:type="spellEnd"/>
      <w:r>
        <w:t xml:space="preserve"> </w:t>
      </w:r>
      <w:proofErr w:type="spellStart"/>
      <w:r>
        <w:t>vnsers</w:t>
      </w:r>
      <w:proofErr w:type="spellEnd"/>
      <w:r>
        <w:t xml:space="preserve"> </w:t>
      </w:r>
      <w:proofErr w:type="spellStart"/>
      <w:r>
        <w:t>ampts</w:t>
      </w:r>
      <w:proofErr w:type="spellEnd"/>
      <w:r>
        <w:t xml:space="preserve"> / </w:t>
      </w:r>
      <w:proofErr w:type="spellStart"/>
      <w:r>
        <w:t>danckbarkeit</w:t>
      </w:r>
      <w:proofErr w:type="spellEnd"/>
      <w:r>
        <w:t xml:space="preserve"> / liebe </w:t>
      </w:r>
      <w:proofErr w:type="spellStart"/>
      <w:r>
        <w:t>vnd</w:t>
      </w:r>
      <w:proofErr w:type="spellEnd"/>
      <w:r>
        <w:t xml:space="preserve"> </w:t>
      </w:r>
      <w:proofErr w:type="spellStart"/>
      <w:r>
        <w:t>heiligkeit</w:t>
      </w:r>
      <w:proofErr w:type="spellEnd"/>
      <w:r>
        <w:t xml:space="preserve"> </w:t>
      </w:r>
      <w:proofErr w:type="spellStart"/>
      <w:r>
        <w:t>erinneren</w:t>
      </w:r>
      <w:proofErr w:type="spellEnd"/>
      <w:r>
        <w:t xml:space="preserve">. Von der Heiligen </w:t>
      </w:r>
      <w:proofErr w:type="spellStart"/>
      <w:r>
        <w:t>Tauff</w:t>
      </w:r>
      <w:proofErr w:type="spellEnd"/>
      <w:r>
        <w:t xml:space="preserve">. </w:t>
      </w:r>
    </w:p>
    <w:p w14:paraId="7429519B" w14:textId="77777777" w:rsidR="00EB3C2B" w:rsidRDefault="00EB3C2B" w:rsidP="00EB3C2B">
      <w:pPr>
        <w:pStyle w:val="StandardWeb"/>
      </w:pPr>
      <w:r>
        <w:t xml:space="preserve">F. So sag mir </w:t>
      </w:r>
      <w:proofErr w:type="spellStart"/>
      <w:r>
        <w:t>innsonderheit</w:t>
      </w:r>
      <w:proofErr w:type="spellEnd"/>
      <w:r>
        <w:t xml:space="preserve"> / was du von der H. </w:t>
      </w:r>
      <w:proofErr w:type="spellStart"/>
      <w:r>
        <w:t>Tauff</w:t>
      </w:r>
      <w:proofErr w:type="spellEnd"/>
      <w:r>
        <w:t xml:space="preserve"> </w:t>
      </w:r>
      <w:proofErr w:type="spellStart"/>
      <w:r>
        <w:t>vnnd</w:t>
      </w:r>
      <w:proofErr w:type="spellEnd"/>
      <w:r>
        <w:t xml:space="preserve"> vom H. </w:t>
      </w:r>
      <w:proofErr w:type="spellStart"/>
      <w:r>
        <w:t>Nachtmal</w:t>
      </w:r>
      <w:proofErr w:type="spellEnd"/>
      <w:r>
        <w:t xml:space="preserve"> haltest: </w:t>
      </w:r>
      <w:proofErr w:type="spellStart"/>
      <w:r>
        <w:t>Vnd</w:t>
      </w:r>
      <w:proofErr w:type="spellEnd"/>
      <w:r>
        <w:t xml:space="preserve"> fürs erst sag mir / wer die H. </w:t>
      </w:r>
      <w:proofErr w:type="spellStart"/>
      <w:r>
        <w:t>Tauff</w:t>
      </w:r>
      <w:proofErr w:type="spellEnd"/>
      <w:r>
        <w:t xml:space="preserve"> eingesetzt hab? </w:t>
      </w:r>
    </w:p>
    <w:p w14:paraId="702C9BAB" w14:textId="77777777" w:rsidR="00EB3C2B" w:rsidRDefault="00EB3C2B" w:rsidP="00EB3C2B">
      <w:pPr>
        <w:pStyle w:val="StandardWeb"/>
      </w:pPr>
      <w:r>
        <w:t xml:space="preserve">A. Der Herr selbst / erstlich durch Johannem den </w:t>
      </w:r>
      <w:proofErr w:type="spellStart"/>
      <w:r>
        <w:t>Täuffer</w:t>
      </w:r>
      <w:proofErr w:type="spellEnd"/>
      <w:r>
        <w:t xml:space="preserve"> / demnach Christus durch seine Apostel. </w:t>
      </w:r>
    </w:p>
    <w:p w14:paraId="7A5CF2C4" w14:textId="77777777" w:rsidR="00EB3C2B" w:rsidRDefault="00EB3C2B" w:rsidP="00EB3C2B">
      <w:pPr>
        <w:pStyle w:val="StandardWeb"/>
      </w:pPr>
      <w:r>
        <w:t xml:space="preserve">F. </w:t>
      </w:r>
      <w:proofErr w:type="spellStart"/>
      <w:r>
        <w:t>Jst</w:t>
      </w:r>
      <w:proofErr w:type="spellEnd"/>
      <w:r>
        <w:t xml:space="preserve"> denn kein </w:t>
      </w:r>
      <w:proofErr w:type="spellStart"/>
      <w:r>
        <w:t>vnderscheid</w:t>
      </w:r>
      <w:proofErr w:type="spellEnd"/>
      <w:r>
        <w:t xml:space="preserve"> zwischen dem </w:t>
      </w:r>
      <w:proofErr w:type="spellStart"/>
      <w:r>
        <w:t>Tauff</w:t>
      </w:r>
      <w:proofErr w:type="spellEnd"/>
      <w:r>
        <w:t xml:space="preserve"> Johannis </w:t>
      </w:r>
      <w:proofErr w:type="spellStart"/>
      <w:r>
        <w:t>vnd</w:t>
      </w:r>
      <w:proofErr w:type="spellEnd"/>
      <w:r>
        <w:t xml:space="preserve"> der Apostel? </w:t>
      </w:r>
    </w:p>
    <w:p w14:paraId="5ADA4EF3" w14:textId="77777777" w:rsidR="00EB3C2B" w:rsidRDefault="00EB3C2B" w:rsidP="00EB3C2B">
      <w:pPr>
        <w:pStyle w:val="StandardWeb"/>
      </w:pPr>
      <w:r>
        <w:t xml:space="preserve">A. An beiden orten </w:t>
      </w:r>
      <w:proofErr w:type="spellStart"/>
      <w:r>
        <w:t>wirdt</w:t>
      </w:r>
      <w:proofErr w:type="spellEnd"/>
      <w:r>
        <w:t xml:space="preserve"> eben </w:t>
      </w:r>
      <w:proofErr w:type="spellStart"/>
      <w:r>
        <w:t>auff</w:t>
      </w:r>
      <w:proofErr w:type="spellEnd"/>
      <w:r>
        <w:t xml:space="preserve"> gleiche weise </w:t>
      </w:r>
      <w:proofErr w:type="spellStart"/>
      <w:r>
        <w:t>getaufft</w:t>
      </w:r>
      <w:proofErr w:type="spellEnd"/>
      <w:r>
        <w:t xml:space="preserve"> / nemlich mit </w:t>
      </w:r>
      <w:proofErr w:type="spellStart"/>
      <w:r>
        <w:t>wasser</w:t>
      </w:r>
      <w:proofErr w:type="spellEnd"/>
      <w:r>
        <w:t xml:space="preserve"> zur </w:t>
      </w:r>
      <w:proofErr w:type="spellStart"/>
      <w:r>
        <w:t>busse</w:t>
      </w:r>
      <w:proofErr w:type="spellEnd"/>
      <w:r>
        <w:t xml:space="preserve"> / </w:t>
      </w:r>
      <w:proofErr w:type="spellStart"/>
      <w:r>
        <w:t>vnnd</w:t>
      </w:r>
      <w:proofErr w:type="spellEnd"/>
      <w:r>
        <w:t xml:space="preserve"> zur </w:t>
      </w:r>
      <w:proofErr w:type="spellStart"/>
      <w:r>
        <w:t>verzeyhung</w:t>
      </w:r>
      <w:proofErr w:type="spellEnd"/>
      <w:r>
        <w:t xml:space="preserve"> der </w:t>
      </w:r>
      <w:proofErr w:type="spellStart"/>
      <w:r>
        <w:t>sünden</w:t>
      </w:r>
      <w:proofErr w:type="spellEnd"/>
      <w:r>
        <w:t xml:space="preserve"> durch Christum. Es </w:t>
      </w:r>
      <w:proofErr w:type="spellStart"/>
      <w:r>
        <w:t>wil</w:t>
      </w:r>
      <w:proofErr w:type="spellEnd"/>
      <w:r>
        <w:t xml:space="preserve"> sich auch nicht </w:t>
      </w:r>
      <w:proofErr w:type="spellStart"/>
      <w:r>
        <w:t>gebüren</w:t>
      </w:r>
      <w:proofErr w:type="spellEnd"/>
      <w:r>
        <w:t xml:space="preserve"> / daß wir / weil nur ein </w:t>
      </w:r>
      <w:proofErr w:type="spellStart"/>
      <w:r>
        <w:t>Tauff</w:t>
      </w:r>
      <w:proofErr w:type="spellEnd"/>
      <w:r>
        <w:t xml:space="preserve"> ist / den selben zertheilen. Es ist </w:t>
      </w:r>
      <w:proofErr w:type="spellStart"/>
      <w:r>
        <w:t>kundt</w:t>
      </w:r>
      <w:proofErr w:type="spellEnd"/>
      <w:r>
        <w:t xml:space="preserve"> aller </w:t>
      </w:r>
      <w:proofErr w:type="spellStart"/>
      <w:r>
        <w:t>meniglichem</w:t>
      </w:r>
      <w:proofErr w:type="spellEnd"/>
      <w:r>
        <w:t xml:space="preserve"> / daß Christus von Johanne </w:t>
      </w:r>
      <w:proofErr w:type="spellStart"/>
      <w:r>
        <w:t>getauffet</w:t>
      </w:r>
      <w:proofErr w:type="spellEnd"/>
      <w:r>
        <w:t xml:space="preserve"> ist / </w:t>
      </w:r>
      <w:proofErr w:type="spellStart"/>
      <w:r>
        <w:t>vnd</w:t>
      </w:r>
      <w:proofErr w:type="spellEnd"/>
      <w:r>
        <w:t xml:space="preserve"> daß wir in keiner andern </w:t>
      </w:r>
      <w:proofErr w:type="spellStart"/>
      <w:r>
        <w:t>Tauffe</w:t>
      </w:r>
      <w:proofErr w:type="spellEnd"/>
      <w:r>
        <w:t xml:space="preserve"> </w:t>
      </w:r>
      <w:proofErr w:type="spellStart"/>
      <w:r>
        <w:t>getaufft</w:t>
      </w:r>
      <w:proofErr w:type="spellEnd"/>
      <w:r>
        <w:t xml:space="preserve"> werden / denn in der </w:t>
      </w:r>
      <w:proofErr w:type="spellStart"/>
      <w:r>
        <w:t>Tauffe</w:t>
      </w:r>
      <w:proofErr w:type="spellEnd"/>
      <w:r>
        <w:t xml:space="preserve"> Jesu Christi. Denn wir </w:t>
      </w:r>
      <w:proofErr w:type="spellStart"/>
      <w:r>
        <w:t>seind</w:t>
      </w:r>
      <w:proofErr w:type="spellEnd"/>
      <w:r>
        <w:t xml:space="preserve"> ein leib </w:t>
      </w:r>
      <w:proofErr w:type="spellStart"/>
      <w:r>
        <w:t>vnder</w:t>
      </w:r>
      <w:proofErr w:type="spellEnd"/>
      <w:r>
        <w:t xml:space="preserve"> </w:t>
      </w:r>
      <w:proofErr w:type="spellStart"/>
      <w:r>
        <w:t>jhme</w:t>
      </w:r>
      <w:proofErr w:type="spellEnd"/>
      <w:r>
        <w:t xml:space="preserve"> dem </w:t>
      </w:r>
      <w:proofErr w:type="spellStart"/>
      <w:r>
        <w:t>haupt</w:t>
      </w:r>
      <w:proofErr w:type="spellEnd"/>
      <w:r>
        <w:t xml:space="preserve">. </w:t>
      </w:r>
    </w:p>
    <w:p w14:paraId="0413A2F6" w14:textId="77777777" w:rsidR="00EB3C2B" w:rsidRDefault="00EB3C2B" w:rsidP="00EB3C2B">
      <w:pPr>
        <w:pStyle w:val="StandardWeb"/>
      </w:pPr>
      <w:r>
        <w:t xml:space="preserve">F. Hat denn Christus kein </w:t>
      </w:r>
      <w:proofErr w:type="spellStart"/>
      <w:r>
        <w:t>besonderbare</w:t>
      </w:r>
      <w:proofErr w:type="spellEnd"/>
      <w:r>
        <w:t xml:space="preserve"> </w:t>
      </w:r>
      <w:proofErr w:type="spellStart"/>
      <w:r>
        <w:t>Tauffe</w:t>
      </w:r>
      <w:proofErr w:type="spellEnd"/>
      <w:r>
        <w:t xml:space="preserve">? </w:t>
      </w:r>
    </w:p>
    <w:p w14:paraId="005F7350" w14:textId="77777777" w:rsidR="00EB3C2B" w:rsidRDefault="00EB3C2B" w:rsidP="00EB3C2B">
      <w:pPr>
        <w:pStyle w:val="StandardWeb"/>
      </w:pPr>
      <w:r>
        <w:t xml:space="preserve">A. Die </w:t>
      </w:r>
      <w:proofErr w:type="spellStart"/>
      <w:r>
        <w:t>Tauff</w:t>
      </w:r>
      <w:proofErr w:type="spellEnd"/>
      <w:r>
        <w:t xml:space="preserve"> / so vorzeiten von Johanne </w:t>
      </w:r>
      <w:proofErr w:type="spellStart"/>
      <w:r>
        <w:t>vnd</w:t>
      </w:r>
      <w:proofErr w:type="spellEnd"/>
      <w:r>
        <w:t xml:space="preserve"> von den Aposteln </w:t>
      </w:r>
      <w:proofErr w:type="spellStart"/>
      <w:r>
        <w:t>zugedienet</w:t>
      </w:r>
      <w:proofErr w:type="spellEnd"/>
      <w:r>
        <w:t xml:space="preserve"> ward </w:t>
      </w:r>
      <w:proofErr w:type="spellStart"/>
      <w:r>
        <w:t>vnnd</w:t>
      </w:r>
      <w:proofErr w:type="spellEnd"/>
      <w:r>
        <w:t xml:space="preserve"> jetzt noch von den dienern verrichtet </w:t>
      </w:r>
      <w:proofErr w:type="spellStart"/>
      <w:r>
        <w:t>wirdt</w:t>
      </w:r>
      <w:proofErr w:type="spellEnd"/>
      <w:r>
        <w:t xml:space="preserve"> / ist nicht der </w:t>
      </w:r>
      <w:proofErr w:type="spellStart"/>
      <w:r>
        <w:t>menschen</w:t>
      </w:r>
      <w:proofErr w:type="spellEnd"/>
      <w:r>
        <w:t xml:space="preserve"> </w:t>
      </w:r>
      <w:proofErr w:type="spellStart"/>
      <w:r>
        <w:t>Tauff</w:t>
      </w:r>
      <w:proofErr w:type="spellEnd"/>
      <w:r>
        <w:t xml:space="preserve"> / </w:t>
      </w:r>
      <w:proofErr w:type="spellStart"/>
      <w:r>
        <w:t>wiewol</w:t>
      </w:r>
      <w:proofErr w:type="spellEnd"/>
      <w:r>
        <w:t xml:space="preserve"> er von </w:t>
      </w:r>
      <w:proofErr w:type="spellStart"/>
      <w:r>
        <w:t>menschen</w:t>
      </w:r>
      <w:proofErr w:type="spellEnd"/>
      <w:r>
        <w:t xml:space="preserve"> </w:t>
      </w:r>
      <w:proofErr w:type="spellStart"/>
      <w:r>
        <w:t>zugedienet</w:t>
      </w:r>
      <w:proofErr w:type="spellEnd"/>
      <w:r>
        <w:t xml:space="preserve"> </w:t>
      </w:r>
      <w:proofErr w:type="spellStart"/>
      <w:r>
        <w:t>wirdt</w:t>
      </w:r>
      <w:proofErr w:type="spellEnd"/>
      <w:r>
        <w:t xml:space="preserve"> / </w:t>
      </w:r>
      <w:proofErr w:type="spellStart"/>
      <w:r>
        <w:t>sonder</w:t>
      </w:r>
      <w:proofErr w:type="spellEnd"/>
      <w:r>
        <w:t xml:space="preserve"> ist Christi </w:t>
      </w:r>
      <w:proofErr w:type="spellStart"/>
      <w:r>
        <w:t>Tauff</w:t>
      </w:r>
      <w:proofErr w:type="spellEnd"/>
      <w:r>
        <w:t xml:space="preserve"> / in welches </w:t>
      </w:r>
      <w:proofErr w:type="spellStart"/>
      <w:r>
        <w:t>namen</w:t>
      </w:r>
      <w:proofErr w:type="spellEnd"/>
      <w:r>
        <w:t xml:space="preserve"> sie verrichtet </w:t>
      </w:r>
      <w:proofErr w:type="spellStart"/>
      <w:r>
        <w:t>wirdt</w:t>
      </w:r>
      <w:proofErr w:type="spellEnd"/>
      <w:r>
        <w:t xml:space="preserve">. Sonst weiß ich daß Christus ein </w:t>
      </w:r>
      <w:proofErr w:type="spellStart"/>
      <w:r>
        <w:t>Tauffe</w:t>
      </w:r>
      <w:proofErr w:type="spellEnd"/>
      <w:r>
        <w:t xml:space="preserve"> hat / die kein </w:t>
      </w:r>
      <w:proofErr w:type="spellStart"/>
      <w:r>
        <w:t>mensch</w:t>
      </w:r>
      <w:proofErr w:type="spellEnd"/>
      <w:r>
        <w:t xml:space="preserve"> geben </w:t>
      </w:r>
      <w:proofErr w:type="spellStart"/>
      <w:r>
        <w:t>kan</w:t>
      </w:r>
      <w:proofErr w:type="spellEnd"/>
      <w:r>
        <w:t xml:space="preserve"> / nemlich die </w:t>
      </w:r>
      <w:proofErr w:type="spellStart"/>
      <w:r>
        <w:t>gabe</w:t>
      </w:r>
      <w:proofErr w:type="spellEnd"/>
      <w:r>
        <w:t xml:space="preserve"> </w:t>
      </w:r>
      <w:proofErr w:type="spellStart"/>
      <w:r>
        <w:t>vnnd</w:t>
      </w:r>
      <w:proofErr w:type="spellEnd"/>
      <w:r>
        <w:t xml:space="preserve"> </w:t>
      </w:r>
      <w:proofErr w:type="spellStart"/>
      <w:r>
        <w:t>außgiessung</w:t>
      </w:r>
      <w:proofErr w:type="spellEnd"/>
      <w:r>
        <w:t xml:space="preserve"> deß H. Geistes. Von deren in Geschichten am 1. 2. 19. Cap. </w:t>
      </w:r>
      <w:proofErr w:type="spellStart"/>
      <w:r>
        <w:t>vnd</w:t>
      </w:r>
      <w:proofErr w:type="spellEnd"/>
      <w:r>
        <w:t xml:space="preserve"> sonst </w:t>
      </w:r>
      <w:proofErr w:type="spellStart"/>
      <w:r>
        <w:t>geredt</w:t>
      </w:r>
      <w:proofErr w:type="spellEnd"/>
      <w:r>
        <w:t xml:space="preserve"> </w:t>
      </w:r>
      <w:proofErr w:type="spellStart"/>
      <w:r>
        <w:t>wirt</w:t>
      </w:r>
      <w:proofErr w:type="spellEnd"/>
      <w:r>
        <w:t xml:space="preserve">. </w:t>
      </w:r>
    </w:p>
    <w:p w14:paraId="68D78386" w14:textId="77777777" w:rsidR="00EB3C2B" w:rsidRDefault="00EB3C2B" w:rsidP="00EB3C2B">
      <w:pPr>
        <w:pStyle w:val="StandardWeb"/>
      </w:pPr>
      <w:r>
        <w:t xml:space="preserve">F. Beschreib mir die </w:t>
      </w:r>
      <w:proofErr w:type="spellStart"/>
      <w:r>
        <w:t>Tauff</w:t>
      </w:r>
      <w:proofErr w:type="spellEnd"/>
      <w:r>
        <w:t xml:space="preserve"> der Christen mit etlichen </w:t>
      </w:r>
      <w:proofErr w:type="spellStart"/>
      <w:r>
        <w:t>gemercken</w:t>
      </w:r>
      <w:proofErr w:type="spellEnd"/>
      <w:r>
        <w:t xml:space="preserve"> </w:t>
      </w:r>
      <w:proofErr w:type="spellStart"/>
      <w:r>
        <w:t>vnd</w:t>
      </w:r>
      <w:proofErr w:type="spellEnd"/>
      <w:r>
        <w:t xml:space="preserve"> </w:t>
      </w:r>
      <w:proofErr w:type="spellStart"/>
      <w:r>
        <w:t>kennzeichen</w:t>
      </w:r>
      <w:proofErr w:type="spellEnd"/>
      <w:r>
        <w:t xml:space="preserve">. </w:t>
      </w:r>
    </w:p>
    <w:p w14:paraId="2EDDA61E" w14:textId="77777777" w:rsidR="00EB3C2B" w:rsidRDefault="00EB3C2B" w:rsidP="00EB3C2B">
      <w:pPr>
        <w:pStyle w:val="StandardWeb"/>
      </w:pPr>
      <w:r>
        <w:t xml:space="preserve">A. Die </w:t>
      </w:r>
      <w:proofErr w:type="spellStart"/>
      <w:r>
        <w:t>Tauf</w:t>
      </w:r>
      <w:proofErr w:type="spellEnd"/>
      <w:r>
        <w:t xml:space="preserve"> ist ein Sacrament oder gebrauch oder </w:t>
      </w:r>
      <w:proofErr w:type="spellStart"/>
      <w:r>
        <w:t>heiligs</w:t>
      </w:r>
      <w:proofErr w:type="spellEnd"/>
      <w:r>
        <w:t xml:space="preserve"> </w:t>
      </w:r>
      <w:proofErr w:type="spellStart"/>
      <w:r>
        <w:t>werck</w:t>
      </w:r>
      <w:proofErr w:type="spellEnd"/>
      <w:r>
        <w:t xml:space="preserve"> / da wir mit </w:t>
      </w:r>
      <w:proofErr w:type="spellStart"/>
      <w:r>
        <w:t>wasser</w:t>
      </w:r>
      <w:proofErr w:type="spellEnd"/>
      <w:r>
        <w:t xml:space="preserve"> durch den </w:t>
      </w:r>
      <w:proofErr w:type="spellStart"/>
      <w:r>
        <w:t>diener</w:t>
      </w:r>
      <w:proofErr w:type="spellEnd"/>
      <w:r>
        <w:t xml:space="preserve"> Christi </w:t>
      </w:r>
      <w:proofErr w:type="spellStart"/>
      <w:r>
        <w:t>getaufft</w:t>
      </w:r>
      <w:proofErr w:type="spellEnd"/>
      <w:r>
        <w:t xml:space="preserve"> werden </w:t>
      </w:r>
      <w:proofErr w:type="spellStart"/>
      <w:r>
        <w:t>inn</w:t>
      </w:r>
      <w:proofErr w:type="spellEnd"/>
      <w:r>
        <w:t xml:space="preserve"> dem </w:t>
      </w:r>
      <w:proofErr w:type="spellStart"/>
      <w:r>
        <w:t>namen</w:t>
      </w:r>
      <w:proofErr w:type="spellEnd"/>
      <w:r>
        <w:t xml:space="preserve"> deß Vatters / deß Sohns </w:t>
      </w:r>
      <w:proofErr w:type="spellStart"/>
      <w:r>
        <w:t>vnnd</w:t>
      </w:r>
      <w:proofErr w:type="spellEnd"/>
      <w:r>
        <w:t xml:space="preserve"> deß H. Geistes / zur </w:t>
      </w:r>
      <w:proofErr w:type="spellStart"/>
      <w:r>
        <w:t>bedeutung</w:t>
      </w:r>
      <w:proofErr w:type="spellEnd"/>
      <w:r>
        <w:t xml:space="preserve"> </w:t>
      </w:r>
      <w:proofErr w:type="spellStart"/>
      <w:r>
        <w:t>vnd</w:t>
      </w:r>
      <w:proofErr w:type="spellEnd"/>
      <w:r>
        <w:t xml:space="preserve"> </w:t>
      </w:r>
      <w:proofErr w:type="spellStart"/>
      <w:r>
        <w:t>versieglung</w:t>
      </w:r>
      <w:proofErr w:type="spellEnd"/>
      <w:r>
        <w:t xml:space="preserve"> / daß wir Heilige </w:t>
      </w:r>
      <w:proofErr w:type="spellStart"/>
      <w:r>
        <w:t>kinder</w:t>
      </w:r>
      <w:proofErr w:type="spellEnd"/>
      <w:r>
        <w:t xml:space="preserve"> Gottes </w:t>
      </w:r>
      <w:proofErr w:type="spellStart"/>
      <w:r>
        <w:t>seind</w:t>
      </w:r>
      <w:proofErr w:type="spellEnd"/>
      <w:r>
        <w:t xml:space="preserve"> </w:t>
      </w:r>
      <w:proofErr w:type="spellStart"/>
      <w:r>
        <w:t>vnd</w:t>
      </w:r>
      <w:proofErr w:type="spellEnd"/>
      <w:r>
        <w:t xml:space="preserve"> </w:t>
      </w:r>
      <w:proofErr w:type="spellStart"/>
      <w:r>
        <w:t>busse</w:t>
      </w:r>
      <w:proofErr w:type="spellEnd"/>
      <w:r>
        <w:t xml:space="preserve"> thun sollen. </w:t>
      </w:r>
    </w:p>
    <w:p w14:paraId="083A871F" w14:textId="77777777" w:rsidR="00EB3C2B" w:rsidRDefault="00EB3C2B" w:rsidP="00EB3C2B">
      <w:pPr>
        <w:pStyle w:val="StandardWeb"/>
      </w:pPr>
      <w:r>
        <w:t xml:space="preserve">F. Was ist im </w:t>
      </w:r>
      <w:proofErr w:type="spellStart"/>
      <w:r>
        <w:t>nammen</w:t>
      </w:r>
      <w:proofErr w:type="spellEnd"/>
      <w:r>
        <w:t xml:space="preserve"> deß Vatters / deß Sohns / </w:t>
      </w:r>
      <w:proofErr w:type="spellStart"/>
      <w:r>
        <w:t>vnd</w:t>
      </w:r>
      <w:proofErr w:type="spellEnd"/>
      <w:r>
        <w:t xml:space="preserve"> deß </w:t>
      </w:r>
      <w:proofErr w:type="spellStart"/>
      <w:r>
        <w:t>H.Geistes</w:t>
      </w:r>
      <w:proofErr w:type="spellEnd"/>
      <w:r>
        <w:t xml:space="preserve"> </w:t>
      </w:r>
      <w:proofErr w:type="spellStart"/>
      <w:r>
        <w:t>getaufft</w:t>
      </w:r>
      <w:proofErr w:type="spellEnd"/>
      <w:r>
        <w:t xml:space="preserve"> werden? </w:t>
      </w:r>
    </w:p>
    <w:p w14:paraId="485E68E8" w14:textId="77777777" w:rsidR="00EB3C2B" w:rsidRDefault="00EB3C2B" w:rsidP="00EB3C2B">
      <w:pPr>
        <w:pStyle w:val="StandardWeb"/>
      </w:pPr>
      <w:r>
        <w:t xml:space="preserve">A. Eingeschrieben oder </w:t>
      </w:r>
      <w:proofErr w:type="spellStart"/>
      <w:r>
        <w:t>auffgenommen</w:t>
      </w:r>
      <w:proofErr w:type="spellEnd"/>
      <w:r>
        <w:t xml:space="preserve"> werden in die </w:t>
      </w:r>
      <w:proofErr w:type="spellStart"/>
      <w:r>
        <w:t>haußhaltung</w:t>
      </w:r>
      <w:proofErr w:type="spellEnd"/>
      <w:r>
        <w:t xml:space="preserve"> Gott deß Vatters / deß Sohns </w:t>
      </w:r>
      <w:proofErr w:type="spellStart"/>
      <w:r>
        <w:t>vnd</w:t>
      </w:r>
      <w:proofErr w:type="spellEnd"/>
      <w:r>
        <w:t xml:space="preserve"> deß </w:t>
      </w:r>
      <w:proofErr w:type="spellStart"/>
      <w:r>
        <w:t>H.Geists</w:t>
      </w:r>
      <w:proofErr w:type="spellEnd"/>
      <w:r>
        <w:t xml:space="preserve"> / </w:t>
      </w:r>
      <w:proofErr w:type="spellStart"/>
      <w:r>
        <w:t>vnd</w:t>
      </w:r>
      <w:proofErr w:type="spellEnd"/>
      <w:r>
        <w:t xml:space="preserve"> jetzt sein </w:t>
      </w:r>
      <w:proofErr w:type="spellStart"/>
      <w:r>
        <w:t>vnnd</w:t>
      </w:r>
      <w:proofErr w:type="spellEnd"/>
      <w:r>
        <w:t xml:space="preserve"> genennet werden ein </w:t>
      </w:r>
      <w:proofErr w:type="spellStart"/>
      <w:r>
        <w:t>kind</w:t>
      </w:r>
      <w:proofErr w:type="spellEnd"/>
      <w:r>
        <w:t xml:space="preserve"> </w:t>
      </w:r>
      <w:proofErr w:type="spellStart"/>
      <w:r>
        <w:t>vnd</w:t>
      </w:r>
      <w:proofErr w:type="spellEnd"/>
      <w:r>
        <w:t xml:space="preserve"> erb Gottes. </w:t>
      </w:r>
    </w:p>
    <w:p w14:paraId="68EB7268" w14:textId="77777777" w:rsidR="00EB3C2B" w:rsidRDefault="00EB3C2B" w:rsidP="00EB3C2B">
      <w:pPr>
        <w:pStyle w:val="StandardWeb"/>
      </w:pPr>
      <w:r>
        <w:t xml:space="preserve">F. </w:t>
      </w:r>
      <w:proofErr w:type="spellStart"/>
      <w:r>
        <w:t>Warumb</w:t>
      </w:r>
      <w:proofErr w:type="spellEnd"/>
      <w:r>
        <w:t xml:space="preserve"> hat er </w:t>
      </w:r>
      <w:proofErr w:type="spellStart"/>
      <w:r>
        <w:t>gewolt</w:t>
      </w:r>
      <w:proofErr w:type="spellEnd"/>
      <w:r>
        <w:t xml:space="preserve"> / daß die seinen mit </w:t>
      </w:r>
      <w:proofErr w:type="spellStart"/>
      <w:r>
        <w:t>wasser</w:t>
      </w:r>
      <w:proofErr w:type="spellEnd"/>
      <w:r>
        <w:t xml:space="preserve"> </w:t>
      </w:r>
      <w:proofErr w:type="spellStart"/>
      <w:r>
        <w:t>getaufft</w:t>
      </w:r>
      <w:proofErr w:type="spellEnd"/>
      <w:r>
        <w:t xml:space="preserve"> wurden? </w:t>
      </w:r>
    </w:p>
    <w:p w14:paraId="2B90EFBA" w14:textId="77777777" w:rsidR="00EB3C2B" w:rsidRDefault="00EB3C2B" w:rsidP="00EB3C2B">
      <w:pPr>
        <w:pStyle w:val="StandardWeb"/>
      </w:pPr>
      <w:r>
        <w:t xml:space="preserve">A. Weil das </w:t>
      </w:r>
      <w:proofErr w:type="spellStart"/>
      <w:r>
        <w:t>wasser</w:t>
      </w:r>
      <w:proofErr w:type="spellEnd"/>
      <w:r>
        <w:t xml:space="preserve"> </w:t>
      </w:r>
      <w:proofErr w:type="spellStart"/>
      <w:r>
        <w:t>gantz</w:t>
      </w:r>
      <w:proofErr w:type="spellEnd"/>
      <w:r>
        <w:t xml:space="preserve"> bequem ist </w:t>
      </w:r>
      <w:proofErr w:type="spellStart"/>
      <w:r>
        <w:t>außzutrucken</w:t>
      </w:r>
      <w:proofErr w:type="spellEnd"/>
      <w:r>
        <w:t xml:space="preserve"> </w:t>
      </w:r>
      <w:proofErr w:type="spellStart"/>
      <w:r>
        <w:t>vnnd</w:t>
      </w:r>
      <w:proofErr w:type="spellEnd"/>
      <w:r>
        <w:t xml:space="preserve"> </w:t>
      </w:r>
      <w:proofErr w:type="spellStart"/>
      <w:r>
        <w:t>anzubilden</w:t>
      </w:r>
      <w:proofErr w:type="spellEnd"/>
      <w:r>
        <w:t xml:space="preserve"> das </w:t>
      </w:r>
      <w:proofErr w:type="spellStart"/>
      <w:r>
        <w:t>geheimnuß</w:t>
      </w:r>
      <w:proofErr w:type="spellEnd"/>
      <w:r>
        <w:t xml:space="preserve"> der </w:t>
      </w:r>
      <w:proofErr w:type="spellStart"/>
      <w:r>
        <w:t>Tauffe</w:t>
      </w:r>
      <w:proofErr w:type="spellEnd"/>
      <w:r>
        <w:t xml:space="preserve">. Denn wie das </w:t>
      </w:r>
      <w:proofErr w:type="spellStart"/>
      <w:r>
        <w:t>wasser</w:t>
      </w:r>
      <w:proofErr w:type="spellEnd"/>
      <w:r>
        <w:t xml:space="preserve"> den </w:t>
      </w:r>
      <w:proofErr w:type="spellStart"/>
      <w:r>
        <w:t>vnflat</w:t>
      </w:r>
      <w:proofErr w:type="spellEnd"/>
      <w:r>
        <w:t xml:space="preserve"> abwascht / </w:t>
      </w:r>
      <w:proofErr w:type="spellStart"/>
      <w:r>
        <w:t>seubert</w:t>
      </w:r>
      <w:proofErr w:type="spellEnd"/>
      <w:r>
        <w:t xml:space="preserve"> / </w:t>
      </w:r>
      <w:proofErr w:type="spellStart"/>
      <w:r>
        <w:t>vnnd</w:t>
      </w:r>
      <w:proofErr w:type="spellEnd"/>
      <w:r>
        <w:t xml:space="preserve"> die hitzigen </w:t>
      </w:r>
      <w:proofErr w:type="spellStart"/>
      <w:r>
        <w:t>kült</w:t>
      </w:r>
      <w:proofErr w:type="spellEnd"/>
      <w:r>
        <w:t xml:space="preserve"> </w:t>
      </w:r>
      <w:proofErr w:type="spellStart"/>
      <w:r>
        <w:t>vnd</w:t>
      </w:r>
      <w:proofErr w:type="spellEnd"/>
      <w:r>
        <w:t xml:space="preserve"> erquickt: also Heiliget die </w:t>
      </w:r>
      <w:proofErr w:type="spellStart"/>
      <w:r>
        <w:t>glaubigen</w:t>
      </w:r>
      <w:proofErr w:type="spellEnd"/>
      <w:r>
        <w:t xml:space="preserve"> / </w:t>
      </w:r>
      <w:proofErr w:type="spellStart"/>
      <w:r>
        <w:t>vnd</w:t>
      </w:r>
      <w:proofErr w:type="spellEnd"/>
      <w:r>
        <w:t xml:space="preserve"> erquickt die </w:t>
      </w:r>
      <w:proofErr w:type="spellStart"/>
      <w:r>
        <w:t>erschlagnen</w:t>
      </w:r>
      <w:proofErr w:type="spellEnd"/>
      <w:r>
        <w:t xml:space="preserve"> die </w:t>
      </w:r>
      <w:proofErr w:type="spellStart"/>
      <w:r>
        <w:t>gnade</w:t>
      </w:r>
      <w:proofErr w:type="spellEnd"/>
      <w:r>
        <w:t xml:space="preserve"> deß Vatters / deß Sohns / </w:t>
      </w:r>
      <w:proofErr w:type="spellStart"/>
      <w:r>
        <w:t>vnnd</w:t>
      </w:r>
      <w:proofErr w:type="spellEnd"/>
      <w:r>
        <w:t xml:space="preserve"> deß H. Geistes. Sie werden auch </w:t>
      </w:r>
      <w:proofErr w:type="spellStart"/>
      <w:r>
        <w:t>erinneret</w:t>
      </w:r>
      <w:proofErr w:type="spellEnd"/>
      <w:r>
        <w:t xml:space="preserve"> </w:t>
      </w:r>
      <w:proofErr w:type="spellStart"/>
      <w:r>
        <w:t>jhrer</w:t>
      </w:r>
      <w:proofErr w:type="spellEnd"/>
      <w:r>
        <w:t xml:space="preserve"> Heiligung durch die </w:t>
      </w:r>
      <w:proofErr w:type="spellStart"/>
      <w:r>
        <w:t>busse</w:t>
      </w:r>
      <w:proofErr w:type="spellEnd"/>
      <w:r>
        <w:t xml:space="preserve"> / das ist / </w:t>
      </w:r>
      <w:proofErr w:type="spellStart"/>
      <w:r>
        <w:t>jhres</w:t>
      </w:r>
      <w:proofErr w:type="spellEnd"/>
      <w:r>
        <w:t xml:space="preserve"> </w:t>
      </w:r>
      <w:proofErr w:type="spellStart"/>
      <w:r>
        <w:t>ampts</w:t>
      </w:r>
      <w:proofErr w:type="spellEnd"/>
      <w:r>
        <w:t xml:space="preserve"> / daß sie durch </w:t>
      </w:r>
      <w:proofErr w:type="spellStart"/>
      <w:r>
        <w:t>jhr</w:t>
      </w:r>
      <w:proofErr w:type="spellEnd"/>
      <w:r>
        <w:t xml:space="preserve"> </w:t>
      </w:r>
      <w:proofErr w:type="spellStart"/>
      <w:r>
        <w:t>gantz</w:t>
      </w:r>
      <w:proofErr w:type="spellEnd"/>
      <w:r>
        <w:t xml:space="preserve"> leben </w:t>
      </w:r>
      <w:proofErr w:type="spellStart"/>
      <w:r>
        <w:t>busse</w:t>
      </w:r>
      <w:proofErr w:type="spellEnd"/>
      <w:r>
        <w:t xml:space="preserve"> </w:t>
      </w:r>
      <w:proofErr w:type="spellStart"/>
      <w:r>
        <w:t>thüen</w:t>
      </w:r>
      <w:proofErr w:type="spellEnd"/>
      <w:r>
        <w:t xml:space="preserve"> / </w:t>
      </w:r>
      <w:proofErr w:type="spellStart"/>
      <w:r>
        <w:t>vnd</w:t>
      </w:r>
      <w:proofErr w:type="spellEnd"/>
      <w:r>
        <w:t xml:space="preserve"> die </w:t>
      </w:r>
      <w:proofErr w:type="spellStart"/>
      <w:r>
        <w:t>masen</w:t>
      </w:r>
      <w:proofErr w:type="spellEnd"/>
      <w:r>
        <w:t xml:space="preserve"> </w:t>
      </w:r>
      <w:proofErr w:type="spellStart"/>
      <w:r>
        <w:t>abwäschen</w:t>
      </w:r>
      <w:proofErr w:type="spellEnd"/>
      <w:r>
        <w:t xml:space="preserve"> / mit denen sie täglich befleckt werden. </w:t>
      </w:r>
    </w:p>
    <w:p w14:paraId="72497448" w14:textId="77777777" w:rsidR="00EB3C2B" w:rsidRDefault="00EB3C2B" w:rsidP="00EB3C2B">
      <w:pPr>
        <w:pStyle w:val="StandardWeb"/>
      </w:pPr>
      <w:r>
        <w:t xml:space="preserve">F. Wer </w:t>
      </w:r>
      <w:proofErr w:type="spellStart"/>
      <w:r>
        <w:t>sol</w:t>
      </w:r>
      <w:proofErr w:type="spellEnd"/>
      <w:r>
        <w:t xml:space="preserve"> </w:t>
      </w:r>
      <w:proofErr w:type="spellStart"/>
      <w:r>
        <w:t>Tauffen</w:t>
      </w:r>
      <w:proofErr w:type="spellEnd"/>
      <w:r>
        <w:t xml:space="preserve">? </w:t>
      </w:r>
    </w:p>
    <w:p w14:paraId="06FED377" w14:textId="77777777" w:rsidR="00EB3C2B" w:rsidRDefault="00EB3C2B" w:rsidP="00EB3C2B">
      <w:pPr>
        <w:pStyle w:val="StandardWeb"/>
      </w:pPr>
      <w:r>
        <w:t xml:space="preserve">A. Die </w:t>
      </w:r>
      <w:proofErr w:type="spellStart"/>
      <w:r>
        <w:t>diener</w:t>
      </w:r>
      <w:proofErr w:type="spellEnd"/>
      <w:r>
        <w:t xml:space="preserve"> Christi / denen es der Herr im </w:t>
      </w:r>
      <w:proofErr w:type="spellStart"/>
      <w:r>
        <w:t>Euangelio</w:t>
      </w:r>
      <w:proofErr w:type="spellEnd"/>
      <w:r>
        <w:t xml:space="preserve"> </w:t>
      </w:r>
      <w:proofErr w:type="spellStart"/>
      <w:r>
        <w:t>befolhen</w:t>
      </w:r>
      <w:proofErr w:type="spellEnd"/>
      <w:r>
        <w:t xml:space="preserve"> hat. </w:t>
      </w:r>
    </w:p>
    <w:p w14:paraId="79031F85" w14:textId="77777777" w:rsidR="00EB3C2B" w:rsidRDefault="00EB3C2B" w:rsidP="00EB3C2B">
      <w:pPr>
        <w:pStyle w:val="StandardWeb"/>
      </w:pPr>
      <w:r>
        <w:t xml:space="preserve">F. </w:t>
      </w:r>
      <w:proofErr w:type="spellStart"/>
      <w:r>
        <w:t>Warumb</w:t>
      </w:r>
      <w:proofErr w:type="spellEnd"/>
      <w:r>
        <w:t xml:space="preserve"> sagt man denn / die Hebammen mögen auch </w:t>
      </w:r>
      <w:proofErr w:type="spellStart"/>
      <w:r>
        <w:t>Tauffen</w:t>
      </w:r>
      <w:proofErr w:type="spellEnd"/>
      <w:r>
        <w:t xml:space="preserve"> zur </w:t>
      </w:r>
      <w:proofErr w:type="spellStart"/>
      <w:r>
        <w:t>zeyt</w:t>
      </w:r>
      <w:proofErr w:type="spellEnd"/>
      <w:r>
        <w:t xml:space="preserve"> der </w:t>
      </w:r>
      <w:proofErr w:type="spellStart"/>
      <w:r>
        <w:t>noht</w:t>
      </w:r>
      <w:proofErr w:type="spellEnd"/>
      <w:r>
        <w:t xml:space="preserve">. </w:t>
      </w:r>
    </w:p>
    <w:p w14:paraId="07DD205D" w14:textId="77777777" w:rsidR="00EB3C2B" w:rsidRDefault="00EB3C2B" w:rsidP="00EB3C2B">
      <w:pPr>
        <w:pStyle w:val="StandardWeb"/>
      </w:pPr>
      <w:r>
        <w:t xml:space="preserve">A. Die dieser </w:t>
      </w:r>
      <w:proofErr w:type="spellStart"/>
      <w:r>
        <w:t>meinung</w:t>
      </w:r>
      <w:proofErr w:type="spellEnd"/>
      <w:r>
        <w:t xml:space="preserve"> </w:t>
      </w:r>
      <w:proofErr w:type="spellStart"/>
      <w:r>
        <w:t>seind</w:t>
      </w:r>
      <w:proofErr w:type="spellEnd"/>
      <w:r>
        <w:t xml:space="preserve"> / mögen zusehen / </w:t>
      </w:r>
      <w:proofErr w:type="spellStart"/>
      <w:r>
        <w:t>auß</w:t>
      </w:r>
      <w:proofErr w:type="spellEnd"/>
      <w:r>
        <w:t xml:space="preserve"> was </w:t>
      </w:r>
      <w:proofErr w:type="spellStart"/>
      <w:r>
        <w:t>grund</w:t>
      </w:r>
      <w:proofErr w:type="spellEnd"/>
      <w:r>
        <w:t xml:space="preserve"> sie also halten. Es ist gewiß </w:t>
      </w:r>
      <w:proofErr w:type="spellStart"/>
      <w:r>
        <w:t>dz</w:t>
      </w:r>
      <w:proofErr w:type="spellEnd"/>
      <w:r>
        <w:t xml:space="preserve"> die </w:t>
      </w:r>
      <w:proofErr w:type="spellStart"/>
      <w:r>
        <w:t>Tauff</w:t>
      </w:r>
      <w:proofErr w:type="spellEnd"/>
      <w:r>
        <w:t xml:space="preserve"> zum Kirchendienst gehört: von dem die </w:t>
      </w:r>
      <w:proofErr w:type="spellStart"/>
      <w:r>
        <w:t>weyber</w:t>
      </w:r>
      <w:proofErr w:type="spellEnd"/>
      <w:r>
        <w:t xml:space="preserve"> </w:t>
      </w:r>
      <w:proofErr w:type="spellStart"/>
      <w:r>
        <w:t>außgeschlossen</w:t>
      </w:r>
      <w:proofErr w:type="spellEnd"/>
      <w:r>
        <w:t xml:space="preserve"> </w:t>
      </w:r>
      <w:proofErr w:type="spellStart"/>
      <w:r>
        <w:t>seind</w:t>
      </w:r>
      <w:proofErr w:type="spellEnd"/>
      <w:r>
        <w:t xml:space="preserve">: wie </w:t>
      </w:r>
      <w:proofErr w:type="spellStart"/>
      <w:r>
        <w:t>außtrucklich</w:t>
      </w:r>
      <w:proofErr w:type="spellEnd"/>
      <w:r>
        <w:t xml:space="preserve"> in den </w:t>
      </w:r>
      <w:proofErr w:type="spellStart"/>
      <w:r>
        <w:t>Schrifften</w:t>
      </w:r>
      <w:proofErr w:type="spellEnd"/>
      <w:r>
        <w:t xml:space="preserve"> der Apostel </w:t>
      </w:r>
      <w:proofErr w:type="spellStart"/>
      <w:r>
        <w:t>zufinden</w:t>
      </w:r>
      <w:proofErr w:type="spellEnd"/>
      <w:r>
        <w:t xml:space="preserve"> ist. </w:t>
      </w:r>
    </w:p>
    <w:p w14:paraId="492F4AC1" w14:textId="77777777" w:rsidR="00EB3C2B" w:rsidRDefault="00EB3C2B" w:rsidP="00EB3C2B">
      <w:pPr>
        <w:pStyle w:val="StandardWeb"/>
      </w:pPr>
      <w:r>
        <w:t xml:space="preserve">F. Wen </w:t>
      </w:r>
      <w:proofErr w:type="spellStart"/>
      <w:r>
        <w:t>sol</w:t>
      </w:r>
      <w:proofErr w:type="spellEnd"/>
      <w:r>
        <w:t xml:space="preserve"> man </w:t>
      </w:r>
      <w:proofErr w:type="spellStart"/>
      <w:r>
        <w:t>Tauffen</w:t>
      </w:r>
      <w:proofErr w:type="spellEnd"/>
      <w:r>
        <w:t xml:space="preserve">? </w:t>
      </w:r>
    </w:p>
    <w:p w14:paraId="3653A614" w14:textId="77777777" w:rsidR="00EB3C2B" w:rsidRDefault="00EB3C2B" w:rsidP="00EB3C2B">
      <w:pPr>
        <w:pStyle w:val="StandardWeb"/>
      </w:pPr>
      <w:r>
        <w:t xml:space="preserve">A. Die entweder selbst den glauben bekennen </w:t>
      </w:r>
      <w:proofErr w:type="spellStart"/>
      <w:r>
        <w:t>vnnd</w:t>
      </w:r>
      <w:proofErr w:type="spellEnd"/>
      <w:r>
        <w:t xml:space="preserve"> der </w:t>
      </w:r>
      <w:proofErr w:type="spellStart"/>
      <w:r>
        <w:t>Tauff</w:t>
      </w:r>
      <w:proofErr w:type="spellEnd"/>
      <w:r>
        <w:t xml:space="preserve"> </w:t>
      </w:r>
      <w:proofErr w:type="spellStart"/>
      <w:r>
        <w:t>begeren</w:t>
      </w:r>
      <w:proofErr w:type="spellEnd"/>
      <w:r>
        <w:t xml:space="preserve">: oder die </w:t>
      </w:r>
      <w:proofErr w:type="spellStart"/>
      <w:r>
        <w:t>vnder</w:t>
      </w:r>
      <w:proofErr w:type="spellEnd"/>
      <w:r>
        <w:t xml:space="preserve"> die gläubigen gerechnet werden / </w:t>
      </w:r>
      <w:proofErr w:type="spellStart"/>
      <w:r>
        <w:t>vnd</w:t>
      </w:r>
      <w:proofErr w:type="spellEnd"/>
      <w:r>
        <w:t xml:space="preserve"> in </w:t>
      </w:r>
      <w:proofErr w:type="spellStart"/>
      <w:r>
        <w:t>dero</w:t>
      </w:r>
      <w:proofErr w:type="spellEnd"/>
      <w:r>
        <w:t xml:space="preserve"> </w:t>
      </w:r>
      <w:proofErr w:type="spellStart"/>
      <w:r>
        <w:t>namen</w:t>
      </w:r>
      <w:proofErr w:type="spellEnd"/>
      <w:r>
        <w:t xml:space="preserve"> von Gottseligen </w:t>
      </w:r>
      <w:proofErr w:type="spellStart"/>
      <w:r>
        <w:t>leuten</w:t>
      </w:r>
      <w:proofErr w:type="spellEnd"/>
      <w:r>
        <w:t xml:space="preserve"> </w:t>
      </w:r>
      <w:proofErr w:type="spellStart"/>
      <w:r>
        <w:t>begert</w:t>
      </w:r>
      <w:proofErr w:type="spellEnd"/>
      <w:r>
        <w:t xml:space="preserve"> </w:t>
      </w:r>
      <w:proofErr w:type="spellStart"/>
      <w:r>
        <w:t>wirdt</w:t>
      </w:r>
      <w:proofErr w:type="spellEnd"/>
      <w:r>
        <w:t xml:space="preserve"> / daß sie </w:t>
      </w:r>
      <w:proofErr w:type="spellStart"/>
      <w:r>
        <w:t>inn</w:t>
      </w:r>
      <w:proofErr w:type="spellEnd"/>
      <w:r>
        <w:t xml:space="preserve"> das </w:t>
      </w:r>
      <w:proofErr w:type="spellStart"/>
      <w:r>
        <w:t>volck</w:t>
      </w:r>
      <w:proofErr w:type="spellEnd"/>
      <w:r>
        <w:t xml:space="preserve"> Gottes eingeschrieben werden. </w:t>
      </w:r>
    </w:p>
    <w:p w14:paraId="4217308C" w14:textId="77777777" w:rsidR="00EB3C2B" w:rsidRDefault="00EB3C2B" w:rsidP="00EB3C2B">
      <w:pPr>
        <w:pStyle w:val="StandardWeb"/>
      </w:pPr>
      <w:r>
        <w:t xml:space="preserve">F. Wer </w:t>
      </w:r>
      <w:proofErr w:type="spellStart"/>
      <w:r>
        <w:t>seind</w:t>
      </w:r>
      <w:proofErr w:type="spellEnd"/>
      <w:r>
        <w:t xml:space="preserve"> dieselbigen? </w:t>
      </w:r>
    </w:p>
    <w:p w14:paraId="0EAE3830" w14:textId="77777777" w:rsidR="00EB3C2B" w:rsidRDefault="00EB3C2B" w:rsidP="00EB3C2B">
      <w:pPr>
        <w:pStyle w:val="StandardWeb"/>
      </w:pPr>
      <w:r>
        <w:t xml:space="preserve">A. Der Christen </w:t>
      </w:r>
      <w:proofErr w:type="spellStart"/>
      <w:r>
        <w:t>kinder</w:t>
      </w:r>
      <w:proofErr w:type="spellEnd"/>
      <w:r>
        <w:t xml:space="preserve"> / welche der Herr </w:t>
      </w:r>
      <w:proofErr w:type="spellStart"/>
      <w:r>
        <w:t>vnder</w:t>
      </w:r>
      <w:proofErr w:type="spellEnd"/>
      <w:r>
        <w:t xml:space="preserve"> die gläubigen </w:t>
      </w:r>
      <w:proofErr w:type="spellStart"/>
      <w:r>
        <w:t>zehlt</w:t>
      </w:r>
      <w:proofErr w:type="spellEnd"/>
      <w:r>
        <w:t xml:space="preserve"> / </w:t>
      </w:r>
      <w:proofErr w:type="spellStart"/>
      <w:r>
        <w:t>vnd</w:t>
      </w:r>
      <w:proofErr w:type="spellEnd"/>
      <w:r>
        <w:t xml:space="preserve"> zeuget daß er für sie sorge / </w:t>
      </w:r>
      <w:proofErr w:type="spellStart"/>
      <w:r>
        <w:t>vnnd</w:t>
      </w:r>
      <w:proofErr w:type="spellEnd"/>
      <w:r>
        <w:t xml:space="preserve"> daß das reich der Himmeln </w:t>
      </w:r>
      <w:proofErr w:type="spellStart"/>
      <w:r>
        <w:t>jhnen</w:t>
      </w:r>
      <w:proofErr w:type="spellEnd"/>
      <w:r>
        <w:t xml:space="preserve"> gehöre: Wie Mattheus schreibt am 18. </w:t>
      </w:r>
      <w:proofErr w:type="spellStart"/>
      <w:r>
        <w:t>vnd</w:t>
      </w:r>
      <w:proofErr w:type="spellEnd"/>
      <w:r>
        <w:t xml:space="preserve"> 19. Capitel. So wer es gar </w:t>
      </w:r>
      <w:proofErr w:type="spellStart"/>
      <w:r>
        <w:t>vnbillich</w:t>
      </w:r>
      <w:proofErr w:type="spellEnd"/>
      <w:r>
        <w:t xml:space="preserve"> / denen das </w:t>
      </w:r>
      <w:proofErr w:type="spellStart"/>
      <w:r>
        <w:t>zeichen</w:t>
      </w:r>
      <w:proofErr w:type="spellEnd"/>
      <w:r>
        <w:t xml:space="preserve"> </w:t>
      </w:r>
      <w:proofErr w:type="spellStart"/>
      <w:r>
        <w:t>abschlahen</w:t>
      </w:r>
      <w:proofErr w:type="spellEnd"/>
      <w:r>
        <w:t xml:space="preserve"> / denen Gott die </w:t>
      </w:r>
      <w:proofErr w:type="spellStart"/>
      <w:r>
        <w:t>sach</w:t>
      </w:r>
      <w:proofErr w:type="spellEnd"/>
      <w:r>
        <w:t xml:space="preserve"> / so durch das </w:t>
      </w:r>
      <w:proofErr w:type="spellStart"/>
      <w:r>
        <w:t>zeichen</w:t>
      </w:r>
      <w:proofErr w:type="spellEnd"/>
      <w:r>
        <w:t xml:space="preserve"> bedeutet </w:t>
      </w:r>
      <w:proofErr w:type="spellStart"/>
      <w:r>
        <w:t>wirt</w:t>
      </w:r>
      <w:proofErr w:type="spellEnd"/>
      <w:r>
        <w:t xml:space="preserve"> / nicht abgeschlagen hat. </w:t>
      </w:r>
      <w:proofErr w:type="spellStart"/>
      <w:r>
        <w:t>Vnd</w:t>
      </w:r>
      <w:proofErr w:type="spellEnd"/>
      <w:r>
        <w:t xml:space="preserve"> weil die </w:t>
      </w:r>
      <w:proofErr w:type="spellStart"/>
      <w:r>
        <w:t>kinder</w:t>
      </w:r>
      <w:proofErr w:type="spellEnd"/>
      <w:r>
        <w:t xml:space="preserve"> im alten Testament beschnitten worden </w:t>
      </w:r>
      <w:proofErr w:type="spellStart"/>
      <w:r>
        <w:t>seind</w:t>
      </w:r>
      <w:proofErr w:type="spellEnd"/>
      <w:r>
        <w:t xml:space="preserve"> / </w:t>
      </w:r>
      <w:proofErr w:type="spellStart"/>
      <w:r>
        <w:t>warumb</w:t>
      </w:r>
      <w:proofErr w:type="spellEnd"/>
      <w:r>
        <w:t xml:space="preserve"> </w:t>
      </w:r>
      <w:proofErr w:type="spellStart"/>
      <w:r>
        <w:t>wolten</w:t>
      </w:r>
      <w:proofErr w:type="spellEnd"/>
      <w:r>
        <w:t xml:space="preserve"> wir den </w:t>
      </w:r>
      <w:proofErr w:type="spellStart"/>
      <w:r>
        <w:t>vnsern</w:t>
      </w:r>
      <w:proofErr w:type="spellEnd"/>
      <w:r>
        <w:t xml:space="preserve"> die </w:t>
      </w:r>
      <w:proofErr w:type="spellStart"/>
      <w:r>
        <w:t>Tauffe</w:t>
      </w:r>
      <w:proofErr w:type="spellEnd"/>
      <w:r>
        <w:t xml:space="preserve"> versagen / die wir glauben / daß Gott durch die </w:t>
      </w:r>
      <w:proofErr w:type="spellStart"/>
      <w:r>
        <w:t>zukunfft</w:t>
      </w:r>
      <w:proofErr w:type="spellEnd"/>
      <w:r>
        <w:t xml:space="preserve"> Christi </w:t>
      </w:r>
      <w:proofErr w:type="spellStart"/>
      <w:r>
        <w:t>vnsern</w:t>
      </w:r>
      <w:proofErr w:type="spellEnd"/>
      <w:r>
        <w:t xml:space="preserve"> </w:t>
      </w:r>
      <w:proofErr w:type="spellStart"/>
      <w:r>
        <w:t>kindern</w:t>
      </w:r>
      <w:proofErr w:type="spellEnd"/>
      <w:r>
        <w:t xml:space="preserve"> nicht weniger gnädig worden / als er vorzeiten der alten </w:t>
      </w:r>
      <w:proofErr w:type="spellStart"/>
      <w:r>
        <w:t>kindern</w:t>
      </w:r>
      <w:proofErr w:type="spellEnd"/>
      <w:r>
        <w:t xml:space="preserve"> gewesen ist. </w:t>
      </w:r>
      <w:proofErr w:type="spellStart"/>
      <w:r>
        <w:t>Auß</w:t>
      </w:r>
      <w:proofErr w:type="spellEnd"/>
      <w:r>
        <w:t xml:space="preserve"> der Apostolischen lehr ist es offenbar / daß die </w:t>
      </w:r>
      <w:proofErr w:type="spellStart"/>
      <w:r>
        <w:t>Tauff</w:t>
      </w:r>
      <w:proofErr w:type="spellEnd"/>
      <w:r>
        <w:t xml:space="preserve"> sey die </w:t>
      </w:r>
      <w:proofErr w:type="spellStart"/>
      <w:r>
        <w:t>beschneydung</w:t>
      </w:r>
      <w:proofErr w:type="spellEnd"/>
      <w:r>
        <w:t xml:space="preserve"> Christi. So ist auch dieß </w:t>
      </w:r>
      <w:proofErr w:type="spellStart"/>
      <w:r>
        <w:t>kundtbar</w:t>
      </w:r>
      <w:proofErr w:type="spellEnd"/>
      <w:r>
        <w:t xml:space="preserve"> / daß der gläubigen </w:t>
      </w:r>
      <w:proofErr w:type="spellStart"/>
      <w:r>
        <w:t>kinder</w:t>
      </w:r>
      <w:proofErr w:type="spellEnd"/>
      <w:r>
        <w:t xml:space="preserve"> im </w:t>
      </w:r>
      <w:proofErr w:type="spellStart"/>
      <w:r>
        <w:t>bundt</w:t>
      </w:r>
      <w:proofErr w:type="spellEnd"/>
      <w:r>
        <w:t xml:space="preserve"> Gottes </w:t>
      </w:r>
      <w:proofErr w:type="spellStart"/>
      <w:r>
        <w:t>seind</w:t>
      </w:r>
      <w:proofErr w:type="spellEnd"/>
      <w:r>
        <w:t xml:space="preserve">. </w:t>
      </w:r>
    </w:p>
    <w:p w14:paraId="4CAE4E4C" w14:textId="77777777" w:rsidR="00EB3C2B" w:rsidRDefault="00EB3C2B" w:rsidP="00EB3C2B">
      <w:pPr>
        <w:pStyle w:val="StandardWeb"/>
      </w:pPr>
      <w:r>
        <w:t xml:space="preserve">F. </w:t>
      </w:r>
      <w:proofErr w:type="spellStart"/>
      <w:r>
        <w:t>Warumb</w:t>
      </w:r>
      <w:proofErr w:type="spellEnd"/>
      <w:r>
        <w:t xml:space="preserve"> wirst du aber in deinem leben nur ein mal </w:t>
      </w:r>
      <w:proofErr w:type="spellStart"/>
      <w:r>
        <w:t>getaufft</w:t>
      </w:r>
      <w:proofErr w:type="spellEnd"/>
      <w:r>
        <w:t xml:space="preserve">? Da du aber zum </w:t>
      </w:r>
      <w:proofErr w:type="spellStart"/>
      <w:r>
        <w:t>offtern</w:t>
      </w:r>
      <w:proofErr w:type="spellEnd"/>
      <w:r>
        <w:t xml:space="preserve"> mahl deß Herren Nachtmahl begehest? </w:t>
      </w:r>
    </w:p>
    <w:p w14:paraId="55FE90AD" w14:textId="77777777" w:rsidR="00EB3C2B" w:rsidRDefault="00EB3C2B" w:rsidP="00EB3C2B">
      <w:pPr>
        <w:pStyle w:val="StandardWeb"/>
      </w:pPr>
      <w:r>
        <w:t xml:space="preserve">A. Es ist gnug / </w:t>
      </w:r>
      <w:proofErr w:type="spellStart"/>
      <w:r>
        <w:t>einmahl</w:t>
      </w:r>
      <w:proofErr w:type="spellEnd"/>
      <w:r>
        <w:t xml:space="preserve"> zum </w:t>
      </w:r>
      <w:proofErr w:type="spellStart"/>
      <w:r>
        <w:t>kind</w:t>
      </w:r>
      <w:proofErr w:type="spellEnd"/>
      <w:r>
        <w:t xml:space="preserve"> angenommen sein. Die </w:t>
      </w:r>
      <w:proofErr w:type="spellStart"/>
      <w:r>
        <w:t>versieglung</w:t>
      </w:r>
      <w:proofErr w:type="spellEnd"/>
      <w:r>
        <w:t xml:space="preserve"> der </w:t>
      </w:r>
      <w:proofErr w:type="spellStart"/>
      <w:r>
        <w:t>Tauff</w:t>
      </w:r>
      <w:proofErr w:type="spellEnd"/>
      <w:r>
        <w:t xml:space="preserve"> wäret durch das </w:t>
      </w:r>
      <w:proofErr w:type="spellStart"/>
      <w:r>
        <w:t>gantz</w:t>
      </w:r>
      <w:proofErr w:type="spellEnd"/>
      <w:r>
        <w:t xml:space="preserve"> leben / also daß sie </w:t>
      </w:r>
      <w:proofErr w:type="spellStart"/>
      <w:r>
        <w:t>ohn</w:t>
      </w:r>
      <w:proofErr w:type="spellEnd"/>
      <w:r>
        <w:t xml:space="preserve"> </w:t>
      </w:r>
      <w:proofErr w:type="spellStart"/>
      <w:r>
        <w:t>schmach</w:t>
      </w:r>
      <w:proofErr w:type="spellEnd"/>
      <w:r>
        <w:t xml:space="preserve"> Gottes nicht </w:t>
      </w:r>
      <w:proofErr w:type="spellStart"/>
      <w:r>
        <w:t>kan</w:t>
      </w:r>
      <w:proofErr w:type="spellEnd"/>
      <w:r>
        <w:t xml:space="preserve"> widerholet werden. Den </w:t>
      </w:r>
      <w:proofErr w:type="spellStart"/>
      <w:r>
        <w:t>angenommnen</w:t>
      </w:r>
      <w:proofErr w:type="spellEnd"/>
      <w:r>
        <w:t xml:space="preserve"> </w:t>
      </w:r>
      <w:proofErr w:type="spellStart"/>
      <w:r>
        <w:t>kindern</w:t>
      </w:r>
      <w:proofErr w:type="spellEnd"/>
      <w:r>
        <w:t xml:space="preserve"> aber ist zum </w:t>
      </w:r>
      <w:proofErr w:type="spellStart"/>
      <w:r>
        <w:t>offtern</w:t>
      </w:r>
      <w:proofErr w:type="spellEnd"/>
      <w:r>
        <w:t xml:space="preserve"> mahl speise </w:t>
      </w:r>
      <w:proofErr w:type="spellStart"/>
      <w:r>
        <w:t>vnd</w:t>
      </w:r>
      <w:proofErr w:type="spellEnd"/>
      <w:r>
        <w:t xml:space="preserve"> </w:t>
      </w:r>
      <w:proofErr w:type="spellStart"/>
      <w:r>
        <w:t>tranck</w:t>
      </w:r>
      <w:proofErr w:type="spellEnd"/>
      <w:r>
        <w:t xml:space="preserve"> zur </w:t>
      </w:r>
      <w:proofErr w:type="spellStart"/>
      <w:r>
        <w:t>auffenthaltung</w:t>
      </w:r>
      <w:proofErr w:type="spellEnd"/>
      <w:r>
        <w:t xml:space="preserve"> deß </w:t>
      </w:r>
      <w:proofErr w:type="spellStart"/>
      <w:r>
        <w:t>lebens</w:t>
      </w:r>
      <w:proofErr w:type="spellEnd"/>
      <w:r>
        <w:t xml:space="preserve"> von </w:t>
      </w:r>
      <w:proofErr w:type="spellStart"/>
      <w:r>
        <w:t>nöhten</w:t>
      </w:r>
      <w:proofErr w:type="spellEnd"/>
      <w:r>
        <w:t xml:space="preserve"> / </w:t>
      </w:r>
      <w:proofErr w:type="spellStart"/>
      <w:r>
        <w:t>vnd</w:t>
      </w:r>
      <w:proofErr w:type="spellEnd"/>
      <w:r>
        <w:t xml:space="preserve"> ist </w:t>
      </w:r>
      <w:proofErr w:type="spellStart"/>
      <w:r>
        <w:t>nit</w:t>
      </w:r>
      <w:proofErr w:type="spellEnd"/>
      <w:r>
        <w:t xml:space="preserve"> gnug ein mahl </w:t>
      </w:r>
      <w:proofErr w:type="spellStart"/>
      <w:r>
        <w:t>wol</w:t>
      </w:r>
      <w:proofErr w:type="spellEnd"/>
      <w:r>
        <w:t xml:space="preserve"> </w:t>
      </w:r>
      <w:proofErr w:type="spellStart"/>
      <w:r>
        <w:t>gessen</w:t>
      </w:r>
      <w:proofErr w:type="spellEnd"/>
      <w:r>
        <w:t xml:space="preserve"> </w:t>
      </w:r>
      <w:proofErr w:type="spellStart"/>
      <w:r>
        <w:t>vnd</w:t>
      </w:r>
      <w:proofErr w:type="spellEnd"/>
      <w:r>
        <w:t xml:space="preserve"> </w:t>
      </w:r>
      <w:proofErr w:type="spellStart"/>
      <w:r>
        <w:t>getruncken</w:t>
      </w:r>
      <w:proofErr w:type="spellEnd"/>
      <w:r>
        <w:t xml:space="preserve"> haben. </w:t>
      </w:r>
    </w:p>
    <w:p w14:paraId="2201193D" w14:textId="77777777" w:rsidR="00EB3C2B" w:rsidRDefault="00EB3C2B" w:rsidP="00EB3C2B">
      <w:pPr>
        <w:pStyle w:val="StandardWeb"/>
      </w:pPr>
      <w:r>
        <w:t xml:space="preserve">F. Weil du gesagt hast / wir werden </w:t>
      </w:r>
      <w:proofErr w:type="spellStart"/>
      <w:r>
        <w:t>getaufft</w:t>
      </w:r>
      <w:proofErr w:type="spellEnd"/>
      <w:r>
        <w:t xml:space="preserve"> zur </w:t>
      </w:r>
      <w:proofErr w:type="spellStart"/>
      <w:r>
        <w:t>bußfertigkeit</w:t>
      </w:r>
      <w:proofErr w:type="spellEnd"/>
      <w:r>
        <w:t xml:space="preserve"> deß </w:t>
      </w:r>
      <w:proofErr w:type="spellStart"/>
      <w:r>
        <w:t>lebens</w:t>
      </w:r>
      <w:proofErr w:type="spellEnd"/>
      <w:r>
        <w:t xml:space="preserve">: so sag mir nun / was du durch die </w:t>
      </w:r>
      <w:proofErr w:type="spellStart"/>
      <w:r>
        <w:t>buß</w:t>
      </w:r>
      <w:proofErr w:type="spellEnd"/>
      <w:r>
        <w:t xml:space="preserve"> verstehest? </w:t>
      </w:r>
    </w:p>
    <w:p w14:paraId="1F31EB37" w14:textId="77777777" w:rsidR="00EB3C2B" w:rsidRDefault="00EB3C2B" w:rsidP="00EB3C2B">
      <w:pPr>
        <w:pStyle w:val="StandardWeb"/>
      </w:pPr>
      <w:r>
        <w:t xml:space="preserve">A. Buß nennt </w:t>
      </w:r>
      <w:proofErr w:type="spellStart"/>
      <w:r>
        <w:t>mann</w:t>
      </w:r>
      <w:proofErr w:type="spellEnd"/>
      <w:r>
        <w:t xml:space="preserve"> </w:t>
      </w:r>
      <w:proofErr w:type="spellStart"/>
      <w:r>
        <w:t>gemeinlich</w:t>
      </w:r>
      <w:proofErr w:type="spellEnd"/>
      <w:r>
        <w:t xml:space="preserve"> ein widerkehrung deß </w:t>
      </w:r>
      <w:proofErr w:type="spellStart"/>
      <w:r>
        <w:t>gemuots</w:t>
      </w:r>
      <w:proofErr w:type="spellEnd"/>
      <w:r>
        <w:t xml:space="preserve"> / da wir gefallen / </w:t>
      </w:r>
      <w:proofErr w:type="spellStart"/>
      <w:r>
        <w:t>vnd</w:t>
      </w:r>
      <w:proofErr w:type="spellEnd"/>
      <w:r>
        <w:t xml:space="preserve"> </w:t>
      </w:r>
      <w:proofErr w:type="spellStart"/>
      <w:r>
        <w:t>vns</w:t>
      </w:r>
      <w:proofErr w:type="spellEnd"/>
      <w:r>
        <w:t xml:space="preserve"> </w:t>
      </w:r>
      <w:proofErr w:type="spellStart"/>
      <w:r>
        <w:t>selbs</w:t>
      </w:r>
      <w:proofErr w:type="spellEnd"/>
      <w:r>
        <w:t xml:space="preserve"> entgangen. Doch bald / so wir die </w:t>
      </w:r>
      <w:proofErr w:type="spellStart"/>
      <w:r>
        <w:t>abschewligkeit</w:t>
      </w:r>
      <w:proofErr w:type="spellEnd"/>
      <w:r>
        <w:t xml:space="preserve"> deß </w:t>
      </w:r>
      <w:proofErr w:type="spellStart"/>
      <w:r>
        <w:t>fehls</w:t>
      </w:r>
      <w:proofErr w:type="spellEnd"/>
      <w:r>
        <w:t xml:space="preserve"> verstanden / wider zu </w:t>
      </w:r>
      <w:proofErr w:type="spellStart"/>
      <w:r>
        <w:t>vns</w:t>
      </w:r>
      <w:proofErr w:type="spellEnd"/>
      <w:r>
        <w:t xml:space="preserve"> </w:t>
      </w:r>
      <w:proofErr w:type="spellStart"/>
      <w:r>
        <w:t>selbs</w:t>
      </w:r>
      <w:proofErr w:type="spellEnd"/>
      <w:r>
        <w:t xml:space="preserve"> kommen / </w:t>
      </w:r>
      <w:proofErr w:type="spellStart"/>
      <w:r>
        <w:t>vnd</w:t>
      </w:r>
      <w:proofErr w:type="spellEnd"/>
      <w:r>
        <w:t xml:space="preserve"> den </w:t>
      </w:r>
      <w:proofErr w:type="spellStart"/>
      <w:r>
        <w:t>jrrthumb</w:t>
      </w:r>
      <w:proofErr w:type="spellEnd"/>
      <w:r>
        <w:t xml:space="preserve"> </w:t>
      </w:r>
      <w:proofErr w:type="spellStart"/>
      <w:r>
        <w:t>verbesseren</w:t>
      </w:r>
      <w:proofErr w:type="spellEnd"/>
      <w:r>
        <w:t xml:space="preserve">. So sag ich nun / die </w:t>
      </w:r>
      <w:proofErr w:type="spellStart"/>
      <w:r>
        <w:t>buß</w:t>
      </w:r>
      <w:proofErr w:type="spellEnd"/>
      <w:r>
        <w:t xml:space="preserve"> sey ein </w:t>
      </w:r>
      <w:proofErr w:type="spellStart"/>
      <w:r>
        <w:t>bekehrung</w:t>
      </w:r>
      <w:proofErr w:type="spellEnd"/>
      <w:r>
        <w:t xml:space="preserve"> zu Gott / da wir </w:t>
      </w:r>
      <w:proofErr w:type="spellStart"/>
      <w:r>
        <w:t>auß</w:t>
      </w:r>
      <w:proofErr w:type="spellEnd"/>
      <w:r>
        <w:t xml:space="preserve"> </w:t>
      </w:r>
      <w:proofErr w:type="spellStart"/>
      <w:r>
        <w:t>forcht</w:t>
      </w:r>
      <w:proofErr w:type="spellEnd"/>
      <w:r>
        <w:t xml:space="preserve"> Gottes </w:t>
      </w:r>
      <w:proofErr w:type="spellStart"/>
      <w:r>
        <w:t>gedemütiget</w:t>
      </w:r>
      <w:proofErr w:type="spellEnd"/>
      <w:r>
        <w:t xml:space="preserve"> </w:t>
      </w:r>
      <w:proofErr w:type="spellStart"/>
      <w:r>
        <w:t>vnser</w:t>
      </w:r>
      <w:proofErr w:type="spellEnd"/>
      <w:r>
        <w:t xml:space="preserve"> </w:t>
      </w:r>
      <w:proofErr w:type="spellStart"/>
      <w:r>
        <w:t>sünde</w:t>
      </w:r>
      <w:proofErr w:type="spellEnd"/>
      <w:r>
        <w:t xml:space="preserve"> erkennen / </w:t>
      </w:r>
      <w:proofErr w:type="spellStart"/>
      <w:r>
        <w:t>vnd</w:t>
      </w:r>
      <w:proofErr w:type="spellEnd"/>
      <w:r>
        <w:t xml:space="preserve"> sie mit glauben Gott bekennen / den alten </w:t>
      </w:r>
      <w:proofErr w:type="spellStart"/>
      <w:r>
        <w:t>menschen</w:t>
      </w:r>
      <w:proofErr w:type="spellEnd"/>
      <w:r>
        <w:t xml:space="preserve"> tödten / </w:t>
      </w:r>
      <w:proofErr w:type="spellStart"/>
      <w:r>
        <w:t>vnnd</w:t>
      </w:r>
      <w:proofErr w:type="spellEnd"/>
      <w:r>
        <w:t xml:space="preserve"> ein </w:t>
      </w:r>
      <w:proofErr w:type="spellStart"/>
      <w:r>
        <w:t>new</w:t>
      </w:r>
      <w:proofErr w:type="spellEnd"/>
      <w:r>
        <w:t xml:space="preserve"> leben führen. </w:t>
      </w:r>
    </w:p>
    <w:p w14:paraId="59195D58" w14:textId="77777777" w:rsidR="00EB3C2B" w:rsidRDefault="00EB3C2B" w:rsidP="00EB3C2B">
      <w:pPr>
        <w:pStyle w:val="StandardWeb"/>
      </w:pPr>
      <w:r>
        <w:t xml:space="preserve">F. Sag es etwas </w:t>
      </w:r>
      <w:proofErr w:type="spellStart"/>
      <w:r>
        <w:t>verständtlicher</w:t>
      </w:r>
      <w:proofErr w:type="spellEnd"/>
      <w:r>
        <w:t xml:space="preserve">. </w:t>
      </w:r>
    </w:p>
    <w:p w14:paraId="3D1ED3EF" w14:textId="77777777" w:rsidR="00EB3C2B" w:rsidRDefault="00EB3C2B" w:rsidP="00EB3C2B">
      <w:pPr>
        <w:pStyle w:val="StandardWeb"/>
      </w:pPr>
      <w:r>
        <w:t xml:space="preserve">A. Gott wendet </w:t>
      </w:r>
      <w:proofErr w:type="spellStart"/>
      <w:r>
        <w:t>vns</w:t>
      </w:r>
      <w:proofErr w:type="spellEnd"/>
      <w:r>
        <w:t xml:space="preserve"> durch sein </w:t>
      </w:r>
      <w:proofErr w:type="spellStart"/>
      <w:r>
        <w:t>gnade</w:t>
      </w:r>
      <w:proofErr w:type="spellEnd"/>
      <w:r>
        <w:t xml:space="preserve"> ab zum bösen / </w:t>
      </w:r>
      <w:proofErr w:type="spellStart"/>
      <w:r>
        <w:t>vnd</w:t>
      </w:r>
      <w:proofErr w:type="spellEnd"/>
      <w:r>
        <w:t xml:space="preserve"> zeucht </w:t>
      </w:r>
      <w:proofErr w:type="spellStart"/>
      <w:r>
        <w:t>vns</w:t>
      </w:r>
      <w:proofErr w:type="spellEnd"/>
      <w:r>
        <w:t xml:space="preserve"> durch seinen Geist zu sich: wir aber werden also zu </w:t>
      </w:r>
      <w:proofErr w:type="spellStart"/>
      <w:r>
        <w:t>jhm</w:t>
      </w:r>
      <w:proofErr w:type="spellEnd"/>
      <w:r>
        <w:t xml:space="preserve"> bekehrt. Wir schämen </w:t>
      </w:r>
      <w:proofErr w:type="spellStart"/>
      <w:r>
        <w:t>vns</w:t>
      </w:r>
      <w:proofErr w:type="spellEnd"/>
      <w:r>
        <w:t xml:space="preserve"> aber </w:t>
      </w:r>
      <w:proofErr w:type="spellStart"/>
      <w:r>
        <w:t>vnser</w:t>
      </w:r>
      <w:proofErr w:type="spellEnd"/>
      <w:r>
        <w:t xml:space="preserve"> </w:t>
      </w:r>
      <w:proofErr w:type="spellStart"/>
      <w:r>
        <w:t>verderbnuß</w:t>
      </w:r>
      <w:proofErr w:type="spellEnd"/>
      <w:r>
        <w:t xml:space="preserve"> </w:t>
      </w:r>
      <w:proofErr w:type="spellStart"/>
      <w:r>
        <w:t>vnd</w:t>
      </w:r>
      <w:proofErr w:type="spellEnd"/>
      <w:r>
        <w:t xml:space="preserve"> </w:t>
      </w:r>
      <w:proofErr w:type="spellStart"/>
      <w:r>
        <w:t>lastern</w:t>
      </w:r>
      <w:proofErr w:type="spellEnd"/>
      <w:r>
        <w:t xml:space="preserve">. Derhalben demütigen wir </w:t>
      </w:r>
      <w:proofErr w:type="spellStart"/>
      <w:r>
        <w:t>vns</w:t>
      </w:r>
      <w:proofErr w:type="spellEnd"/>
      <w:r>
        <w:t xml:space="preserve"> vor </w:t>
      </w:r>
      <w:proofErr w:type="spellStart"/>
      <w:r>
        <w:t>jhme</w:t>
      </w:r>
      <w:proofErr w:type="spellEnd"/>
      <w:r>
        <w:t xml:space="preserve"> / geben </w:t>
      </w:r>
      <w:proofErr w:type="spellStart"/>
      <w:r>
        <w:t>vns</w:t>
      </w:r>
      <w:proofErr w:type="spellEnd"/>
      <w:r>
        <w:t xml:space="preserve"> </w:t>
      </w:r>
      <w:proofErr w:type="spellStart"/>
      <w:r>
        <w:t>selbs</w:t>
      </w:r>
      <w:proofErr w:type="spellEnd"/>
      <w:r>
        <w:t xml:space="preserve"> nichts zu / als </w:t>
      </w:r>
      <w:proofErr w:type="spellStart"/>
      <w:r>
        <w:t>sünde</w:t>
      </w:r>
      <w:proofErr w:type="spellEnd"/>
      <w:r>
        <w:t xml:space="preserve"> </w:t>
      </w:r>
      <w:proofErr w:type="spellStart"/>
      <w:r>
        <w:t>vnd</w:t>
      </w:r>
      <w:proofErr w:type="spellEnd"/>
      <w:r>
        <w:t xml:space="preserve"> </w:t>
      </w:r>
      <w:proofErr w:type="spellStart"/>
      <w:r>
        <w:t>verdamnuß</w:t>
      </w:r>
      <w:proofErr w:type="spellEnd"/>
      <w:r>
        <w:t xml:space="preserve">. </w:t>
      </w:r>
      <w:proofErr w:type="spellStart"/>
      <w:r>
        <w:t>Vnd</w:t>
      </w:r>
      <w:proofErr w:type="spellEnd"/>
      <w:r>
        <w:t xml:space="preserve"> weil er </w:t>
      </w:r>
      <w:proofErr w:type="spellStart"/>
      <w:r>
        <w:t>vns</w:t>
      </w:r>
      <w:proofErr w:type="spellEnd"/>
      <w:r>
        <w:t xml:space="preserve"> durch sein </w:t>
      </w:r>
      <w:proofErr w:type="spellStart"/>
      <w:r>
        <w:t>wort</w:t>
      </w:r>
      <w:proofErr w:type="spellEnd"/>
      <w:r>
        <w:t xml:space="preserve"> anklagt </w:t>
      </w:r>
      <w:proofErr w:type="spellStart"/>
      <w:r>
        <w:t>vnnd</w:t>
      </w:r>
      <w:proofErr w:type="spellEnd"/>
      <w:r>
        <w:t xml:space="preserve"> </w:t>
      </w:r>
      <w:proofErr w:type="spellStart"/>
      <w:r>
        <w:t>vberzeuget</w:t>
      </w:r>
      <w:proofErr w:type="spellEnd"/>
      <w:r>
        <w:t xml:space="preserve"> / so erkennen wir </w:t>
      </w:r>
      <w:proofErr w:type="spellStart"/>
      <w:r>
        <w:t>vnsere</w:t>
      </w:r>
      <w:proofErr w:type="spellEnd"/>
      <w:r>
        <w:t xml:space="preserve"> </w:t>
      </w:r>
      <w:proofErr w:type="spellStart"/>
      <w:r>
        <w:t>verderbnuß</w:t>
      </w:r>
      <w:proofErr w:type="spellEnd"/>
      <w:r>
        <w:t xml:space="preserve"> / bekennen Gott </w:t>
      </w:r>
      <w:proofErr w:type="spellStart"/>
      <w:r>
        <w:t>vnser</w:t>
      </w:r>
      <w:proofErr w:type="spellEnd"/>
      <w:r>
        <w:t xml:space="preserve"> </w:t>
      </w:r>
      <w:proofErr w:type="spellStart"/>
      <w:r>
        <w:t>sünde</w:t>
      </w:r>
      <w:proofErr w:type="spellEnd"/>
      <w:r>
        <w:t xml:space="preserve"> / doch nicht </w:t>
      </w:r>
      <w:proofErr w:type="spellStart"/>
      <w:r>
        <w:t>ohn</w:t>
      </w:r>
      <w:proofErr w:type="spellEnd"/>
      <w:r>
        <w:t xml:space="preserve"> glauben / </w:t>
      </w:r>
      <w:proofErr w:type="spellStart"/>
      <w:r>
        <w:t>sonder</w:t>
      </w:r>
      <w:proofErr w:type="spellEnd"/>
      <w:r>
        <w:t xml:space="preserve"> in </w:t>
      </w:r>
      <w:proofErr w:type="spellStart"/>
      <w:r>
        <w:t>hoffnung</w:t>
      </w:r>
      <w:proofErr w:type="spellEnd"/>
      <w:r>
        <w:t xml:space="preserve"> / wir werden </w:t>
      </w:r>
      <w:proofErr w:type="spellStart"/>
      <w:r>
        <w:t>gnade</w:t>
      </w:r>
      <w:proofErr w:type="spellEnd"/>
      <w:r>
        <w:t xml:space="preserve"> erwerben. </w:t>
      </w:r>
    </w:p>
    <w:p w14:paraId="62B53EEE" w14:textId="77777777" w:rsidR="00EB3C2B" w:rsidRDefault="00EB3C2B" w:rsidP="00EB3C2B">
      <w:pPr>
        <w:pStyle w:val="StandardWeb"/>
      </w:pPr>
      <w:r>
        <w:t xml:space="preserve">F. So bekennst du daß </w:t>
      </w:r>
      <w:proofErr w:type="spellStart"/>
      <w:r>
        <w:t>mann</w:t>
      </w:r>
      <w:proofErr w:type="spellEnd"/>
      <w:r>
        <w:t xml:space="preserve"> die </w:t>
      </w:r>
      <w:proofErr w:type="spellStart"/>
      <w:r>
        <w:t>sünde</w:t>
      </w:r>
      <w:proofErr w:type="spellEnd"/>
      <w:r>
        <w:t xml:space="preserve"> bekennen </w:t>
      </w:r>
      <w:proofErr w:type="spellStart"/>
      <w:r>
        <w:t>sol</w:t>
      </w:r>
      <w:proofErr w:type="spellEnd"/>
      <w:r>
        <w:t xml:space="preserve">? </w:t>
      </w:r>
    </w:p>
    <w:p w14:paraId="5E3C18C2" w14:textId="77777777" w:rsidR="00EB3C2B" w:rsidRDefault="00EB3C2B" w:rsidP="00EB3C2B">
      <w:pPr>
        <w:pStyle w:val="StandardWeb"/>
      </w:pPr>
      <w:r>
        <w:t xml:space="preserve">A. Ja: aber Gott </w:t>
      </w:r>
      <w:proofErr w:type="spellStart"/>
      <w:r>
        <w:t>sol</w:t>
      </w:r>
      <w:proofErr w:type="spellEnd"/>
      <w:r>
        <w:t xml:space="preserve"> </w:t>
      </w:r>
      <w:proofErr w:type="spellStart"/>
      <w:r>
        <w:t>mann</w:t>
      </w:r>
      <w:proofErr w:type="spellEnd"/>
      <w:r>
        <w:t xml:space="preserve"> sie bekennen: der sie </w:t>
      </w:r>
      <w:proofErr w:type="spellStart"/>
      <w:r>
        <w:t>vns</w:t>
      </w:r>
      <w:proofErr w:type="spellEnd"/>
      <w:r>
        <w:t xml:space="preserve"> auch nicht </w:t>
      </w:r>
      <w:proofErr w:type="spellStart"/>
      <w:r>
        <w:t>schencken</w:t>
      </w:r>
      <w:proofErr w:type="spellEnd"/>
      <w:r>
        <w:t xml:space="preserve"> </w:t>
      </w:r>
      <w:proofErr w:type="spellStart"/>
      <w:r>
        <w:t>wirdt</w:t>
      </w:r>
      <w:proofErr w:type="spellEnd"/>
      <w:r>
        <w:t xml:space="preserve"> / wo wir sie nicht bekennen. </w:t>
      </w:r>
    </w:p>
    <w:p w14:paraId="428EC4AF" w14:textId="77777777" w:rsidR="00EB3C2B" w:rsidRDefault="00EB3C2B" w:rsidP="00EB3C2B">
      <w:pPr>
        <w:pStyle w:val="StandardWeb"/>
      </w:pPr>
      <w:r>
        <w:t xml:space="preserve">F. </w:t>
      </w:r>
      <w:proofErr w:type="spellStart"/>
      <w:r>
        <w:t>Jst</w:t>
      </w:r>
      <w:proofErr w:type="spellEnd"/>
      <w:r>
        <w:t xml:space="preserve"> es aber gnug die </w:t>
      </w:r>
      <w:proofErr w:type="spellStart"/>
      <w:r>
        <w:t>sünde</w:t>
      </w:r>
      <w:proofErr w:type="spellEnd"/>
      <w:r>
        <w:t xml:space="preserve"> Gott bekennen? Sol </w:t>
      </w:r>
      <w:proofErr w:type="spellStart"/>
      <w:r>
        <w:t>mann</w:t>
      </w:r>
      <w:proofErr w:type="spellEnd"/>
      <w:r>
        <w:t xml:space="preserve"> sie nicht auch dem </w:t>
      </w:r>
      <w:proofErr w:type="spellStart"/>
      <w:r>
        <w:t>diener</w:t>
      </w:r>
      <w:proofErr w:type="spellEnd"/>
      <w:r>
        <w:t xml:space="preserve"> bekennen? </w:t>
      </w:r>
    </w:p>
    <w:p w14:paraId="7A1C513A" w14:textId="77777777" w:rsidR="00EB3C2B" w:rsidRDefault="00EB3C2B" w:rsidP="00EB3C2B">
      <w:pPr>
        <w:pStyle w:val="StandardWeb"/>
      </w:pPr>
      <w:r>
        <w:t xml:space="preserve">A. Es ist gnug daß </w:t>
      </w:r>
      <w:proofErr w:type="spellStart"/>
      <w:r>
        <w:t>mann</w:t>
      </w:r>
      <w:proofErr w:type="spellEnd"/>
      <w:r>
        <w:t xml:space="preserve"> sie Gott bekenne. Denn diese </w:t>
      </w:r>
      <w:proofErr w:type="spellStart"/>
      <w:r>
        <w:t>bekanntnuß</w:t>
      </w:r>
      <w:proofErr w:type="spellEnd"/>
      <w:r>
        <w:t xml:space="preserve"> hat </w:t>
      </w:r>
      <w:proofErr w:type="spellStart"/>
      <w:r>
        <w:t>verheissung</w:t>
      </w:r>
      <w:proofErr w:type="spellEnd"/>
      <w:r>
        <w:t xml:space="preserve"> </w:t>
      </w:r>
      <w:proofErr w:type="spellStart"/>
      <w:r>
        <w:t>vollkomner</w:t>
      </w:r>
      <w:proofErr w:type="spellEnd"/>
      <w:r>
        <w:t xml:space="preserve"> </w:t>
      </w:r>
      <w:proofErr w:type="spellStart"/>
      <w:r>
        <w:t>vergebung</w:t>
      </w:r>
      <w:proofErr w:type="spellEnd"/>
      <w:r>
        <w:t xml:space="preserve"> der </w:t>
      </w:r>
      <w:proofErr w:type="spellStart"/>
      <w:r>
        <w:t>sünden</w:t>
      </w:r>
      <w:proofErr w:type="spellEnd"/>
      <w:r>
        <w:t xml:space="preserve">. Von der </w:t>
      </w:r>
      <w:proofErr w:type="spellStart"/>
      <w:r>
        <w:t>beycht</w:t>
      </w:r>
      <w:proofErr w:type="spellEnd"/>
      <w:r>
        <w:t xml:space="preserve"> / die dem </w:t>
      </w:r>
      <w:proofErr w:type="spellStart"/>
      <w:r>
        <w:t>diener</w:t>
      </w:r>
      <w:proofErr w:type="spellEnd"/>
      <w:r>
        <w:t xml:space="preserve"> </w:t>
      </w:r>
      <w:proofErr w:type="spellStart"/>
      <w:r>
        <w:t>geschicht</w:t>
      </w:r>
      <w:proofErr w:type="spellEnd"/>
      <w:r>
        <w:t xml:space="preserve"> / hör ich </w:t>
      </w:r>
      <w:proofErr w:type="spellStart"/>
      <w:r>
        <w:t>vil</w:t>
      </w:r>
      <w:proofErr w:type="spellEnd"/>
      <w:r>
        <w:t xml:space="preserve"> die Papisten reden / aber </w:t>
      </w:r>
      <w:proofErr w:type="spellStart"/>
      <w:r>
        <w:t>ohn</w:t>
      </w:r>
      <w:proofErr w:type="spellEnd"/>
      <w:r>
        <w:t xml:space="preserve"> Gottes </w:t>
      </w:r>
      <w:proofErr w:type="spellStart"/>
      <w:r>
        <w:t>befelh</w:t>
      </w:r>
      <w:proofErr w:type="spellEnd"/>
      <w:r>
        <w:t xml:space="preserve"> </w:t>
      </w:r>
      <w:proofErr w:type="spellStart"/>
      <w:r>
        <w:t>vnd</w:t>
      </w:r>
      <w:proofErr w:type="spellEnd"/>
      <w:r>
        <w:t xml:space="preserve"> </w:t>
      </w:r>
      <w:proofErr w:type="spellStart"/>
      <w:r>
        <w:t>wort</w:t>
      </w:r>
      <w:proofErr w:type="spellEnd"/>
      <w:r>
        <w:t xml:space="preserve">. </w:t>
      </w:r>
    </w:p>
    <w:p w14:paraId="2B650E3D" w14:textId="77777777" w:rsidR="00EB3C2B" w:rsidRDefault="00EB3C2B" w:rsidP="00EB3C2B">
      <w:pPr>
        <w:pStyle w:val="StandardWeb"/>
      </w:pPr>
      <w:r>
        <w:t xml:space="preserve">F. So </w:t>
      </w:r>
      <w:proofErr w:type="spellStart"/>
      <w:r>
        <w:t>sol</w:t>
      </w:r>
      <w:proofErr w:type="spellEnd"/>
      <w:r>
        <w:t xml:space="preserve"> </w:t>
      </w:r>
      <w:proofErr w:type="spellStart"/>
      <w:r>
        <w:t>mann</w:t>
      </w:r>
      <w:proofErr w:type="spellEnd"/>
      <w:r>
        <w:t xml:space="preserve"> dem </w:t>
      </w:r>
      <w:proofErr w:type="spellStart"/>
      <w:r>
        <w:t>menschen</w:t>
      </w:r>
      <w:proofErr w:type="spellEnd"/>
      <w:r>
        <w:t xml:space="preserve"> die </w:t>
      </w:r>
      <w:proofErr w:type="spellStart"/>
      <w:r>
        <w:t>sünde</w:t>
      </w:r>
      <w:proofErr w:type="spellEnd"/>
      <w:r>
        <w:t xml:space="preserve"> </w:t>
      </w:r>
      <w:proofErr w:type="spellStart"/>
      <w:r>
        <w:t>gantz</w:t>
      </w:r>
      <w:proofErr w:type="spellEnd"/>
      <w:r>
        <w:t xml:space="preserve"> </w:t>
      </w:r>
      <w:proofErr w:type="spellStart"/>
      <w:r>
        <w:t>vnd</w:t>
      </w:r>
      <w:proofErr w:type="spellEnd"/>
      <w:r>
        <w:t xml:space="preserve"> gar nicht </w:t>
      </w:r>
      <w:proofErr w:type="spellStart"/>
      <w:r>
        <w:t>beychten</w:t>
      </w:r>
      <w:proofErr w:type="spellEnd"/>
      <w:r>
        <w:t xml:space="preserve">. </w:t>
      </w:r>
    </w:p>
    <w:p w14:paraId="5EE010DA" w14:textId="77777777" w:rsidR="00EB3C2B" w:rsidRDefault="00EB3C2B" w:rsidP="00EB3C2B">
      <w:pPr>
        <w:pStyle w:val="StandardWeb"/>
      </w:pPr>
      <w:r>
        <w:t xml:space="preserve">A. Wenn du einen erzürnt </w:t>
      </w:r>
      <w:proofErr w:type="spellStart"/>
      <w:r>
        <w:t>vnnd</w:t>
      </w:r>
      <w:proofErr w:type="spellEnd"/>
      <w:r>
        <w:t xml:space="preserve"> beleidiget hast / so bekenn / du habest wider </w:t>
      </w:r>
      <w:proofErr w:type="spellStart"/>
      <w:r>
        <w:t>jhn</w:t>
      </w:r>
      <w:proofErr w:type="spellEnd"/>
      <w:r>
        <w:t xml:space="preserve"> gesündiget / </w:t>
      </w:r>
      <w:proofErr w:type="spellStart"/>
      <w:r>
        <w:t>vnd</w:t>
      </w:r>
      <w:proofErr w:type="spellEnd"/>
      <w:r>
        <w:t xml:space="preserve"> sich </w:t>
      </w:r>
      <w:proofErr w:type="spellStart"/>
      <w:r>
        <w:t>dz</w:t>
      </w:r>
      <w:proofErr w:type="spellEnd"/>
      <w:r>
        <w:t xml:space="preserve"> du mit </w:t>
      </w:r>
      <w:proofErr w:type="spellStart"/>
      <w:r>
        <w:t>jhme</w:t>
      </w:r>
      <w:proofErr w:type="spellEnd"/>
      <w:r>
        <w:t xml:space="preserve"> </w:t>
      </w:r>
      <w:proofErr w:type="spellStart"/>
      <w:r>
        <w:t>versünet</w:t>
      </w:r>
      <w:proofErr w:type="spellEnd"/>
      <w:r>
        <w:t xml:space="preserve"> werdest / wie S. Jacob lehrt am 5. </w:t>
      </w:r>
      <w:proofErr w:type="spellStart"/>
      <w:r>
        <w:t>cap</w:t>
      </w:r>
      <w:proofErr w:type="spellEnd"/>
      <w:r>
        <w:t xml:space="preserve">. </w:t>
      </w:r>
    </w:p>
    <w:p w14:paraId="54F35B1A" w14:textId="77777777" w:rsidR="00EB3C2B" w:rsidRDefault="00EB3C2B" w:rsidP="00EB3C2B">
      <w:pPr>
        <w:pStyle w:val="StandardWeb"/>
      </w:pPr>
      <w:r>
        <w:t xml:space="preserve">F. Was </w:t>
      </w:r>
      <w:proofErr w:type="spellStart"/>
      <w:r>
        <w:t>volget</w:t>
      </w:r>
      <w:proofErr w:type="spellEnd"/>
      <w:r>
        <w:t xml:space="preserve"> </w:t>
      </w:r>
      <w:proofErr w:type="spellStart"/>
      <w:r>
        <w:t>auff</w:t>
      </w:r>
      <w:proofErr w:type="spellEnd"/>
      <w:r>
        <w:t xml:space="preserve"> die recht </w:t>
      </w:r>
      <w:proofErr w:type="spellStart"/>
      <w:r>
        <w:t>bekanntnuß</w:t>
      </w:r>
      <w:proofErr w:type="spellEnd"/>
      <w:r>
        <w:t xml:space="preserve"> </w:t>
      </w:r>
      <w:proofErr w:type="spellStart"/>
      <w:r>
        <w:t>vnd</w:t>
      </w:r>
      <w:proofErr w:type="spellEnd"/>
      <w:r>
        <w:t xml:space="preserve"> </w:t>
      </w:r>
      <w:proofErr w:type="spellStart"/>
      <w:r>
        <w:t>erkanntnuß</w:t>
      </w:r>
      <w:proofErr w:type="spellEnd"/>
      <w:r>
        <w:t xml:space="preserve"> der </w:t>
      </w:r>
      <w:proofErr w:type="spellStart"/>
      <w:r>
        <w:t>sünden</w:t>
      </w:r>
      <w:proofErr w:type="spellEnd"/>
      <w:r>
        <w:t xml:space="preserve">? </w:t>
      </w:r>
    </w:p>
    <w:p w14:paraId="16FAE178" w14:textId="77777777" w:rsidR="00EB3C2B" w:rsidRDefault="00EB3C2B" w:rsidP="00EB3C2B">
      <w:pPr>
        <w:pStyle w:val="StandardWeb"/>
      </w:pPr>
      <w:r>
        <w:t xml:space="preserve">A. Der </w:t>
      </w:r>
      <w:proofErr w:type="spellStart"/>
      <w:r>
        <w:t>sünden</w:t>
      </w:r>
      <w:proofErr w:type="spellEnd"/>
      <w:r>
        <w:t xml:space="preserve"> </w:t>
      </w:r>
      <w:proofErr w:type="spellStart"/>
      <w:r>
        <w:t>haß</w:t>
      </w:r>
      <w:proofErr w:type="spellEnd"/>
      <w:r>
        <w:t xml:space="preserve"> / </w:t>
      </w:r>
      <w:proofErr w:type="spellStart"/>
      <w:r>
        <w:t>tödtung</w:t>
      </w:r>
      <w:proofErr w:type="spellEnd"/>
      <w:r>
        <w:t xml:space="preserve"> deß alten </w:t>
      </w:r>
      <w:proofErr w:type="spellStart"/>
      <w:r>
        <w:t>menschen</w:t>
      </w:r>
      <w:proofErr w:type="spellEnd"/>
      <w:r>
        <w:t xml:space="preserve"> / </w:t>
      </w:r>
      <w:proofErr w:type="spellStart"/>
      <w:r>
        <w:t>vnd</w:t>
      </w:r>
      <w:proofErr w:type="spellEnd"/>
      <w:r>
        <w:t xml:space="preserve"> ein </w:t>
      </w:r>
      <w:proofErr w:type="spellStart"/>
      <w:r>
        <w:t>new</w:t>
      </w:r>
      <w:proofErr w:type="spellEnd"/>
      <w:r>
        <w:t xml:space="preserve"> leben. Da denn entspringt der streit wider </w:t>
      </w:r>
      <w:proofErr w:type="spellStart"/>
      <w:r>
        <w:t>dz</w:t>
      </w:r>
      <w:proofErr w:type="spellEnd"/>
      <w:r>
        <w:t xml:space="preserve"> </w:t>
      </w:r>
      <w:proofErr w:type="spellStart"/>
      <w:r>
        <w:t>fleisch</w:t>
      </w:r>
      <w:proofErr w:type="spellEnd"/>
      <w:r>
        <w:t xml:space="preserve"> / die </w:t>
      </w:r>
      <w:proofErr w:type="spellStart"/>
      <w:r>
        <w:t>welt</w:t>
      </w:r>
      <w:proofErr w:type="spellEnd"/>
      <w:r>
        <w:t xml:space="preserve"> / </w:t>
      </w:r>
      <w:proofErr w:type="spellStart"/>
      <w:r>
        <w:t>vnd</w:t>
      </w:r>
      <w:proofErr w:type="spellEnd"/>
      <w:r>
        <w:t xml:space="preserve"> den </w:t>
      </w:r>
      <w:proofErr w:type="spellStart"/>
      <w:r>
        <w:t>Teuffel</w:t>
      </w:r>
      <w:proofErr w:type="spellEnd"/>
      <w:r>
        <w:t xml:space="preserve">. Der Apostel bewaffnet </w:t>
      </w:r>
      <w:proofErr w:type="spellStart"/>
      <w:r>
        <w:t>vns</w:t>
      </w:r>
      <w:proofErr w:type="spellEnd"/>
      <w:r>
        <w:t xml:space="preserve"> in diesem streit / an die Ephes. </w:t>
      </w:r>
      <w:proofErr w:type="spellStart"/>
      <w:r>
        <w:t>cap</w:t>
      </w:r>
      <w:proofErr w:type="spellEnd"/>
      <w:r>
        <w:t xml:space="preserve">. 6. </w:t>
      </w:r>
      <w:proofErr w:type="spellStart"/>
      <w:r>
        <w:t>Darumb</w:t>
      </w:r>
      <w:proofErr w:type="spellEnd"/>
      <w:r>
        <w:t xml:space="preserve"> ist es </w:t>
      </w:r>
      <w:proofErr w:type="spellStart"/>
      <w:r>
        <w:t>wol</w:t>
      </w:r>
      <w:proofErr w:type="spellEnd"/>
      <w:r>
        <w:t xml:space="preserve"> </w:t>
      </w:r>
      <w:proofErr w:type="spellStart"/>
      <w:r>
        <w:t>geredt</w:t>
      </w:r>
      <w:proofErr w:type="spellEnd"/>
      <w:r>
        <w:t xml:space="preserve"> / Das Christlich leben sey ein </w:t>
      </w:r>
      <w:proofErr w:type="spellStart"/>
      <w:r>
        <w:t>jmmerwerender</w:t>
      </w:r>
      <w:proofErr w:type="spellEnd"/>
      <w:r>
        <w:t xml:space="preserve"> streit / </w:t>
      </w:r>
      <w:proofErr w:type="spellStart"/>
      <w:r>
        <w:t>vnd</w:t>
      </w:r>
      <w:proofErr w:type="spellEnd"/>
      <w:r>
        <w:t xml:space="preserve"> </w:t>
      </w:r>
      <w:proofErr w:type="spellStart"/>
      <w:r>
        <w:t>busse</w:t>
      </w:r>
      <w:proofErr w:type="spellEnd"/>
      <w:r>
        <w:t xml:space="preserve">. </w:t>
      </w:r>
      <w:proofErr w:type="spellStart"/>
      <w:r>
        <w:t>Diß</w:t>
      </w:r>
      <w:proofErr w:type="spellEnd"/>
      <w:r>
        <w:t xml:space="preserve"> ist </w:t>
      </w:r>
      <w:proofErr w:type="spellStart"/>
      <w:r>
        <w:t>dz</w:t>
      </w:r>
      <w:proofErr w:type="spellEnd"/>
      <w:r>
        <w:t xml:space="preserve"> </w:t>
      </w:r>
      <w:proofErr w:type="spellStart"/>
      <w:r>
        <w:t>ampt</w:t>
      </w:r>
      <w:proofErr w:type="spellEnd"/>
      <w:r>
        <w:t xml:space="preserve"> aller </w:t>
      </w:r>
      <w:proofErr w:type="spellStart"/>
      <w:r>
        <w:t>getaufften</w:t>
      </w:r>
      <w:proofErr w:type="spellEnd"/>
      <w:r>
        <w:t xml:space="preserve"> / </w:t>
      </w:r>
      <w:proofErr w:type="spellStart"/>
      <w:r>
        <w:t>dz</w:t>
      </w:r>
      <w:proofErr w:type="spellEnd"/>
      <w:r>
        <w:t xml:space="preserve"> ist </w:t>
      </w:r>
      <w:proofErr w:type="spellStart"/>
      <w:r>
        <w:t>vnser</w:t>
      </w:r>
      <w:proofErr w:type="spellEnd"/>
      <w:r>
        <w:t xml:space="preserve"> aller / dessen wir </w:t>
      </w:r>
      <w:proofErr w:type="spellStart"/>
      <w:r>
        <w:t>offt</w:t>
      </w:r>
      <w:proofErr w:type="spellEnd"/>
      <w:r>
        <w:t xml:space="preserve"> sollen erinnert werden. Von dem H. </w:t>
      </w:r>
      <w:proofErr w:type="spellStart"/>
      <w:r>
        <w:t>Nachtmal</w:t>
      </w:r>
      <w:proofErr w:type="spellEnd"/>
      <w:r>
        <w:t xml:space="preserve"> deß Herren. </w:t>
      </w:r>
    </w:p>
    <w:p w14:paraId="31A87716" w14:textId="77777777" w:rsidR="00EB3C2B" w:rsidRDefault="00EB3C2B" w:rsidP="00EB3C2B">
      <w:pPr>
        <w:pStyle w:val="StandardWeb"/>
      </w:pPr>
      <w:r>
        <w:t xml:space="preserve">F. Was ist das </w:t>
      </w:r>
      <w:proofErr w:type="spellStart"/>
      <w:r>
        <w:t>Nachtmal</w:t>
      </w:r>
      <w:proofErr w:type="spellEnd"/>
      <w:r>
        <w:t xml:space="preserve"> deß Herren? </w:t>
      </w:r>
    </w:p>
    <w:p w14:paraId="26ED4D34" w14:textId="77777777" w:rsidR="00EB3C2B" w:rsidRDefault="00EB3C2B" w:rsidP="00EB3C2B">
      <w:pPr>
        <w:pStyle w:val="StandardWeb"/>
      </w:pPr>
      <w:r>
        <w:t xml:space="preserve">A. Es ist ein Heilige </w:t>
      </w:r>
      <w:proofErr w:type="spellStart"/>
      <w:r>
        <w:t>handlung</w:t>
      </w:r>
      <w:proofErr w:type="spellEnd"/>
      <w:r>
        <w:t xml:space="preserve"> / oder ein Sacrament von Christo </w:t>
      </w:r>
      <w:proofErr w:type="spellStart"/>
      <w:r>
        <w:t>vnserem</w:t>
      </w:r>
      <w:proofErr w:type="spellEnd"/>
      <w:r>
        <w:t xml:space="preserve"> Herrn eingesetzt: in dem er </w:t>
      </w:r>
      <w:proofErr w:type="spellStart"/>
      <w:r>
        <w:t>brot</w:t>
      </w:r>
      <w:proofErr w:type="spellEnd"/>
      <w:r>
        <w:t xml:space="preserve"> </w:t>
      </w:r>
      <w:proofErr w:type="spellStart"/>
      <w:r>
        <w:t>vnd</w:t>
      </w:r>
      <w:proofErr w:type="spellEnd"/>
      <w:r>
        <w:t xml:space="preserve"> wein zu einer </w:t>
      </w:r>
      <w:proofErr w:type="spellStart"/>
      <w:r>
        <w:t>Heyligen</w:t>
      </w:r>
      <w:proofErr w:type="spellEnd"/>
      <w:r>
        <w:t xml:space="preserve"> </w:t>
      </w:r>
      <w:proofErr w:type="spellStart"/>
      <w:r>
        <w:t>malzeit</w:t>
      </w:r>
      <w:proofErr w:type="spellEnd"/>
      <w:r>
        <w:t xml:space="preserve"> darstellt / </w:t>
      </w:r>
      <w:proofErr w:type="spellStart"/>
      <w:r>
        <w:t>vnd</w:t>
      </w:r>
      <w:proofErr w:type="spellEnd"/>
      <w:r>
        <w:t xml:space="preserve"> bezeuget / daß er </w:t>
      </w:r>
      <w:proofErr w:type="spellStart"/>
      <w:r>
        <w:t>vnser</w:t>
      </w:r>
      <w:proofErr w:type="spellEnd"/>
      <w:r>
        <w:t xml:space="preserve"> lebendig machende speise </w:t>
      </w:r>
      <w:proofErr w:type="spellStart"/>
      <w:r>
        <w:t>vnd</w:t>
      </w:r>
      <w:proofErr w:type="spellEnd"/>
      <w:r>
        <w:t xml:space="preserve"> </w:t>
      </w:r>
      <w:proofErr w:type="spellStart"/>
      <w:r>
        <w:t>tranck</w:t>
      </w:r>
      <w:proofErr w:type="spellEnd"/>
      <w:r>
        <w:t xml:space="preserve"> sey / als der sein leib </w:t>
      </w:r>
      <w:proofErr w:type="spellStart"/>
      <w:r>
        <w:t>vnd</w:t>
      </w:r>
      <w:proofErr w:type="spellEnd"/>
      <w:r>
        <w:t xml:space="preserve"> </w:t>
      </w:r>
      <w:proofErr w:type="spellStart"/>
      <w:r>
        <w:t>blut</w:t>
      </w:r>
      <w:proofErr w:type="spellEnd"/>
      <w:r>
        <w:t xml:space="preserve"> für </w:t>
      </w:r>
      <w:proofErr w:type="spellStart"/>
      <w:r>
        <w:t>vns</w:t>
      </w:r>
      <w:proofErr w:type="spellEnd"/>
      <w:r>
        <w:t xml:space="preserve"> in todt gegeben / daß wir </w:t>
      </w:r>
      <w:proofErr w:type="spellStart"/>
      <w:r>
        <w:t>jhn</w:t>
      </w:r>
      <w:proofErr w:type="spellEnd"/>
      <w:r>
        <w:t xml:space="preserve"> essen </w:t>
      </w:r>
      <w:proofErr w:type="spellStart"/>
      <w:r>
        <w:t>vnd</w:t>
      </w:r>
      <w:proofErr w:type="spellEnd"/>
      <w:r>
        <w:t xml:space="preserve"> </w:t>
      </w:r>
      <w:proofErr w:type="spellStart"/>
      <w:r>
        <w:t>trincken</w:t>
      </w:r>
      <w:proofErr w:type="spellEnd"/>
      <w:r>
        <w:t xml:space="preserve"> / </w:t>
      </w:r>
      <w:proofErr w:type="spellStart"/>
      <w:r>
        <w:t>vnd</w:t>
      </w:r>
      <w:proofErr w:type="spellEnd"/>
      <w:r>
        <w:t xml:space="preserve"> also </w:t>
      </w:r>
      <w:proofErr w:type="spellStart"/>
      <w:r>
        <w:t>jhn</w:t>
      </w:r>
      <w:proofErr w:type="spellEnd"/>
      <w:r>
        <w:t xml:space="preserve"> </w:t>
      </w:r>
      <w:proofErr w:type="spellStart"/>
      <w:r>
        <w:t>jhm</w:t>
      </w:r>
      <w:proofErr w:type="spellEnd"/>
      <w:r>
        <w:t xml:space="preserve"> leben / seines </w:t>
      </w:r>
      <w:proofErr w:type="spellStart"/>
      <w:r>
        <w:t>todts</w:t>
      </w:r>
      <w:proofErr w:type="spellEnd"/>
      <w:r>
        <w:t xml:space="preserve"> </w:t>
      </w:r>
      <w:proofErr w:type="spellStart"/>
      <w:r>
        <w:t>vnd</w:t>
      </w:r>
      <w:proofErr w:type="spellEnd"/>
      <w:r>
        <w:t xml:space="preserve"> </w:t>
      </w:r>
      <w:proofErr w:type="spellStart"/>
      <w:r>
        <w:t>vnser</w:t>
      </w:r>
      <w:proofErr w:type="spellEnd"/>
      <w:r>
        <w:t xml:space="preserve"> </w:t>
      </w:r>
      <w:proofErr w:type="spellStart"/>
      <w:r>
        <w:t>lebendigmachung</w:t>
      </w:r>
      <w:proofErr w:type="spellEnd"/>
      <w:r>
        <w:t xml:space="preserve"> da </w:t>
      </w:r>
      <w:proofErr w:type="spellStart"/>
      <w:r>
        <w:t>gedencken</w:t>
      </w:r>
      <w:proofErr w:type="spellEnd"/>
      <w:r>
        <w:t xml:space="preserve"> / </w:t>
      </w:r>
      <w:proofErr w:type="spellStart"/>
      <w:r>
        <w:t>jhme</w:t>
      </w:r>
      <w:proofErr w:type="spellEnd"/>
      <w:r>
        <w:t xml:space="preserve"> </w:t>
      </w:r>
      <w:proofErr w:type="spellStart"/>
      <w:r>
        <w:t>danck</w:t>
      </w:r>
      <w:proofErr w:type="spellEnd"/>
      <w:r>
        <w:t xml:space="preserve"> sagen / </w:t>
      </w:r>
      <w:proofErr w:type="spellStart"/>
      <w:r>
        <w:t>vnd</w:t>
      </w:r>
      <w:proofErr w:type="spellEnd"/>
      <w:r>
        <w:t xml:space="preserve"> </w:t>
      </w:r>
      <w:proofErr w:type="spellStart"/>
      <w:r>
        <w:t>vns</w:t>
      </w:r>
      <w:proofErr w:type="spellEnd"/>
      <w:r>
        <w:t xml:space="preserve"> mit einem Gottseligen leben behalten in der </w:t>
      </w:r>
      <w:proofErr w:type="spellStart"/>
      <w:r>
        <w:t>einigkeit</w:t>
      </w:r>
      <w:proofErr w:type="spellEnd"/>
      <w:r>
        <w:t xml:space="preserve"> deß Geistlichen </w:t>
      </w:r>
      <w:proofErr w:type="spellStart"/>
      <w:r>
        <w:t>leibs</w:t>
      </w:r>
      <w:proofErr w:type="spellEnd"/>
      <w:r>
        <w:t xml:space="preserve"> Christi / </w:t>
      </w:r>
      <w:proofErr w:type="spellStart"/>
      <w:r>
        <w:t>vnd</w:t>
      </w:r>
      <w:proofErr w:type="spellEnd"/>
      <w:r>
        <w:t xml:space="preserve"> </w:t>
      </w:r>
      <w:proofErr w:type="spellStart"/>
      <w:r>
        <w:t>vnseren</w:t>
      </w:r>
      <w:proofErr w:type="spellEnd"/>
      <w:r>
        <w:t xml:space="preserve"> </w:t>
      </w:r>
      <w:proofErr w:type="spellStart"/>
      <w:r>
        <w:t>nechsten</w:t>
      </w:r>
      <w:proofErr w:type="spellEnd"/>
      <w:r>
        <w:t xml:space="preserve"> lieben. </w:t>
      </w:r>
    </w:p>
    <w:p w14:paraId="78B77EEE" w14:textId="77777777" w:rsidR="00EB3C2B" w:rsidRDefault="00EB3C2B" w:rsidP="00EB3C2B">
      <w:pPr>
        <w:pStyle w:val="StandardWeb"/>
      </w:pPr>
      <w:r>
        <w:t xml:space="preserve">F. </w:t>
      </w:r>
      <w:proofErr w:type="spellStart"/>
      <w:r>
        <w:t>Wirdt</w:t>
      </w:r>
      <w:proofErr w:type="spellEnd"/>
      <w:r>
        <w:t xml:space="preserve"> das </w:t>
      </w:r>
      <w:proofErr w:type="spellStart"/>
      <w:r>
        <w:t>brot</w:t>
      </w:r>
      <w:proofErr w:type="spellEnd"/>
      <w:r>
        <w:t xml:space="preserve"> </w:t>
      </w:r>
      <w:proofErr w:type="spellStart"/>
      <w:r>
        <w:t>vnd</w:t>
      </w:r>
      <w:proofErr w:type="spellEnd"/>
      <w:r>
        <w:t xml:space="preserve"> der wein in den leib </w:t>
      </w:r>
      <w:proofErr w:type="spellStart"/>
      <w:r>
        <w:t>vnnd</w:t>
      </w:r>
      <w:proofErr w:type="spellEnd"/>
      <w:r>
        <w:t xml:space="preserve"> in das </w:t>
      </w:r>
      <w:proofErr w:type="spellStart"/>
      <w:r>
        <w:t>blut</w:t>
      </w:r>
      <w:proofErr w:type="spellEnd"/>
      <w:r>
        <w:t xml:space="preserve"> Christi </w:t>
      </w:r>
      <w:proofErr w:type="spellStart"/>
      <w:r>
        <w:t>verwandlet</w:t>
      </w:r>
      <w:proofErr w:type="spellEnd"/>
      <w:r>
        <w:t xml:space="preserve">? </w:t>
      </w:r>
    </w:p>
    <w:p w14:paraId="328D75C2" w14:textId="77777777" w:rsidR="00EB3C2B" w:rsidRDefault="00EB3C2B" w:rsidP="00EB3C2B">
      <w:pPr>
        <w:pStyle w:val="StandardWeb"/>
      </w:pPr>
      <w:r>
        <w:t xml:space="preserve">A. Nein: Denn wenn sie </w:t>
      </w:r>
      <w:proofErr w:type="spellStart"/>
      <w:r>
        <w:t>verwandlet</w:t>
      </w:r>
      <w:proofErr w:type="spellEnd"/>
      <w:r>
        <w:t xml:space="preserve"> würden: so wer jetzt kein wesen mehr deß </w:t>
      </w:r>
      <w:proofErr w:type="spellStart"/>
      <w:r>
        <w:t>brots</w:t>
      </w:r>
      <w:proofErr w:type="spellEnd"/>
      <w:r>
        <w:t xml:space="preserve"> </w:t>
      </w:r>
      <w:proofErr w:type="spellStart"/>
      <w:r>
        <w:t>vnd</w:t>
      </w:r>
      <w:proofErr w:type="spellEnd"/>
      <w:r>
        <w:t xml:space="preserve"> deß </w:t>
      </w:r>
      <w:proofErr w:type="spellStart"/>
      <w:r>
        <w:t>weins</w:t>
      </w:r>
      <w:proofErr w:type="spellEnd"/>
      <w:r>
        <w:t xml:space="preserve"> / </w:t>
      </w:r>
      <w:proofErr w:type="spellStart"/>
      <w:r>
        <w:t>vnd</w:t>
      </w:r>
      <w:proofErr w:type="spellEnd"/>
      <w:r>
        <w:t xml:space="preserve"> wer da nichts mehr </w:t>
      </w:r>
      <w:proofErr w:type="spellStart"/>
      <w:r>
        <w:t>vberig</w:t>
      </w:r>
      <w:proofErr w:type="spellEnd"/>
      <w:r>
        <w:t xml:space="preserve"> denn allein </w:t>
      </w:r>
      <w:proofErr w:type="spellStart"/>
      <w:r>
        <w:t>dz</w:t>
      </w:r>
      <w:proofErr w:type="spellEnd"/>
      <w:r>
        <w:t xml:space="preserve"> wesen deß </w:t>
      </w:r>
      <w:proofErr w:type="spellStart"/>
      <w:r>
        <w:t>leibs</w:t>
      </w:r>
      <w:proofErr w:type="spellEnd"/>
      <w:r>
        <w:t xml:space="preserve"> </w:t>
      </w:r>
      <w:proofErr w:type="spellStart"/>
      <w:r>
        <w:t>vnd</w:t>
      </w:r>
      <w:proofErr w:type="spellEnd"/>
      <w:r>
        <w:t xml:space="preserve"> </w:t>
      </w:r>
      <w:proofErr w:type="spellStart"/>
      <w:r>
        <w:t>bluts</w:t>
      </w:r>
      <w:proofErr w:type="spellEnd"/>
      <w:r>
        <w:t xml:space="preserve"> Christi. Aber also wer es kein Sacrament welches </w:t>
      </w:r>
      <w:proofErr w:type="spellStart"/>
      <w:r>
        <w:t>auß</w:t>
      </w:r>
      <w:proofErr w:type="spellEnd"/>
      <w:r>
        <w:t xml:space="preserve"> </w:t>
      </w:r>
      <w:proofErr w:type="spellStart"/>
      <w:r>
        <w:t>zweyen</w:t>
      </w:r>
      <w:proofErr w:type="spellEnd"/>
      <w:r>
        <w:t xml:space="preserve"> dingen bestehet / nemlich </w:t>
      </w:r>
      <w:proofErr w:type="spellStart"/>
      <w:r>
        <w:t>auß</w:t>
      </w:r>
      <w:proofErr w:type="spellEnd"/>
      <w:r>
        <w:t xml:space="preserve"> den </w:t>
      </w:r>
      <w:proofErr w:type="spellStart"/>
      <w:r>
        <w:t>zeichen</w:t>
      </w:r>
      <w:proofErr w:type="spellEnd"/>
      <w:r>
        <w:t xml:space="preserve"> </w:t>
      </w:r>
      <w:proofErr w:type="spellStart"/>
      <w:r>
        <w:t>vnd</w:t>
      </w:r>
      <w:proofErr w:type="spellEnd"/>
      <w:r>
        <w:t xml:space="preserve"> </w:t>
      </w:r>
      <w:proofErr w:type="spellStart"/>
      <w:r>
        <w:t>auß</w:t>
      </w:r>
      <w:proofErr w:type="spellEnd"/>
      <w:r>
        <w:t xml:space="preserve"> den verzeichneten. </w:t>
      </w:r>
    </w:p>
    <w:p w14:paraId="77EB72B5" w14:textId="77777777" w:rsidR="00EB3C2B" w:rsidRDefault="00EB3C2B" w:rsidP="00EB3C2B">
      <w:pPr>
        <w:pStyle w:val="StandardWeb"/>
      </w:pPr>
      <w:r>
        <w:t xml:space="preserve">F. Warum </w:t>
      </w:r>
      <w:proofErr w:type="spellStart"/>
      <w:r>
        <w:t>hatt</w:t>
      </w:r>
      <w:proofErr w:type="spellEnd"/>
      <w:r>
        <w:t xml:space="preserve"> denn der Herr / als er das </w:t>
      </w:r>
      <w:proofErr w:type="spellStart"/>
      <w:r>
        <w:t>brot</w:t>
      </w:r>
      <w:proofErr w:type="spellEnd"/>
      <w:r>
        <w:t xml:space="preserve"> genommen / gesprochen. Das ist mein leib? </w:t>
      </w:r>
    </w:p>
    <w:p w14:paraId="1E9C84CA" w14:textId="77777777" w:rsidR="00EB3C2B" w:rsidRDefault="00EB3C2B" w:rsidP="00EB3C2B">
      <w:pPr>
        <w:pStyle w:val="StandardWeb"/>
      </w:pPr>
      <w:r>
        <w:t xml:space="preserve">A. </w:t>
      </w:r>
      <w:proofErr w:type="spellStart"/>
      <w:r>
        <w:t>Diß</w:t>
      </w:r>
      <w:proofErr w:type="spellEnd"/>
      <w:r>
        <w:t xml:space="preserve"> ist ein </w:t>
      </w:r>
      <w:proofErr w:type="spellStart"/>
      <w:r>
        <w:t>Sacramentliche</w:t>
      </w:r>
      <w:proofErr w:type="spellEnd"/>
      <w:r>
        <w:t xml:space="preserve"> rede. Denn die </w:t>
      </w:r>
      <w:proofErr w:type="spellStart"/>
      <w:r>
        <w:t>zeichen</w:t>
      </w:r>
      <w:proofErr w:type="spellEnd"/>
      <w:r>
        <w:t xml:space="preserve"> empfangen den </w:t>
      </w:r>
      <w:proofErr w:type="spellStart"/>
      <w:r>
        <w:t>namen</w:t>
      </w:r>
      <w:proofErr w:type="spellEnd"/>
      <w:r>
        <w:t xml:space="preserve"> der verzeichneten dingen: nicht daß sie </w:t>
      </w:r>
      <w:proofErr w:type="spellStart"/>
      <w:r>
        <w:t>jres</w:t>
      </w:r>
      <w:proofErr w:type="spellEnd"/>
      <w:r>
        <w:t xml:space="preserve"> </w:t>
      </w:r>
      <w:proofErr w:type="spellStart"/>
      <w:r>
        <w:t>wesens</w:t>
      </w:r>
      <w:proofErr w:type="spellEnd"/>
      <w:r>
        <w:t xml:space="preserve"> halben eben das seyen / das sie </w:t>
      </w:r>
      <w:proofErr w:type="spellStart"/>
      <w:r>
        <w:t>genennt</w:t>
      </w:r>
      <w:proofErr w:type="spellEnd"/>
      <w:r>
        <w:t xml:space="preserve"> werden / sondern weil sie </w:t>
      </w:r>
      <w:proofErr w:type="spellStart"/>
      <w:r>
        <w:t>warzeichen</w:t>
      </w:r>
      <w:proofErr w:type="spellEnd"/>
      <w:r>
        <w:t xml:space="preserve"> </w:t>
      </w:r>
      <w:proofErr w:type="spellStart"/>
      <w:r>
        <w:t>vnd</w:t>
      </w:r>
      <w:proofErr w:type="spellEnd"/>
      <w:r>
        <w:t xml:space="preserve"> </w:t>
      </w:r>
      <w:proofErr w:type="spellStart"/>
      <w:r>
        <w:t>siegel</w:t>
      </w:r>
      <w:proofErr w:type="spellEnd"/>
      <w:r>
        <w:t xml:space="preserve"> sind deß </w:t>
      </w:r>
      <w:proofErr w:type="spellStart"/>
      <w:r>
        <w:t>leibs</w:t>
      </w:r>
      <w:proofErr w:type="spellEnd"/>
      <w:r>
        <w:t xml:space="preserve"> </w:t>
      </w:r>
      <w:proofErr w:type="spellStart"/>
      <w:r>
        <w:t>vnd</w:t>
      </w:r>
      <w:proofErr w:type="spellEnd"/>
      <w:r>
        <w:t xml:space="preserve"> </w:t>
      </w:r>
      <w:proofErr w:type="spellStart"/>
      <w:r>
        <w:t>bluts</w:t>
      </w:r>
      <w:proofErr w:type="spellEnd"/>
      <w:r>
        <w:t xml:space="preserve"> deß Herren. Denn also </w:t>
      </w:r>
      <w:proofErr w:type="spellStart"/>
      <w:r>
        <w:t>wirdt</w:t>
      </w:r>
      <w:proofErr w:type="spellEnd"/>
      <w:r>
        <w:t xml:space="preserve"> die </w:t>
      </w:r>
      <w:proofErr w:type="spellStart"/>
      <w:r>
        <w:t>beschneidung</w:t>
      </w:r>
      <w:proofErr w:type="spellEnd"/>
      <w:r>
        <w:t xml:space="preserve"> der </w:t>
      </w:r>
      <w:proofErr w:type="spellStart"/>
      <w:r>
        <w:t>bund</w:t>
      </w:r>
      <w:proofErr w:type="spellEnd"/>
      <w:r>
        <w:t xml:space="preserve"> / das </w:t>
      </w:r>
      <w:proofErr w:type="spellStart"/>
      <w:r>
        <w:t>Osterlamb</w:t>
      </w:r>
      <w:proofErr w:type="spellEnd"/>
      <w:r>
        <w:t xml:space="preserve"> der </w:t>
      </w:r>
      <w:proofErr w:type="spellStart"/>
      <w:r>
        <w:t>vberschritt</w:t>
      </w:r>
      <w:proofErr w:type="spellEnd"/>
      <w:r>
        <w:t xml:space="preserve"> / der </w:t>
      </w:r>
      <w:proofErr w:type="spellStart"/>
      <w:r>
        <w:t>Tauff</w:t>
      </w:r>
      <w:proofErr w:type="spellEnd"/>
      <w:r>
        <w:t xml:space="preserve"> die wider </w:t>
      </w:r>
      <w:proofErr w:type="spellStart"/>
      <w:r>
        <w:t>geburt</w:t>
      </w:r>
      <w:proofErr w:type="spellEnd"/>
      <w:r>
        <w:t xml:space="preserve"> </w:t>
      </w:r>
      <w:proofErr w:type="spellStart"/>
      <w:r>
        <w:t>genennt</w:t>
      </w:r>
      <w:proofErr w:type="spellEnd"/>
      <w:r>
        <w:t xml:space="preserve">. </w:t>
      </w:r>
    </w:p>
    <w:p w14:paraId="759EF6BF" w14:textId="77777777" w:rsidR="00EB3C2B" w:rsidRDefault="00EB3C2B" w:rsidP="00EB3C2B">
      <w:pPr>
        <w:pStyle w:val="StandardWeb"/>
      </w:pPr>
      <w:r>
        <w:t xml:space="preserve">F. So nun das </w:t>
      </w:r>
      <w:proofErr w:type="spellStart"/>
      <w:r>
        <w:t>brot</w:t>
      </w:r>
      <w:proofErr w:type="spellEnd"/>
      <w:r>
        <w:t xml:space="preserve"> </w:t>
      </w:r>
      <w:proofErr w:type="spellStart"/>
      <w:r>
        <w:t>vnd</w:t>
      </w:r>
      <w:proofErr w:type="spellEnd"/>
      <w:r>
        <w:t xml:space="preserve"> der wein nicht eben nach der </w:t>
      </w:r>
      <w:proofErr w:type="spellStart"/>
      <w:r>
        <w:t>substantz</w:t>
      </w:r>
      <w:proofErr w:type="spellEnd"/>
      <w:r>
        <w:t xml:space="preserve"> das </w:t>
      </w:r>
      <w:proofErr w:type="spellStart"/>
      <w:r>
        <w:t>seind</w:t>
      </w:r>
      <w:proofErr w:type="spellEnd"/>
      <w:r>
        <w:t xml:space="preserve"> / das sie </w:t>
      </w:r>
      <w:proofErr w:type="spellStart"/>
      <w:r>
        <w:t>genennt</w:t>
      </w:r>
      <w:proofErr w:type="spellEnd"/>
      <w:r>
        <w:t xml:space="preserve"> werden / nemlich der leib </w:t>
      </w:r>
      <w:proofErr w:type="spellStart"/>
      <w:r>
        <w:t>vnnd</w:t>
      </w:r>
      <w:proofErr w:type="spellEnd"/>
      <w:r>
        <w:t xml:space="preserve"> das </w:t>
      </w:r>
      <w:proofErr w:type="spellStart"/>
      <w:r>
        <w:t>blut</w:t>
      </w:r>
      <w:proofErr w:type="spellEnd"/>
      <w:r>
        <w:t xml:space="preserve"> deß Herren selbst / sondern die </w:t>
      </w:r>
      <w:proofErr w:type="spellStart"/>
      <w:r>
        <w:t>zeichen</w:t>
      </w:r>
      <w:proofErr w:type="spellEnd"/>
      <w:r>
        <w:t xml:space="preserve"> bleiben in </w:t>
      </w:r>
      <w:proofErr w:type="spellStart"/>
      <w:r>
        <w:t>jhrem</w:t>
      </w:r>
      <w:proofErr w:type="spellEnd"/>
      <w:r>
        <w:t xml:space="preserve"> wesen: empfangen wir denn nichts anders im </w:t>
      </w:r>
      <w:proofErr w:type="spellStart"/>
      <w:r>
        <w:t>Nachtmal</w:t>
      </w:r>
      <w:proofErr w:type="spellEnd"/>
      <w:r>
        <w:t xml:space="preserve"> / als ein </w:t>
      </w:r>
      <w:proofErr w:type="spellStart"/>
      <w:r>
        <w:t>lähr</w:t>
      </w:r>
      <w:proofErr w:type="spellEnd"/>
      <w:r>
        <w:t xml:space="preserve"> </w:t>
      </w:r>
      <w:proofErr w:type="spellStart"/>
      <w:r>
        <w:t>zeichen</w:t>
      </w:r>
      <w:proofErr w:type="spellEnd"/>
      <w:r>
        <w:t xml:space="preserve"> / nemlich </w:t>
      </w:r>
      <w:proofErr w:type="spellStart"/>
      <w:r>
        <w:t>brot</w:t>
      </w:r>
      <w:proofErr w:type="spellEnd"/>
      <w:r>
        <w:t xml:space="preserve"> </w:t>
      </w:r>
      <w:proofErr w:type="spellStart"/>
      <w:r>
        <w:t>vnd</w:t>
      </w:r>
      <w:proofErr w:type="spellEnd"/>
      <w:r>
        <w:t xml:space="preserve"> wein? </w:t>
      </w:r>
    </w:p>
    <w:p w14:paraId="6E6CF485" w14:textId="77777777" w:rsidR="00EB3C2B" w:rsidRDefault="00EB3C2B" w:rsidP="00EB3C2B">
      <w:pPr>
        <w:pStyle w:val="StandardWeb"/>
      </w:pPr>
      <w:r>
        <w:t xml:space="preserve">A. </w:t>
      </w:r>
      <w:proofErr w:type="spellStart"/>
      <w:r>
        <w:t>Diß</w:t>
      </w:r>
      <w:proofErr w:type="spellEnd"/>
      <w:r>
        <w:t xml:space="preserve"> </w:t>
      </w:r>
      <w:proofErr w:type="spellStart"/>
      <w:r>
        <w:t>were</w:t>
      </w:r>
      <w:proofErr w:type="spellEnd"/>
      <w:r>
        <w:t xml:space="preserve"> wider die </w:t>
      </w:r>
      <w:proofErr w:type="spellStart"/>
      <w:r>
        <w:t>art</w:t>
      </w:r>
      <w:proofErr w:type="spellEnd"/>
      <w:r>
        <w:t xml:space="preserve"> der Sacramenten. Die </w:t>
      </w:r>
      <w:proofErr w:type="spellStart"/>
      <w:r>
        <w:t>glaubigen</w:t>
      </w:r>
      <w:proofErr w:type="spellEnd"/>
      <w:r>
        <w:t xml:space="preserve"> / so das </w:t>
      </w:r>
      <w:proofErr w:type="spellStart"/>
      <w:r>
        <w:t>Nachtmal</w:t>
      </w:r>
      <w:proofErr w:type="spellEnd"/>
      <w:r>
        <w:t xml:space="preserve"> gebrauchen / empfangen zwar mit dem munde </w:t>
      </w:r>
      <w:proofErr w:type="spellStart"/>
      <w:r>
        <w:t>brot</w:t>
      </w:r>
      <w:proofErr w:type="spellEnd"/>
      <w:r>
        <w:t xml:space="preserve"> </w:t>
      </w:r>
      <w:proofErr w:type="spellStart"/>
      <w:r>
        <w:t>vnd</w:t>
      </w:r>
      <w:proofErr w:type="spellEnd"/>
      <w:r>
        <w:t xml:space="preserve"> wein als </w:t>
      </w:r>
      <w:proofErr w:type="spellStart"/>
      <w:r>
        <w:t>Heylige</w:t>
      </w:r>
      <w:proofErr w:type="spellEnd"/>
      <w:r>
        <w:t xml:space="preserve"> </w:t>
      </w:r>
      <w:proofErr w:type="spellStart"/>
      <w:r>
        <w:t>warzeichen</w:t>
      </w:r>
      <w:proofErr w:type="spellEnd"/>
      <w:r>
        <w:t xml:space="preserve"> / aber herzwischen empfangen sie auch mit dem munde deß </w:t>
      </w:r>
      <w:proofErr w:type="spellStart"/>
      <w:r>
        <w:t>gemüts</w:t>
      </w:r>
      <w:proofErr w:type="spellEnd"/>
      <w:r>
        <w:t xml:space="preserve"> / das ist / mit dem glauben auch den leib </w:t>
      </w:r>
      <w:proofErr w:type="spellStart"/>
      <w:r>
        <w:t>vnnd</w:t>
      </w:r>
      <w:proofErr w:type="spellEnd"/>
      <w:r>
        <w:t xml:space="preserve"> das </w:t>
      </w:r>
      <w:proofErr w:type="spellStart"/>
      <w:r>
        <w:t>blut</w:t>
      </w:r>
      <w:proofErr w:type="spellEnd"/>
      <w:r>
        <w:t xml:space="preserve"> deß Herren selbst. Denn wie das </w:t>
      </w:r>
      <w:proofErr w:type="spellStart"/>
      <w:r>
        <w:t>brot</w:t>
      </w:r>
      <w:proofErr w:type="spellEnd"/>
      <w:r>
        <w:t xml:space="preserve"> den leib </w:t>
      </w:r>
      <w:proofErr w:type="spellStart"/>
      <w:r>
        <w:t>speißt</w:t>
      </w:r>
      <w:proofErr w:type="spellEnd"/>
      <w:r>
        <w:t xml:space="preserve"> / der wein das </w:t>
      </w:r>
      <w:proofErr w:type="spellStart"/>
      <w:r>
        <w:t>gemüt</w:t>
      </w:r>
      <w:proofErr w:type="spellEnd"/>
      <w:r>
        <w:t xml:space="preserve"> </w:t>
      </w:r>
      <w:proofErr w:type="spellStart"/>
      <w:r>
        <w:t>erfrewet</w:t>
      </w:r>
      <w:proofErr w:type="spellEnd"/>
      <w:r>
        <w:t xml:space="preserve"> / so </w:t>
      </w:r>
      <w:proofErr w:type="spellStart"/>
      <w:r>
        <w:t>mann</w:t>
      </w:r>
      <w:proofErr w:type="spellEnd"/>
      <w:r>
        <w:t xml:space="preserve"> sie isset </w:t>
      </w:r>
      <w:proofErr w:type="spellStart"/>
      <w:r>
        <w:t>vnd</w:t>
      </w:r>
      <w:proofErr w:type="spellEnd"/>
      <w:r>
        <w:t xml:space="preserve"> </w:t>
      </w:r>
      <w:proofErr w:type="spellStart"/>
      <w:r>
        <w:t>trincket</w:t>
      </w:r>
      <w:proofErr w:type="spellEnd"/>
      <w:r>
        <w:t xml:space="preserve">: also wenn der hingegeben leib </w:t>
      </w:r>
      <w:proofErr w:type="spellStart"/>
      <w:r>
        <w:t>vnd</w:t>
      </w:r>
      <w:proofErr w:type="spellEnd"/>
      <w:r>
        <w:t xml:space="preserve"> das vergossen </w:t>
      </w:r>
      <w:proofErr w:type="spellStart"/>
      <w:r>
        <w:t>blut</w:t>
      </w:r>
      <w:proofErr w:type="spellEnd"/>
      <w:r>
        <w:t xml:space="preserve"> Christi mit glauben empfangen werden / so machen sie lebendig </w:t>
      </w:r>
      <w:proofErr w:type="spellStart"/>
      <w:r>
        <w:t>vnd</w:t>
      </w:r>
      <w:proofErr w:type="spellEnd"/>
      <w:r>
        <w:t xml:space="preserve"> </w:t>
      </w:r>
      <w:proofErr w:type="spellStart"/>
      <w:r>
        <w:t>erfrewen</w:t>
      </w:r>
      <w:proofErr w:type="spellEnd"/>
      <w:r>
        <w:t xml:space="preserve"> </w:t>
      </w:r>
      <w:proofErr w:type="spellStart"/>
      <w:r>
        <w:t>vnsere</w:t>
      </w:r>
      <w:proofErr w:type="spellEnd"/>
      <w:r>
        <w:t xml:space="preserve"> </w:t>
      </w:r>
      <w:proofErr w:type="spellStart"/>
      <w:r>
        <w:t>seelen</w:t>
      </w:r>
      <w:proofErr w:type="spellEnd"/>
      <w:r>
        <w:t xml:space="preserve"> zum ewigen leben. </w:t>
      </w:r>
      <w:proofErr w:type="spellStart"/>
      <w:r>
        <w:t>Darumb</w:t>
      </w:r>
      <w:proofErr w:type="spellEnd"/>
      <w:r>
        <w:t xml:space="preserve"> denn der Herr eben diese </w:t>
      </w:r>
      <w:proofErr w:type="spellStart"/>
      <w:r>
        <w:t>zeichen</w:t>
      </w:r>
      <w:proofErr w:type="spellEnd"/>
      <w:r>
        <w:t xml:space="preserve"> verordnet / als die </w:t>
      </w:r>
      <w:proofErr w:type="spellStart"/>
      <w:r>
        <w:t>gemeldte</w:t>
      </w:r>
      <w:proofErr w:type="spellEnd"/>
      <w:r>
        <w:t xml:space="preserve"> </w:t>
      </w:r>
      <w:proofErr w:type="spellStart"/>
      <w:r>
        <w:t>geheimnußen</w:t>
      </w:r>
      <w:proofErr w:type="spellEnd"/>
      <w:r>
        <w:t xml:space="preserve"> an zu bilden / </w:t>
      </w:r>
      <w:proofErr w:type="spellStart"/>
      <w:r>
        <w:t>gantz</w:t>
      </w:r>
      <w:proofErr w:type="spellEnd"/>
      <w:r>
        <w:t xml:space="preserve"> bequem </w:t>
      </w:r>
      <w:proofErr w:type="spellStart"/>
      <w:r>
        <w:t>seind</w:t>
      </w:r>
      <w:proofErr w:type="spellEnd"/>
      <w:r>
        <w:t xml:space="preserve">. </w:t>
      </w:r>
    </w:p>
    <w:p w14:paraId="64ED8B53" w14:textId="77777777" w:rsidR="00EB3C2B" w:rsidRDefault="00EB3C2B" w:rsidP="00EB3C2B">
      <w:pPr>
        <w:pStyle w:val="StandardWeb"/>
      </w:pPr>
      <w:r>
        <w:t xml:space="preserve">F. Erklär noch besser / wie der wahr leib </w:t>
      </w:r>
      <w:proofErr w:type="spellStart"/>
      <w:r>
        <w:t>vnnd</w:t>
      </w:r>
      <w:proofErr w:type="spellEnd"/>
      <w:r>
        <w:t xml:space="preserve"> das wahr </w:t>
      </w:r>
      <w:proofErr w:type="spellStart"/>
      <w:r>
        <w:t>blut</w:t>
      </w:r>
      <w:proofErr w:type="spellEnd"/>
      <w:r>
        <w:t xml:space="preserve"> deß Herren von </w:t>
      </w:r>
      <w:proofErr w:type="spellStart"/>
      <w:r>
        <w:t>vns</w:t>
      </w:r>
      <w:proofErr w:type="spellEnd"/>
      <w:r>
        <w:t xml:space="preserve"> könne </w:t>
      </w:r>
      <w:proofErr w:type="spellStart"/>
      <w:r>
        <w:t>geessen</w:t>
      </w:r>
      <w:proofErr w:type="spellEnd"/>
      <w:r>
        <w:t xml:space="preserve"> </w:t>
      </w:r>
      <w:proofErr w:type="spellStart"/>
      <w:r>
        <w:t>vnd</w:t>
      </w:r>
      <w:proofErr w:type="spellEnd"/>
      <w:r>
        <w:t xml:space="preserve"> </w:t>
      </w:r>
      <w:proofErr w:type="spellStart"/>
      <w:r>
        <w:t>getruncken</w:t>
      </w:r>
      <w:proofErr w:type="spellEnd"/>
      <w:r>
        <w:t xml:space="preserve"> werden. </w:t>
      </w:r>
    </w:p>
    <w:p w14:paraId="0806D67B" w14:textId="77777777" w:rsidR="00EB3C2B" w:rsidRDefault="00EB3C2B" w:rsidP="00EB3C2B">
      <w:pPr>
        <w:pStyle w:val="StandardWeb"/>
      </w:pPr>
      <w:r>
        <w:t xml:space="preserve">A. Der für </w:t>
      </w:r>
      <w:proofErr w:type="spellStart"/>
      <w:r>
        <w:t>vns</w:t>
      </w:r>
      <w:proofErr w:type="spellEnd"/>
      <w:r>
        <w:t xml:space="preserve"> gelitten hat / von todten erstanden / gen </w:t>
      </w:r>
      <w:proofErr w:type="spellStart"/>
      <w:r>
        <w:t>himmel</w:t>
      </w:r>
      <w:proofErr w:type="spellEnd"/>
      <w:r>
        <w:t xml:space="preserve"> gefahren ist / sich gesetzt zu der rechten deß Vatters / </w:t>
      </w:r>
      <w:proofErr w:type="spellStart"/>
      <w:r>
        <w:t>vnd</w:t>
      </w:r>
      <w:proofErr w:type="spellEnd"/>
      <w:r>
        <w:t xml:space="preserve"> </w:t>
      </w:r>
      <w:proofErr w:type="spellStart"/>
      <w:r>
        <w:t>vns</w:t>
      </w:r>
      <w:proofErr w:type="spellEnd"/>
      <w:r>
        <w:t xml:space="preserve"> </w:t>
      </w:r>
      <w:proofErr w:type="spellStart"/>
      <w:r>
        <w:t>erlößt</w:t>
      </w:r>
      <w:proofErr w:type="spellEnd"/>
      <w:r>
        <w:t xml:space="preserve"> </w:t>
      </w:r>
      <w:proofErr w:type="spellStart"/>
      <w:r>
        <w:t>hatt</w:t>
      </w:r>
      <w:proofErr w:type="spellEnd"/>
      <w:r>
        <w:t xml:space="preserve"> / der gibt sich selbst durch seinen H. Geist </w:t>
      </w:r>
      <w:proofErr w:type="spellStart"/>
      <w:r>
        <w:t>vns</w:t>
      </w:r>
      <w:proofErr w:type="spellEnd"/>
      <w:r>
        <w:t xml:space="preserve"> zur lebendigmachenden speise </w:t>
      </w:r>
      <w:proofErr w:type="spellStart"/>
      <w:r>
        <w:t>vnd</w:t>
      </w:r>
      <w:proofErr w:type="spellEnd"/>
      <w:r>
        <w:t xml:space="preserve"> </w:t>
      </w:r>
      <w:proofErr w:type="spellStart"/>
      <w:r>
        <w:t>tranck</w:t>
      </w:r>
      <w:proofErr w:type="spellEnd"/>
      <w:r>
        <w:t xml:space="preserve">. Wir aber essen </w:t>
      </w:r>
      <w:proofErr w:type="spellStart"/>
      <w:r>
        <w:t>vnd</w:t>
      </w:r>
      <w:proofErr w:type="spellEnd"/>
      <w:r>
        <w:t xml:space="preserve"> </w:t>
      </w:r>
      <w:proofErr w:type="spellStart"/>
      <w:r>
        <w:t>trincken</w:t>
      </w:r>
      <w:proofErr w:type="spellEnd"/>
      <w:r>
        <w:t xml:space="preserve"> </w:t>
      </w:r>
      <w:proofErr w:type="spellStart"/>
      <w:r>
        <w:t>jhn</w:t>
      </w:r>
      <w:proofErr w:type="spellEnd"/>
      <w:r>
        <w:t xml:space="preserve"> durch den glauben / daß er in </w:t>
      </w:r>
      <w:proofErr w:type="spellStart"/>
      <w:r>
        <w:t>vns</w:t>
      </w:r>
      <w:proofErr w:type="spellEnd"/>
      <w:r>
        <w:t xml:space="preserve"> / </w:t>
      </w:r>
      <w:proofErr w:type="spellStart"/>
      <w:r>
        <w:t>vnd</w:t>
      </w:r>
      <w:proofErr w:type="spellEnd"/>
      <w:r>
        <w:t xml:space="preserve"> wir in </w:t>
      </w:r>
      <w:proofErr w:type="spellStart"/>
      <w:r>
        <w:t>jhme</w:t>
      </w:r>
      <w:proofErr w:type="spellEnd"/>
      <w:r>
        <w:t xml:space="preserve"> leben. Welche weise zu essen </w:t>
      </w:r>
      <w:proofErr w:type="spellStart"/>
      <w:r>
        <w:t>vnd</w:t>
      </w:r>
      <w:proofErr w:type="spellEnd"/>
      <w:r>
        <w:t xml:space="preserve"> zu </w:t>
      </w:r>
      <w:proofErr w:type="spellStart"/>
      <w:r>
        <w:t>trincken</w:t>
      </w:r>
      <w:proofErr w:type="spellEnd"/>
      <w:r>
        <w:t xml:space="preserve"> Geistlich ist / nicht aber fleischlich: wie der HErr selbst erklärt Johan. am 6. </w:t>
      </w:r>
      <w:proofErr w:type="spellStart"/>
      <w:r>
        <w:t>cap</w:t>
      </w:r>
      <w:proofErr w:type="spellEnd"/>
      <w:r>
        <w:t xml:space="preserve">. </w:t>
      </w:r>
    </w:p>
    <w:p w14:paraId="095EF2AC" w14:textId="77777777" w:rsidR="00EB3C2B" w:rsidRDefault="00EB3C2B" w:rsidP="00EB3C2B">
      <w:pPr>
        <w:pStyle w:val="StandardWeb"/>
      </w:pPr>
      <w:r>
        <w:t xml:space="preserve">F. Der Herr </w:t>
      </w:r>
      <w:proofErr w:type="spellStart"/>
      <w:r>
        <w:t>redt</w:t>
      </w:r>
      <w:proofErr w:type="spellEnd"/>
      <w:r>
        <w:t xml:space="preserve"> aber da nicht von dem </w:t>
      </w:r>
      <w:proofErr w:type="spellStart"/>
      <w:r>
        <w:t>Nachtmal</w:t>
      </w:r>
      <w:proofErr w:type="spellEnd"/>
      <w:r>
        <w:t xml:space="preserve"> / welches </w:t>
      </w:r>
      <w:proofErr w:type="spellStart"/>
      <w:r>
        <w:t>damahls</w:t>
      </w:r>
      <w:proofErr w:type="spellEnd"/>
      <w:r>
        <w:t xml:space="preserve"> noch nicht eingesetzt wahr. </w:t>
      </w:r>
    </w:p>
    <w:p w14:paraId="1A9056A0" w14:textId="77777777" w:rsidR="00EB3C2B" w:rsidRDefault="00EB3C2B" w:rsidP="00EB3C2B">
      <w:pPr>
        <w:pStyle w:val="StandardWeb"/>
      </w:pPr>
      <w:r>
        <w:t xml:space="preserve">A. Es ist also. Er </w:t>
      </w:r>
      <w:proofErr w:type="spellStart"/>
      <w:r>
        <w:t>redt</w:t>
      </w:r>
      <w:proofErr w:type="spellEnd"/>
      <w:r>
        <w:t xml:space="preserve"> aber doch von seinem wahren leib </w:t>
      </w:r>
      <w:proofErr w:type="spellStart"/>
      <w:r>
        <w:t>vnd</w:t>
      </w:r>
      <w:proofErr w:type="spellEnd"/>
      <w:r>
        <w:t xml:space="preserve"> </w:t>
      </w:r>
      <w:proofErr w:type="spellStart"/>
      <w:r>
        <w:t>blut</w:t>
      </w:r>
      <w:proofErr w:type="spellEnd"/>
      <w:r>
        <w:t xml:space="preserve"> / </w:t>
      </w:r>
      <w:proofErr w:type="spellStart"/>
      <w:r>
        <w:t>vnd</w:t>
      </w:r>
      <w:proofErr w:type="spellEnd"/>
      <w:r>
        <w:t xml:space="preserve"> zeiget an weise </w:t>
      </w:r>
      <w:proofErr w:type="spellStart"/>
      <w:r>
        <w:t>vnd</w:t>
      </w:r>
      <w:proofErr w:type="spellEnd"/>
      <w:r>
        <w:t xml:space="preserve"> maß / wie es </w:t>
      </w:r>
      <w:proofErr w:type="spellStart"/>
      <w:r>
        <w:t>geessen</w:t>
      </w:r>
      <w:proofErr w:type="spellEnd"/>
      <w:r>
        <w:t xml:space="preserve"> </w:t>
      </w:r>
      <w:proofErr w:type="spellStart"/>
      <w:r>
        <w:t>vnd</w:t>
      </w:r>
      <w:proofErr w:type="spellEnd"/>
      <w:r>
        <w:t xml:space="preserve"> </w:t>
      </w:r>
      <w:proofErr w:type="spellStart"/>
      <w:r>
        <w:t>getruncken</w:t>
      </w:r>
      <w:proofErr w:type="spellEnd"/>
      <w:r>
        <w:t xml:space="preserve"> werde. Weil er denn nun eben von diesem leibe </w:t>
      </w:r>
      <w:proofErr w:type="spellStart"/>
      <w:r>
        <w:t>vnd</w:t>
      </w:r>
      <w:proofErr w:type="spellEnd"/>
      <w:r>
        <w:t xml:space="preserve"> </w:t>
      </w:r>
      <w:proofErr w:type="spellStart"/>
      <w:r>
        <w:t>blut</w:t>
      </w:r>
      <w:proofErr w:type="spellEnd"/>
      <w:r>
        <w:t xml:space="preserve"> / </w:t>
      </w:r>
      <w:proofErr w:type="spellStart"/>
      <w:r>
        <w:t>vnd</w:t>
      </w:r>
      <w:proofErr w:type="spellEnd"/>
      <w:r>
        <w:t xml:space="preserve"> vom essen </w:t>
      </w:r>
      <w:proofErr w:type="spellStart"/>
      <w:r>
        <w:t>vnd</w:t>
      </w:r>
      <w:proofErr w:type="spellEnd"/>
      <w:r>
        <w:t xml:space="preserve"> </w:t>
      </w:r>
      <w:proofErr w:type="spellStart"/>
      <w:r>
        <w:t>trincken</w:t>
      </w:r>
      <w:proofErr w:type="spellEnd"/>
      <w:r>
        <w:t xml:space="preserve"> der selbigen </w:t>
      </w:r>
      <w:proofErr w:type="spellStart"/>
      <w:r>
        <w:t>redt</w:t>
      </w:r>
      <w:proofErr w:type="spellEnd"/>
      <w:r>
        <w:t xml:space="preserve">: So </w:t>
      </w:r>
      <w:proofErr w:type="spellStart"/>
      <w:r>
        <w:t>sol</w:t>
      </w:r>
      <w:proofErr w:type="spellEnd"/>
      <w:r>
        <w:t xml:space="preserve"> </w:t>
      </w:r>
      <w:proofErr w:type="spellStart"/>
      <w:r>
        <w:t>mann</w:t>
      </w:r>
      <w:proofErr w:type="spellEnd"/>
      <w:r>
        <w:t xml:space="preserve"> ja nicht ein andere oder widerwertige weise deß </w:t>
      </w:r>
      <w:proofErr w:type="spellStart"/>
      <w:r>
        <w:t>essens</w:t>
      </w:r>
      <w:proofErr w:type="spellEnd"/>
      <w:r>
        <w:t xml:space="preserve"> </w:t>
      </w:r>
      <w:proofErr w:type="spellStart"/>
      <w:r>
        <w:t>vnd</w:t>
      </w:r>
      <w:proofErr w:type="spellEnd"/>
      <w:r>
        <w:t xml:space="preserve"> </w:t>
      </w:r>
      <w:proofErr w:type="spellStart"/>
      <w:r>
        <w:t>trinckens</w:t>
      </w:r>
      <w:proofErr w:type="spellEnd"/>
      <w:r>
        <w:t xml:space="preserve"> dichten: Denn allein daß der Herr im </w:t>
      </w:r>
      <w:proofErr w:type="spellStart"/>
      <w:r>
        <w:t>Nachtmal</w:t>
      </w:r>
      <w:proofErr w:type="spellEnd"/>
      <w:r>
        <w:t xml:space="preserve"> das Heilig </w:t>
      </w:r>
      <w:proofErr w:type="spellStart"/>
      <w:r>
        <w:t>warzeichen</w:t>
      </w:r>
      <w:proofErr w:type="spellEnd"/>
      <w:r>
        <w:t xml:space="preserve"> hinzu </w:t>
      </w:r>
      <w:proofErr w:type="spellStart"/>
      <w:r>
        <w:t>gethon</w:t>
      </w:r>
      <w:proofErr w:type="spellEnd"/>
      <w:r>
        <w:t xml:space="preserve"> </w:t>
      </w:r>
      <w:proofErr w:type="spellStart"/>
      <w:r>
        <w:t>hatt</w:t>
      </w:r>
      <w:proofErr w:type="spellEnd"/>
      <w:r>
        <w:t xml:space="preserve"> / also daß die im </w:t>
      </w:r>
      <w:proofErr w:type="spellStart"/>
      <w:r>
        <w:t>Nachtmal</w:t>
      </w:r>
      <w:proofErr w:type="spellEnd"/>
      <w:r>
        <w:t xml:space="preserve"> das </w:t>
      </w:r>
      <w:proofErr w:type="spellStart"/>
      <w:r>
        <w:t>fleisch</w:t>
      </w:r>
      <w:proofErr w:type="spellEnd"/>
      <w:r>
        <w:t xml:space="preserve"> </w:t>
      </w:r>
      <w:proofErr w:type="spellStart"/>
      <w:r>
        <w:t>vnd</w:t>
      </w:r>
      <w:proofErr w:type="spellEnd"/>
      <w:r>
        <w:t xml:space="preserve"> </w:t>
      </w:r>
      <w:proofErr w:type="spellStart"/>
      <w:r>
        <w:t>blut</w:t>
      </w:r>
      <w:proofErr w:type="spellEnd"/>
      <w:r>
        <w:t xml:space="preserve"> deß Herren essen </w:t>
      </w:r>
      <w:proofErr w:type="spellStart"/>
      <w:r>
        <w:t>vnnd</w:t>
      </w:r>
      <w:proofErr w:type="spellEnd"/>
      <w:r>
        <w:t xml:space="preserve"> </w:t>
      </w:r>
      <w:proofErr w:type="spellStart"/>
      <w:r>
        <w:t>trincken</w:t>
      </w:r>
      <w:proofErr w:type="spellEnd"/>
      <w:r>
        <w:t xml:space="preserve"> / diese nicht allein Geistlich empfangen / sondern auch Sacramentlich. </w:t>
      </w:r>
    </w:p>
    <w:p w14:paraId="2E57FD0F" w14:textId="77777777" w:rsidR="00EB3C2B" w:rsidRDefault="00EB3C2B" w:rsidP="00EB3C2B">
      <w:pPr>
        <w:pStyle w:val="StandardWeb"/>
      </w:pPr>
      <w:r>
        <w:t xml:space="preserve">F. Was ist Sacramentlich? </w:t>
      </w:r>
    </w:p>
    <w:p w14:paraId="0094067D" w14:textId="77777777" w:rsidR="00EB3C2B" w:rsidRDefault="00EB3C2B" w:rsidP="00EB3C2B">
      <w:pPr>
        <w:pStyle w:val="StandardWeb"/>
      </w:pPr>
      <w:r>
        <w:t xml:space="preserve">A. Den leib </w:t>
      </w:r>
      <w:proofErr w:type="spellStart"/>
      <w:r>
        <w:t>vnd</w:t>
      </w:r>
      <w:proofErr w:type="spellEnd"/>
      <w:r>
        <w:t xml:space="preserve"> das </w:t>
      </w:r>
      <w:proofErr w:type="spellStart"/>
      <w:r>
        <w:t>blut</w:t>
      </w:r>
      <w:proofErr w:type="spellEnd"/>
      <w:r>
        <w:t xml:space="preserve"> deß Herren essen </w:t>
      </w:r>
      <w:proofErr w:type="spellStart"/>
      <w:r>
        <w:t>vnd</w:t>
      </w:r>
      <w:proofErr w:type="spellEnd"/>
      <w:r>
        <w:t xml:space="preserve"> </w:t>
      </w:r>
      <w:proofErr w:type="spellStart"/>
      <w:r>
        <w:t>trincken</w:t>
      </w:r>
      <w:proofErr w:type="spellEnd"/>
      <w:r>
        <w:t xml:space="preserve"> / da der Sacramentlich brauch </w:t>
      </w:r>
      <w:proofErr w:type="spellStart"/>
      <w:r>
        <w:t>vnd</w:t>
      </w:r>
      <w:proofErr w:type="spellEnd"/>
      <w:r>
        <w:t xml:space="preserve"> </w:t>
      </w:r>
      <w:proofErr w:type="spellStart"/>
      <w:r>
        <w:t>Ceremoni</w:t>
      </w:r>
      <w:proofErr w:type="spellEnd"/>
      <w:r>
        <w:t xml:space="preserve"> / die der Herr verordnet hat / dazu </w:t>
      </w:r>
      <w:proofErr w:type="spellStart"/>
      <w:r>
        <w:t>kompt</w:t>
      </w:r>
      <w:proofErr w:type="spellEnd"/>
      <w:r>
        <w:t xml:space="preserve">. Denn der durch den glauben den Herrn Geistlich isset / der haltet die Sacramentlich </w:t>
      </w:r>
      <w:proofErr w:type="spellStart"/>
      <w:r>
        <w:t>niessung</w:t>
      </w:r>
      <w:proofErr w:type="spellEnd"/>
      <w:r>
        <w:t xml:space="preserve"> nicht für </w:t>
      </w:r>
      <w:proofErr w:type="spellStart"/>
      <w:r>
        <w:t>vnnütz</w:t>
      </w:r>
      <w:proofErr w:type="spellEnd"/>
      <w:r>
        <w:t xml:space="preserve"> oder </w:t>
      </w:r>
      <w:proofErr w:type="spellStart"/>
      <w:r>
        <w:t>vnnothwendig</w:t>
      </w:r>
      <w:proofErr w:type="spellEnd"/>
      <w:r>
        <w:t xml:space="preserve">. Den weil der Herr sie eingesetzt hat / </w:t>
      </w:r>
      <w:proofErr w:type="spellStart"/>
      <w:r>
        <w:t>vnd</w:t>
      </w:r>
      <w:proofErr w:type="spellEnd"/>
      <w:r>
        <w:t xml:space="preserve"> gesprochen: </w:t>
      </w:r>
      <w:proofErr w:type="spellStart"/>
      <w:r>
        <w:t>Diß</w:t>
      </w:r>
      <w:proofErr w:type="spellEnd"/>
      <w:r>
        <w:t xml:space="preserve"> thut zu meiner </w:t>
      </w:r>
      <w:proofErr w:type="spellStart"/>
      <w:r>
        <w:t>gedechtnuß</w:t>
      </w:r>
      <w:proofErr w:type="spellEnd"/>
      <w:r>
        <w:t xml:space="preserve"> / so </w:t>
      </w:r>
      <w:proofErr w:type="spellStart"/>
      <w:r>
        <w:t>kompt</w:t>
      </w:r>
      <w:proofErr w:type="spellEnd"/>
      <w:r>
        <w:t xml:space="preserve"> der </w:t>
      </w:r>
      <w:proofErr w:type="spellStart"/>
      <w:r>
        <w:t>glaubig</w:t>
      </w:r>
      <w:proofErr w:type="spellEnd"/>
      <w:r>
        <w:t xml:space="preserve"> mit grosser </w:t>
      </w:r>
      <w:proofErr w:type="spellStart"/>
      <w:r>
        <w:t>frewd</w:t>
      </w:r>
      <w:proofErr w:type="spellEnd"/>
      <w:r>
        <w:t xml:space="preserve"> deß </w:t>
      </w:r>
      <w:proofErr w:type="spellStart"/>
      <w:r>
        <w:t>hertzens</w:t>
      </w:r>
      <w:proofErr w:type="spellEnd"/>
      <w:r>
        <w:t xml:space="preserve"> zum Tisch deß Herren / daß er </w:t>
      </w:r>
      <w:proofErr w:type="spellStart"/>
      <w:r>
        <w:t>jhm</w:t>
      </w:r>
      <w:proofErr w:type="spellEnd"/>
      <w:r>
        <w:t xml:space="preserve"> gehorsame / die Geistlich </w:t>
      </w:r>
      <w:proofErr w:type="spellStart"/>
      <w:r>
        <w:t>niessung</w:t>
      </w:r>
      <w:proofErr w:type="spellEnd"/>
      <w:r>
        <w:t xml:space="preserve"> </w:t>
      </w:r>
      <w:proofErr w:type="spellStart"/>
      <w:r>
        <w:t>jmmer</w:t>
      </w:r>
      <w:proofErr w:type="spellEnd"/>
      <w:r>
        <w:t xml:space="preserve"> fort treibe / seinen glauben übe zur </w:t>
      </w:r>
      <w:proofErr w:type="spellStart"/>
      <w:r>
        <w:t>vermehrung</w:t>
      </w:r>
      <w:proofErr w:type="spellEnd"/>
      <w:r>
        <w:t xml:space="preserve"> </w:t>
      </w:r>
      <w:proofErr w:type="spellStart"/>
      <w:r>
        <w:t>vnnd</w:t>
      </w:r>
      <w:proofErr w:type="spellEnd"/>
      <w:r>
        <w:t xml:space="preserve"> </w:t>
      </w:r>
      <w:proofErr w:type="spellStart"/>
      <w:r>
        <w:t>bestettigung</w:t>
      </w:r>
      <w:proofErr w:type="spellEnd"/>
      <w:r>
        <w:t xml:space="preserve"> der Göttlichen gaben. </w:t>
      </w:r>
    </w:p>
    <w:p w14:paraId="49C99B50" w14:textId="77777777" w:rsidR="00EB3C2B" w:rsidRDefault="00EB3C2B" w:rsidP="00EB3C2B">
      <w:pPr>
        <w:pStyle w:val="StandardWeb"/>
      </w:pPr>
      <w:r>
        <w:t xml:space="preserve">F. Was empfangen die </w:t>
      </w:r>
      <w:proofErr w:type="spellStart"/>
      <w:r>
        <w:t>vnglaubigen</w:t>
      </w:r>
      <w:proofErr w:type="spellEnd"/>
      <w:r>
        <w:t xml:space="preserve"> im Nachtmahl? </w:t>
      </w:r>
    </w:p>
    <w:p w14:paraId="565824DA" w14:textId="77777777" w:rsidR="00EB3C2B" w:rsidRDefault="00EB3C2B" w:rsidP="00EB3C2B">
      <w:pPr>
        <w:pStyle w:val="StandardWeb"/>
      </w:pPr>
      <w:r>
        <w:t xml:space="preserve">A. Das </w:t>
      </w:r>
      <w:proofErr w:type="spellStart"/>
      <w:r>
        <w:t>zeichen</w:t>
      </w:r>
      <w:proofErr w:type="spellEnd"/>
      <w:r>
        <w:t xml:space="preserve"> / oder </w:t>
      </w:r>
      <w:proofErr w:type="spellStart"/>
      <w:r>
        <w:t>dz</w:t>
      </w:r>
      <w:proofErr w:type="spellEnd"/>
      <w:r>
        <w:t xml:space="preserve"> </w:t>
      </w:r>
      <w:proofErr w:type="spellStart"/>
      <w:r>
        <w:t>brot</w:t>
      </w:r>
      <w:proofErr w:type="spellEnd"/>
      <w:r>
        <w:t xml:space="preserve"> deß Herren / nicht aber das </w:t>
      </w:r>
      <w:proofErr w:type="spellStart"/>
      <w:r>
        <w:t>brot</w:t>
      </w:r>
      <w:proofErr w:type="spellEnd"/>
      <w:r>
        <w:t xml:space="preserve"> den Herrn. Denn der Apostel sagt nicht: Welcher </w:t>
      </w:r>
      <w:proofErr w:type="spellStart"/>
      <w:r>
        <w:t>vnwirdig</w:t>
      </w:r>
      <w:proofErr w:type="spellEnd"/>
      <w:r>
        <w:t xml:space="preserve"> isset von dem leib deß Herrn: </w:t>
      </w:r>
      <w:proofErr w:type="spellStart"/>
      <w:r>
        <w:t>Sonder</w:t>
      </w:r>
      <w:proofErr w:type="spellEnd"/>
      <w:r>
        <w:t xml:space="preserve"> / welcher isset von diesem </w:t>
      </w:r>
      <w:proofErr w:type="spellStart"/>
      <w:r>
        <w:t>brot</w:t>
      </w:r>
      <w:proofErr w:type="spellEnd"/>
      <w:r>
        <w:t xml:space="preserve">. </w:t>
      </w:r>
    </w:p>
    <w:p w14:paraId="0E8AADDE" w14:textId="77777777" w:rsidR="00EB3C2B" w:rsidRDefault="00EB3C2B" w:rsidP="00EB3C2B">
      <w:pPr>
        <w:pStyle w:val="StandardWeb"/>
      </w:pPr>
      <w:r>
        <w:t xml:space="preserve">F. Wenn sie nun weder den leib deß Herren essen / noch sein </w:t>
      </w:r>
      <w:proofErr w:type="spellStart"/>
      <w:r>
        <w:t>blut</w:t>
      </w:r>
      <w:proofErr w:type="spellEnd"/>
      <w:r>
        <w:t xml:space="preserve"> </w:t>
      </w:r>
      <w:proofErr w:type="spellStart"/>
      <w:r>
        <w:t>trincken</w:t>
      </w:r>
      <w:proofErr w:type="spellEnd"/>
      <w:r>
        <w:t xml:space="preserve">: Wie werden sie schuldig an dem leib </w:t>
      </w:r>
      <w:proofErr w:type="spellStart"/>
      <w:r>
        <w:t>vnd</w:t>
      </w:r>
      <w:proofErr w:type="spellEnd"/>
      <w:r>
        <w:t xml:space="preserve"> </w:t>
      </w:r>
      <w:proofErr w:type="spellStart"/>
      <w:r>
        <w:t>blut</w:t>
      </w:r>
      <w:proofErr w:type="spellEnd"/>
      <w:r>
        <w:t xml:space="preserve"> deß Herren? </w:t>
      </w:r>
    </w:p>
    <w:p w14:paraId="793CDBFC" w14:textId="77777777" w:rsidR="00EB3C2B" w:rsidRDefault="00EB3C2B" w:rsidP="00EB3C2B">
      <w:pPr>
        <w:pStyle w:val="StandardWeb"/>
      </w:pPr>
      <w:r>
        <w:t xml:space="preserve">A. Sie gehen </w:t>
      </w:r>
      <w:proofErr w:type="spellStart"/>
      <w:r>
        <w:t>ohn</w:t>
      </w:r>
      <w:proofErr w:type="spellEnd"/>
      <w:r>
        <w:t xml:space="preserve"> glauben hinzu: </w:t>
      </w:r>
      <w:proofErr w:type="spellStart"/>
      <w:r>
        <w:t>Vnd</w:t>
      </w:r>
      <w:proofErr w:type="spellEnd"/>
      <w:r>
        <w:t xml:space="preserve"> </w:t>
      </w:r>
      <w:proofErr w:type="spellStart"/>
      <w:r>
        <w:t>darumb</w:t>
      </w:r>
      <w:proofErr w:type="spellEnd"/>
      <w:r>
        <w:t xml:space="preserve"> werden sie schuldig an dem leib </w:t>
      </w:r>
      <w:proofErr w:type="spellStart"/>
      <w:r>
        <w:t>vnd</w:t>
      </w:r>
      <w:proofErr w:type="spellEnd"/>
      <w:r>
        <w:t xml:space="preserve"> </w:t>
      </w:r>
      <w:proofErr w:type="spellStart"/>
      <w:r>
        <w:t>blut</w:t>
      </w:r>
      <w:proofErr w:type="spellEnd"/>
      <w:r>
        <w:t xml:space="preserve"> deß Herren / zu dem </w:t>
      </w:r>
      <w:proofErr w:type="spellStart"/>
      <w:r>
        <w:t>komt</w:t>
      </w:r>
      <w:proofErr w:type="spellEnd"/>
      <w:r>
        <w:t xml:space="preserve"> / daß die </w:t>
      </w:r>
      <w:proofErr w:type="spellStart"/>
      <w:r>
        <w:t>schmach</w:t>
      </w:r>
      <w:proofErr w:type="spellEnd"/>
      <w:r>
        <w:t xml:space="preserve"> </w:t>
      </w:r>
      <w:proofErr w:type="spellStart"/>
      <w:r>
        <w:t>vnd</w:t>
      </w:r>
      <w:proofErr w:type="spellEnd"/>
      <w:r>
        <w:t xml:space="preserve"> </w:t>
      </w:r>
      <w:proofErr w:type="spellStart"/>
      <w:r>
        <w:t>vnehr</w:t>
      </w:r>
      <w:proofErr w:type="spellEnd"/>
      <w:r>
        <w:t xml:space="preserve"> / die dem Sacrament </w:t>
      </w:r>
      <w:proofErr w:type="spellStart"/>
      <w:r>
        <w:t>angethon</w:t>
      </w:r>
      <w:proofErr w:type="spellEnd"/>
      <w:r>
        <w:t xml:space="preserve"> </w:t>
      </w:r>
      <w:proofErr w:type="spellStart"/>
      <w:r>
        <w:t>wirdt</w:t>
      </w:r>
      <w:proofErr w:type="spellEnd"/>
      <w:r>
        <w:t xml:space="preserve"> / den Herren deß Sacraments selbst berührt. Paulus verfolget nicht den Herrn selbst / </w:t>
      </w:r>
      <w:proofErr w:type="spellStart"/>
      <w:r>
        <w:t>sonder</w:t>
      </w:r>
      <w:proofErr w:type="spellEnd"/>
      <w:r>
        <w:t xml:space="preserve"> die </w:t>
      </w:r>
      <w:proofErr w:type="spellStart"/>
      <w:r>
        <w:t>glaubigen</w:t>
      </w:r>
      <w:proofErr w:type="spellEnd"/>
      <w:r>
        <w:t xml:space="preserve"> deß Herren / jedoch </w:t>
      </w:r>
      <w:proofErr w:type="spellStart"/>
      <w:r>
        <w:t>wirdt</w:t>
      </w:r>
      <w:proofErr w:type="spellEnd"/>
      <w:r>
        <w:t xml:space="preserve"> zu </w:t>
      </w:r>
      <w:proofErr w:type="spellStart"/>
      <w:r>
        <w:t>jhm</w:t>
      </w:r>
      <w:proofErr w:type="spellEnd"/>
      <w:r>
        <w:t xml:space="preserve"> gesagt: Was verfolgest du mich? </w:t>
      </w:r>
    </w:p>
    <w:p w14:paraId="2ED0578C" w14:textId="77777777" w:rsidR="00EB3C2B" w:rsidRDefault="00EB3C2B" w:rsidP="00EB3C2B">
      <w:pPr>
        <w:pStyle w:val="StandardWeb"/>
      </w:pPr>
      <w:r>
        <w:t xml:space="preserve">F. Was </w:t>
      </w:r>
      <w:proofErr w:type="spellStart"/>
      <w:r>
        <w:t>solt</w:t>
      </w:r>
      <w:proofErr w:type="spellEnd"/>
      <w:r>
        <w:t xml:space="preserve"> du aber thun / daß du nicht </w:t>
      </w:r>
      <w:proofErr w:type="spellStart"/>
      <w:r>
        <w:t>vnwirdig</w:t>
      </w:r>
      <w:proofErr w:type="spellEnd"/>
      <w:r>
        <w:t xml:space="preserve"> hinzu gehest? </w:t>
      </w:r>
    </w:p>
    <w:p w14:paraId="09BB5939" w14:textId="77777777" w:rsidR="00EB3C2B" w:rsidRDefault="00EB3C2B" w:rsidP="00EB3C2B">
      <w:pPr>
        <w:pStyle w:val="StandardWeb"/>
      </w:pPr>
      <w:r>
        <w:t xml:space="preserve">A. Der Apostel gibt rath / </w:t>
      </w:r>
      <w:proofErr w:type="spellStart"/>
      <w:r>
        <w:t>vnd</w:t>
      </w:r>
      <w:proofErr w:type="spellEnd"/>
      <w:r>
        <w:t xml:space="preserve"> spricht: Der </w:t>
      </w:r>
      <w:proofErr w:type="spellStart"/>
      <w:r>
        <w:t>mensch</w:t>
      </w:r>
      <w:proofErr w:type="spellEnd"/>
      <w:r>
        <w:t xml:space="preserve"> prüfe sich selbst / </w:t>
      </w:r>
      <w:proofErr w:type="spellStart"/>
      <w:r>
        <w:t>vnd</w:t>
      </w:r>
      <w:proofErr w:type="spellEnd"/>
      <w:r>
        <w:t xml:space="preserve"> also esse er von diesem </w:t>
      </w:r>
      <w:proofErr w:type="spellStart"/>
      <w:r>
        <w:t>brot</w:t>
      </w:r>
      <w:proofErr w:type="spellEnd"/>
      <w:r>
        <w:t xml:space="preserve"> / </w:t>
      </w:r>
      <w:proofErr w:type="spellStart"/>
      <w:r>
        <w:t>vnd</w:t>
      </w:r>
      <w:proofErr w:type="spellEnd"/>
      <w:r>
        <w:t xml:space="preserve"> </w:t>
      </w:r>
      <w:proofErr w:type="spellStart"/>
      <w:r>
        <w:t>trincke</w:t>
      </w:r>
      <w:proofErr w:type="spellEnd"/>
      <w:r>
        <w:t xml:space="preserve"> von diesem </w:t>
      </w:r>
      <w:proofErr w:type="spellStart"/>
      <w:r>
        <w:t>tranck</w:t>
      </w:r>
      <w:proofErr w:type="spellEnd"/>
      <w:r>
        <w:t xml:space="preserve">. Derhalben gehe ein jeder in sich selbst / </w:t>
      </w:r>
      <w:proofErr w:type="spellStart"/>
      <w:r>
        <w:t>vnnd</w:t>
      </w:r>
      <w:proofErr w:type="spellEnd"/>
      <w:r>
        <w:t xml:space="preserve"> erforsche sich. Er heißt nicht / daß </w:t>
      </w:r>
      <w:proofErr w:type="spellStart"/>
      <w:r>
        <w:t>vns</w:t>
      </w:r>
      <w:proofErr w:type="spellEnd"/>
      <w:r>
        <w:t xml:space="preserve"> ein ander erforsche / </w:t>
      </w:r>
      <w:proofErr w:type="spellStart"/>
      <w:r>
        <w:t>sonder</w:t>
      </w:r>
      <w:proofErr w:type="spellEnd"/>
      <w:r>
        <w:t xml:space="preserve"> daß wir </w:t>
      </w:r>
      <w:proofErr w:type="spellStart"/>
      <w:r>
        <w:t>vns</w:t>
      </w:r>
      <w:proofErr w:type="spellEnd"/>
      <w:r>
        <w:t xml:space="preserve"> selbst prüfen. </w:t>
      </w:r>
    </w:p>
    <w:p w14:paraId="735A9E7E" w14:textId="77777777" w:rsidR="00EB3C2B" w:rsidRDefault="00EB3C2B" w:rsidP="00EB3C2B">
      <w:pPr>
        <w:pStyle w:val="StandardWeb"/>
      </w:pPr>
      <w:r>
        <w:t xml:space="preserve">F. </w:t>
      </w:r>
      <w:proofErr w:type="spellStart"/>
      <w:r>
        <w:t>Warinn</w:t>
      </w:r>
      <w:proofErr w:type="spellEnd"/>
      <w:r>
        <w:t xml:space="preserve"> stehet diese </w:t>
      </w:r>
      <w:proofErr w:type="spellStart"/>
      <w:r>
        <w:t>prüfung</w:t>
      </w:r>
      <w:proofErr w:type="spellEnd"/>
      <w:r>
        <w:t xml:space="preserve">? </w:t>
      </w:r>
    </w:p>
    <w:p w14:paraId="767F5037" w14:textId="77777777" w:rsidR="00EB3C2B" w:rsidRDefault="00EB3C2B" w:rsidP="00EB3C2B">
      <w:pPr>
        <w:pStyle w:val="StandardWeb"/>
      </w:pPr>
      <w:r>
        <w:t xml:space="preserve">A. </w:t>
      </w:r>
      <w:proofErr w:type="spellStart"/>
      <w:r>
        <w:t>Fürnemlich</w:t>
      </w:r>
      <w:proofErr w:type="spellEnd"/>
      <w:r>
        <w:t xml:space="preserve"> </w:t>
      </w:r>
      <w:proofErr w:type="spellStart"/>
      <w:r>
        <w:t>darinn</w:t>
      </w:r>
      <w:proofErr w:type="spellEnd"/>
      <w:r>
        <w:t xml:space="preserve"> / daß wir alle </w:t>
      </w:r>
      <w:proofErr w:type="spellStart"/>
      <w:r>
        <w:t>heimligkeiten</w:t>
      </w:r>
      <w:proofErr w:type="spellEnd"/>
      <w:r>
        <w:t xml:space="preserve"> </w:t>
      </w:r>
      <w:proofErr w:type="spellStart"/>
      <w:r>
        <w:t>vnsers</w:t>
      </w:r>
      <w:proofErr w:type="spellEnd"/>
      <w:r>
        <w:t xml:space="preserve"> </w:t>
      </w:r>
      <w:proofErr w:type="spellStart"/>
      <w:r>
        <w:t>hertzen</w:t>
      </w:r>
      <w:proofErr w:type="spellEnd"/>
      <w:r>
        <w:t xml:space="preserve"> / ergründen </w:t>
      </w:r>
      <w:proofErr w:type="spellStart"/>
      <w:r>
        <w:t>vnnd</w:t>
      </w:r>
      <w:proofErr w:type="spellEnd"/>
      <w:r>
        <w:t xml:space="preserve"> erforschen / </w:t>
      </w:r>
      <w:proofErr w:type="spellStart"/>
      <w:r>
        <w:t>vnd</w:t>
      </w:r>
      <w:proofErr w:type="spellEnd"/>
      <w:r>
        <w:t xml:space="preserve"> suchen ob wir den wahren glauben in Christum / </w:t>
      </w:r>
      <w:proofErr w:type="spellStart"/>
      <w:r>
        <w:t>vnd</w:t>
      </w:r>
      <w:proofErr w:type="spellEnd"/>
      <w:r>
        <w:t xml:space="preserve"> Christum durch diesen glauben in </w:t>
      </w:r>
      <w:proofErr w:type="spellStart"/>
      <w:r>
        <w:t>vns</w:t>
      </w:r>
      <w:proofErr w:type="spellEnd"/>
      <w:r>
        <w:t xml:space="preserve"> wohnende haben. Demnach ob wir auch diese speise </w:t>
      </w:r>
      <w:proofErr w:type="spellStart"/>
      <w:r>
        <w:t>vnnd</w:t>
      </w:r>
      <w:proofErr w:type="spellEnd"/>
      <w:r>
        <w:t xml:space="preserve"> </w:t>
      </w:r>
      <w:proofErr w:type="spellStart"/>
      <w:r>
        <w:t>tranck</w:t>
      </w:r>
      <w:proofErr w:type="spellEnd"/>
      <w:r>
        <w:t xml:space="preserve"> von der gemeinen leiblichen speise </w:t>
      </w:r>
      <w:proofErr w:type="spellStart"/>
      <w:r>
        <w:t>vnd</w:t>
      </w:r>
      <w:proofErr w:type="spellEnd"/>
      <w:r>
        <w:t xml:space="preserve"> </w:t>
      </w:r>
      <w:proofErr w:type="spellStart"/>
      <w:r>
        <w:t>tranck</w:t>
      </w:r>
      <w:proofErr w:type="spellEnd"/>
      <w:r>
        <w:t xml:space="preserve"> </w:t>
      </w:r>
      <w:proofErr w:type="spellStart"/>
      <w:r>
        <w:t>vnderscheiden</w:t>
      </w:r>
      <w:proofErr w:type="spellEnd"/>
      <w:r>
        <w:t xml:space="preserve">. </w:t>
      </w:r>
      <w:proofErr w:type="spellStart"/>
      <w:r>
        <w:t>Vnd</w:t>
      </w:r>
      <w:proofErr w:type="spellEnd"/>
      <w:r>
        <w:t xml:space="preserve"> letztlich / ob </w:t>
      </w:r>
      <w:proofErr w:type="spellStart"/>
      <w:r>
        <w:t>vnser</w:t>
      </w:r>
      <w:proofErr w:type="spellEnd"/>
      <w:r>
        <w:t xml:space="preserve"> </w:t>
      </w:r>
      <w:proofErr w:type="spellStart"/>
      <w:r>
        <w:t>gemüt</w:t>
      </w:r>
      <w:proofErr w:type="spellEnd"/>
      <w:r>
        <w:t xml:space="preserve"> auch bereit </w:t>
      </w:r>
      <w:proofErr w:type="spellStart"/>
      <w:r>
        <w:t>seye</w:t>
      </w:r>
      <w:proofErr w:type="spellEnd"/>
      <w:r>
        <w:t xml:space="preserve"> / die </w:t>
      </w:r>
      <w:proofErr w:type="spellStart"/>
      <w:r>
        <w:t>vberigen</w:t>
      </w:r>
      <w:proofErr w:type="spellEnd"/>
      <w:r>
        <w:t xml:space="preserve"> </w:t>
      </w:r>
      <w:proofErr w:type="spellStart"/>
      <w:r>
        <w:t>geheimnussen</w:t>
      </w:r>
      <w:proofErr w:type="spellEnd"/>
      <w:r>
        <w:t xml:space="preserve"> deß Nachtmals zu </w:t>
      </w:r>
      <w:proofErr w:type="spellStart"/>
      <w:r>
        <w:t>volbringen</w:t>
      </w:r>
      <w:proofErr w:type="spellEnd"/>
      <w:r>
        <w:t xml:space="preserve">. </w:t>
      </w:r>
    </w:p>
    <w:p w14:paraId="0D354558" w14:textId="77777777" w:rsidR="00EB3C2B" w:rsidRDefault="00EB3C2B" w:rsidP="00EB3C2B">
      <w:pPr>
        <w:pStyle w:val="StandardWeb"/>
      </w:pPr>
      <w:r>
        <w:t xml:space="preserve">F. Welches </w:t>
      </w:r>
      <w:proofErr w:type="spellStart"/>
      <w:r>
        <w:t>seind</w:t>
      </w:r>
      <w:proofErr w:type="spellEnd"/>
      <w:r>
        <w:t xml:space="preserve"> dieselbigen? </w:t>
      </w:r>
    </w:p>
    <w:p w14:paraId="4FB20215" w14:textId="77777777" w:rsidR="00EB3C2B" w:rsidRDefault="00EB3C2B" w:rsidP="00EB3C2B">
      <w:pPr>
        <w:pStyle w:val="StandardWeb"/>
      </w:pPr>
      <w:r>
        <w:t xml:space="preserve">Weil wir mit der </w:t>
      </w:r>
      <w:proofErr w:type="spellStart"/>
      <w:r>
        <w:t>niessung</w:t>
      </w:r>
      <w:proofErr w:type="spellEnd"/>
      <w:r>
        <w:t xml:space="preserve"> </w:t>
      </w:r>
      <w:proofErr w:type="spellStart"/>
      <w:r>
        <w:t>brots</w:t>
      </w:r>
      <w:proofErr w:type="spellEnd"/>
      <w:r>
        <w:t xml:space="preserve"> </w:t>
      </w:r>
      <w:proofErr w:type="spellStart"/>
      <w:r>
        <w:t>vnnd</w:t>
      </w:r>
      <w:proofErr w:type="spellEnd"/>
      <w:r>
        <w:t xml:space="preserve"> </w:t>
      </w:r>
      <w:proofErr w:type="spellStart"/>
      <w:r>
        <w:t>weins</w:t>
      </w:r>
      <w:proofErr w:type="spellEnd"/>
      <w:r>
        <w:t xml:space="preserve"> bezeugen das wir </w:t>
      </w:r>
      <w:proofErr w:type="spellStart"/>
      <w:r>
        <w:t>glieder</w:t>
      </w:r>
      <w:proofErr w:type="spellEnd"/>
      <w:r>
        <w:t xml:space="preserve"> deß einigen / Geistlichen </w:t>
      </w:r>
      <w:proofErr w:type="spellStart"/>
      <w:r>
        <w:t>leibs</w:t>
      </w:r>
      <w:proofErr w:type="spellEnd"/>
      <w:r>
        <w:t xml:space="preserve"> Christi sind / deß </w:t>
      </w:r>
      <w:proofErr w:type="spellStart"/>
      <w:r>
        <w:t>haupt</w:t>
      </w:r>
      <w:proofErr w:type="spellEnd"/>
      <w:r>
        <w:t xml:space="preserve"> Christus: So </w:t>
      </w:r>
      <w:proofErr w:type="spellStart"/>
      <w:r>
        <w:t>gebürt</w:t>
      </w:r>
      <w:proofErr w:type="spellEnd"/>
      <w:r>
        <w:t xml:space="preserve"> es sich / </w:t>
      </w:r>
      <w:proofErr w:type="spellStart"/>
      <w:r>
        <w:t>dz</w:t>
      </w:r>
      <w:proofErr w:type="spellEnd"/>
      <w:r>
        <w:t xml:space="preserve"> wir </w:t>
      </w:r>
      <w:proofErr w:type="spellStart"/>
      <w:r>
        <w:t>standhafftig</w:t>
      </w:r>
      <w:proofErr w:type="spellEnd"/>
      <w:r>
        <w:t xml:space="preserve"> seyen in der </w:t>
      </w:r>
      <w:proofErr w:type="spellStart"/>
      <w:r>
        <w:t>bekanntnuß</w:t>
      </w:r>
      <w:proofErr w:type="spellEnd"/>
      <w:r>
        <w:t xml:space="preserve"> </w:t>
      </w:r>
      <w:proofErr w:type="spellStart"/>
      <w:r>
        <w:t>vnsers</w:t>
      </w:r>
      <w:proofErr w:type="spellEnd"/>
      <w:r>
        <w:t xml:space="preserve"> </w:t>
      </w:r>
      <w:proofErr w:type="spellStart"/>
      <w:r>
        <w:t>glaubens</w:t>
      </w:r>
      <w:proofErr w:type="spellEnd"/>
      <w:r>
        <w:t xml:space="preserve"> / daß wir </w:t>
      </w:r>
      <w:proofErr w:type="spellStart"/>
      <w:r>
        <w:t>vns</w:t>
      </w:r>
      <w:proofErr w:type="spellEnd"/>
      <w:r>
        <w:t xml:space="preserve"> keiner abgöttischen Sacramenten </w:t>
      </w:r>
      <w:proofErr w:type="spellStart"/>
      <w:r>
        <w:t>theilhafftig</w:t>
      </w:r>
      <w:proofErr w:type="spellEnd"/>
      <w:r>
        <w:t xml:space="preserve"> machen / daß wir Heilig / </w:t>
      </w:r>
      <w:proofErr w:type="spellStart"/>
      <w:r>
        <w:t>nüchter</w:t>
      </w:r>
      <w:proofErr w:type="spellEnd"/>
      <w:r>
        <w:t xml:space="preserve"> </w:t>
      </w:r>
      <w:proofErr w:type="spellStart"/>
      <w:r>
        <w:t>vnd</w:t>
      </w:r>
      <w:proofErr w:type="spellEnd"/>
      <w:r>
        <w:t xml:space="preserve"> gerecht leben / </w:t>
      </w:r>
      <w:proofErr w:type="spellStart"/>
      <w:r>
        <w:t>vnnd</w:t>
      </w:r>
      <w:proofErr w:type="spellEnd"/>
      <w:r>
        <w:t xml:space="preserve"> </w:t>
      </w:r>
      <w:proofErr w:type="spellStart"/>
      <w:r>
        <w:t>dz</w:t>
      </w:r>
      <w:proofErr w:type="spellEnd"/>
      <w:r>
        <w:t xml:space="preserve"> wir die </w:t>
      </w:r>
      <w:proofErr w:type="spellStart"/>
      <w:r>
        <w:t>brüder</w:t>
      </w:r>
      <w:proofErr w:type="spellEnd"/>
      <w:r>
        <w:t xml:space="preserve"> / so </w:t>
      </w:r>
      <w:proofErr w:type="spellStart"/>
      <w:r>
        <w:t>glieder</w:t>
      </w:r>
      <w:proofErr w:type="spellEnd"/>
      <w:r>
        <w:t xml:space="preserve"> eben eines </w:t>
      </w:r>
      <w:proofErr w:type="spellStart"/>
      <w:r>
        <w:t>leibs</w:t>
      </w:r>
      <w:proofErr w:type="spellEnd"/>
      <w:r>
        <w:t xml:space="preserve"> mit </w:t>
      </w:r>
      <w:proofErr w:type="spellStart"/>
      <w:r>
        <w:t>vns</w:t>
      </w:r>
      <w:proofErr w:type="spellEnd"/>
      <w:r>
        <w:t xml:space="preserve"> </w:t>
      </w:r>
      <w:proofErr w:type="spellStart"/>
      <w:r>
        <w:t>seind</w:t>
      </w:r>
      <w:proofErr w:type="spellEnd"/>
      <w:r>
        <w:t xml:space="preserve"> / </w:t>
      </w:r>
      <w:proofErr w:type="spellStart"/>
      <w:r>
        <w:t>hertzlich</w:t>
      </w:r>
      <w:proofErr w:type="spellEnd"/>
      <w:r>
        <w:t xml:space="preserve"> lieben </w:t>
      </w:r>
      <w:proofErr w:type="spellStart"/>
      <w:r>
        <w:t>vnd</w:t>
      </w:r>
      <w:proofErr w:type="spellEnd"/>
      <w:r>
        <w:t xml:space="preserve"> </w:t>
      </w:r>
      <w:proofErr w:type="spellStart"/>
      <w:r>
        <w:t>jhnen</w:t>
      </w:r>
      <w:proofErr w:type="spellEnd"/>
      <w:r>
        <w:t xml:space="preserve"> dienen / nicht allein </w:t>
      </w:r>
      <w:proofErr w:type="spellStart"/>
      <w:r>
        <w:t>jhre</w:t>
      </w:r>
      <w:proofErr w:type="spellEnd"/>
      <w:r>
        <w:t xml:space="preserve"> </w:t>
      </w:r>
      <w:proofErr w:type="spellStart"/>
      <w:r>
        <w:t>fähler</w:t>
      </w:r>
      <w:proofErr w:type="spellEnd"/>
      <w:r>
        <w:t xml:space="preserve"> </w:t>
      </w:r>
      <w:proofErr w:type="spellStart"/>
      <w:r>
        <w:t>jnen</w:t>
      </w:r>
      <w:proofErr w:type="spellEnd"/>
      <w:r>
        <w:t xml:space="preserve"> vergeben. </w:t>
      </w:r>
      <w:proofErr w:type="spellStart"/>
      <w:r>
        <w:t>Vber</w:t>
      </w:r>
      <w:proofErr w:type="spellEnd"/>
      <w:r>
        <w:t xml:space="preserve"> </w:t>
      </w:r>
      <w:proofErr w:type="spellStart"/>
      <w:r>
        <w:t>diß</w:t>
      </w:r>
      <w:proofErr w:type="spellEnd"/>
      <w:r>
        <w:t xml:space="preserve"> daß wir / </w:t>
      </w:r>
      <w:proofErr w:type="spellStart"/>
      <w:r>
        <w:t>eingedenck</w:t>
      </w:r>
      <w:proofErr w:type="spellEnd"/>
      <w:r>
        <w:t xml:space="preserve"> deß Herrn </w:t>
      </w:r>
      <w:proofErr w:type="spellStart"/>
      <w:r>
        <w:t>todts</w:t>
      </w:r>
      <w:proofErr w:type="spellEnd"/>
      <w:r>
        <w:t xml:space="preserve"> / </w:t>
      </w:r>
      <w:proofErr w:type="spellStart"/>
      <w:r>
        <w:t>ewigs</w:t>
      </w:r>
      <w:proofErr w:type="spellEnd"/>
      <w:r>
        <w:t xml:space="preserve"> lob </w:t>
      </w:r>
      <w:proofErr w:type="spellStart"/>
      <w:r>
        <w:t>vnd</w:t>
      </w:r>
      <w:proofErr w:type="spellEnd"/>
      <w:r>
        <w:t xml:space="preserve"> grossen </w:t>
      </w:r>
      <w:proofErr w:type="spellStart"/>
      <w:r>
        <w:t>danck</w:t>
      </w:r>
      <w:proofErr w:type="spellEnd"/>
      <w:r>
        <w:t xml:space="preserve"> Gott </w:t>
      </w:r>
      <w:proofErr w:type="spellStart"/>
      <w:r>
        <w:t>auff</w:t>
      </w:r>
      <w:proofErr w:type="spellEnd"/>
      <w:r>
        <w:t xml:space="preserve"> </w:t>
      </w:r>
      <w:proofErr w:type="spellStart"/>
      <w:r>
        <w:t>opffern</w:t>
      </w:r>
      <w:proofErr w:type="spellEnd"/>
      <w:r>
        <w:t xml:space="preserve"> für alle </w:t>
      </w:r>
      <w:proofErr w:type="spellStart"/>
      <w:r>
        <w:t>guthaten</w:t>
      </w:r>
      <w:proofErr w:type="spellEnd"/>
      <w:r>
        <w:t xml:space="preserve"> / </w:t>
      </w:r>
      <w:proofErr w:type="spellStart"/>
      <w:r>
        <w:t>fürnemlich</w:t>
      </w:r>
      <w:proofErr w:type="spellEnd"/>
      <w:r>
        <w:t xml:space="preserve"> aber / für </w:t>
      </w:r>
      <w:proofErr w:type="spellStart"/>
      <w:r>
        <w:t>vnsere</w:t>
      </w:r>
      <w:proofErr w:type="spellEnd"/>
      <w:r>
        <w:t xml:space="preserve"> </w:t>
      </w:r>
      <w:proofErr w:type="spellStart"/>
      <w:r>
        <w:t>erlösung</w:t>
      </w:r>
      <w:proofErr w:type="spellEnd"/>
      <w:r>
        <w:t xml:space="preserve"> / die durch den todt Christi geschehen ist. </w:t>
      </w:r>
    </w:p>
    <w:p w14:paraId="7B06B38C" w14:textId="77777777" w:rsidR="00EB3C2B" w:rsidRDefault="00EB3C2B" w:rsidP="00EB3C2B">
      <w:pPr>
        <w:pStyle w:val="StandardWeb"/>
      </w:pPr>
      <w:r>
        <w:t xml:space="preserve">F. </w:t>
      </w:r>
      <w:proofErr w:type="spellStart"/>
      <w:r>
        <w:t>Jst</w:t>
      </w:r>
      <w:proofErr w:type="spellEnd"/>
      <w:r>
        <w:t xml:space="preserve"> es recht / daß deß Herren </w:t>
      </w:r>
      <w:proofErr w:type="spellStart"/>
      <w:r>
        <w:t>Nachtmal</w:t>
      </w:r>
      <w:proofErr w:type="spellEnd"/>
      <w:r>
        <w:t xml:space="preserve"> für die </w:t>
      </w:r>
      <w:proofErr w:type="spellStart"/>
      <w:r>
        <w:t>versühnung</w:t>
      </w:r>
      <w:proofErr w:type="spellEnd"/>
      <w:r>
        <w:t xml:space="preserve"> der </w:t>
      </w:r>
      <w:proofErr w:type="spellStart"/>
      <w:r>
        <w:t>sünden</w:t>
      </w:r>
      <w:proofErr w:type="spellEnd"/>
      <w:r>
        <w:t xml:space="preserve"> der lebendigen </w:t>
      </w:r>
      <w:proofErr w:type="spellStart"/>
      <w:r>
        <w:t>vnd</w:t>
      </w:r>
      <w:proofErr w:type="spellEnd"/>
      <w:r>
        <w:t xml:space="preserve"> der todten </w:t>
      </w:r>
      <w:proofErr w:type="spellStart"/>
      <w:r>
        <w:t>auffgeopffert</w:t>
      </w:r>
      <w:proofErr w:type="spellEnd"/>
      <w:r>
        <w:t xml:space="preserve"> </w:t>
      </w:r>
      <w:proofErr w:type="spellStart"/>
      <w:r>
        <w:t>wirdt</w:t>
      </w:r>
      <w:proofErr w:type="spellEnd"/>
      <w:r>
        <w:t xml:space="preserve">. </w:t>
      </w:r>
    </w:p>
    <w:p w14:paraId="4B22EC7B" w14:textId="77777777" w:rsidR="00EB3C2B" w:rsidRDefault="00EB3C2B" w:rsidP="00EB3C2B">
      <w:pPr>
        <w:pStyle w:val="StandardWeb"/>
      </w:pPr>
      <w:r>
        <w:t xml:space="preserve">A. Nein: Denn der Herr hat den dienern nicht befohlen Gott </w:t>
      </w:r>
      <w:proofErr w:type="spellStart"/>
      <w:r>
        <w:t>dasselbig</w:t>
      </w:r>
      <w:proofErr w:type="spellEnd"/>
      <w:r>
        <w:t xml:space="preserve"> </w:t>
      </w:r>
      <w:proofErr w:type="spellStart"/>
      <w:r>
        <w:t>zuopffern</w:t>
      </w:r>
      <w:proofErr w:type="spellEnd"/>
      <w:r>
        <w:t xml:space="preserve"> / </w:t>
      </w:r>
      <w:proofErr w:type="spellStart"/>
      <w:r>
        <w:t>sonder</w:t>
      </w:r>
      <w:proofErr w:type="spellEnd"/>
      <w:r>
        <w:t xml:space="preserve"> hat gesprochen / Nemet / esset / </w:t>
      </w:r>
      <w:proofErr w:type="spellStart"/>
      <w:r>
        <w:t>trincket</w:t>
      </w:r>
      <w:proofErr w:type="spellEnd"/>
      <w:r>
        <w:t xml:space="preserve">. Welches wie es alle </w:t>
      </w:r>
      <w:proofErr w:type="spellStart"/>
      <w:r>
        <w:t>glaubige</w:t>
      </w:r>
      <w:proofErr w:type="spellEnd"/>
      <w:r>
        <w:t xml:space="preserve"> angehet: also </w:t>
      </w:r>
      <w:proofErr w:type="spellStart"/>
      <w:r>
        <w:t>kan</w:t>
      </w:r>
      <w:proofErr w:type="spellEnd"/>
      <w:r>
        <w:t xml:space="preserve"> es den todten nicht dienen. So </w:t>
      </w:r>
      <w:proofErr w:type="spellStart"/>
      <w:r>
        <w:t>hatt</w:t>
      </w:r>
      <w:proofErr w:type="spellEnd"/>
      <w:r>
        <w:t xml:space="preserve"> er auch die </w:t>
      </w:r>
      <w:proofErr w:type="spellStart"/>
      <w:r>
        <w:t>diener</w:t>
      </w:r>
      <w:proofErr w:type="spellEnd"/>
      <w:r>
        <w:t xml:space="preserve"> oder Priester nicht geheissen für andere / sie seyen lebendig oder todte / essen </w:t>
      </w:r>
      <w:proofErr w:type="spellStart"/>
      <w:r>
        <w:t>vnd</w:t>
      </w:r>
      <w:proofErr w:type="spellEnd"/>
      <w:r>
        <w:t xml:space="preserve"> </w:t>
      </w:r>
      <w:proofErr w:type="spellStart"/>
      <w:r>
        <w:t>trincken</w:t>
      </w:r>
      <w:proofErr w:type="spellEnd"/>
      <w:r>
        <w:t xml:space="preserve">: Zu dem ist der Herr nur </w:t>
      </w:r>
      <w:proofErr w:type="spellStart"/>
      <w:r>
        <w:t>einmahl</w:t>
      </w:r>
      <w:proofErr w:type="spellEnd"/>
      <w:r>
        <w:t xml:space="preserve"> </w:t>
      </w:r>
      <w:proofErr w:type="spellStart"/>
      <w:r>
        <w:t>geopffert</w:t>
      </w:r>
      <w:proofErr w:type="spellEnd"/>
      <w:r>
        <w:t xml:space="preserve"> worden / </w:t>
      </w:r>
      <w:proofErr w:type="spellStart"/>
      <w:r>
        <w:t>vnd</w:t>
      </w:r>
      <w:proofErr w:type="spellEnd"/>
      <w:r>
        <w:t xml:space="preserve"> </w:t>
      </w:r>
      <w:proofErr w:type="spellStart"/>
      <w:r>
        <w:t>kan</w:t>
      </w:r>
      <w:proofErr w:type="spellEnd"/>
      <w:r>
        <w:t xml:space="preserve"> </w:t>
      </w:r>
      <w:proofErr w:type="spellStart"/>
      <w:r>
        <w:t>fürterhin</w:t>
      </w:r>
      <w:proofErr w:type="spellEnd"/>
      <w:r>
        <w:t xml:space="preserve"> nicht mehr </w:t>
      </w:r>
      <w:proofErr w:type="spellStart"/>
      <w:r>
        <w:t>geopffert</w:t>
      </w:r>
      <w:proofErr w:type="spellEnd"/>
      <w:r>
        <w:t xml:space="preserve"> werden. Er hat sich </w:t>
      </w:r>
      <w:proofErr w:type="spellStart"/>
      <w:r>
        <w:t>selbs</w:t>
      </w:r>
      <w:proofErr w:type="spellEnd"/>
      <w:r>
        <w:t xml:space="preserve"> / als der beide das </w:t>
      </w:r>
      <w:proofErr w:type="spellStart"/>
      <w:r>
        <w:t>opffer</w:t>
      </w:r>
      <w:proofErr w:type="spellEnd"/>
      <w:r>
        <w:t xml:space="preserve"> </w:t>
      </w:r>
      <w:proofErr w:type="spellStart"/>
      <w:r>
        <w:t>vnd</w:t>
      </w:r>
      <w:proofErr w:type="spellEnd"/>
      <w:r>
        <w:t xml:space="preserve"> der Priester ist / </w:t>
      </w:r>
      <w:proofErr w:type="spellStart"/>
      <w:r>
        <w:t>auffgeopffert</w:t>
      </w:r>
      <w:proofErr w:type="spellEnd"/>
      <w:r>
        <w:t xml:space="preserve"> / </w:t>
      </w:r>
      <w:proofErr w:type="spellStart"/>
      <w:r>
        <w:t>vnnd</w:t>
      </w:r>
      <w:proofErr w:type="spellEnd"/>
      <w:r>
        <w:t xml:space="preserve"> </w:t>
      </w:r>
      <w:proofErr w:type="spellStart"/>
      <w:r>
        <w:t>kan</w:t>
      </w:r>
      <w:proofErr w:type="spellEnd"/>
      <w:r>
        <w:t xml:space="preserve"> von andern nicht </w:t>
      </w:r>
      <w:proofErr w:type="spellStart"/>
      <w:r>
        <w:t>geopffert</w:t>
      </w:r>
      <w:proofErr w:type="spellEnd"/>
      <w:r>
        <w:t xml:space="preserve"> werden: wie der Apostel mit vielen gründen an die </w:t>
      </w:r>
      <w:proofErr w:type="spellStart"/>
      <w:r>
        <w:t>Hebreer</w:t>
      </w:r>
      <w:proofErr w:type="spellEnd"/>
      <w:r>
        <w:t xml:space="preserve"> beweiset. Derhalben weil der Herr spricht: Das thut zu meiner </w:t>
      </w:r>
      <w:proofErr w:type="spellStart"/>
      <w:r>
        <w:t>gedechtnuß</w:t>
      </w:r>
      <w:proofErr w:type="spellEnd"/>
      <w:r>
        <w:t xml:space="preserve">: so </w:t>
      </w:r>
      <w:proofErr w:type="spellStart"/>
      <w:r>
        <w:t>volget</w:t>
      </w:r>
      <w:proofErr w:type="spellEnd"/>
      <w:r>
        <w:t xml:space="preserve"> / daß das </w:t>
      </w:r>
      <w:proofErr w:type="spellStart"/>
      <w:r>
        <w:t>Nachtmal</w:t>
      </w:r>
      <w:proofErr w:type="spellEnd"/>
      <w:r>
        <w:t xml:space="preserve"> ein wider </w:t>
      </w:r>
      <w:proofErr w:type="spellStart"/>
      <w:r>
        <w:t>gedechtnuß</w:t>
      </w:r>
      <w:proofErr w:type="spellEnd"/>
      <w:r>
        <w:t xml:space="preserve"> deß </w:t>
      </w:r>
      <w:proofErr w:type="spellStart"/>
      <w:r>
        <w:t>opffers</w:t>
      </w:r>
      <w:proofErr w:type="spellEnd"/>
      <w:r>
        <w:t xml:space="preserve"> / das ein mahl am Creutz geschehen ist / nicht aber das </w:t>
      </w:r>
      <w:proofErr w:type="spellStart"/>
      <w:r>
        <w:t>opffer</w:t>
      </w:r>
      <w:proofErr w:type="spellEnd"/>
      <w:r>
        <w:t xml:space="preserve"> selbst sey. </w:t>
      </w:r>
    </w:p>
    <w:p w14:paraId="15D716CF" w14:textId="77777777" w:rsidR="00EB3C2B" w:rsidRDefault="00EB3C2B" w:rsidP="00EB3C2B">
      <w:pPr>
        <w:pStyle w:val="StandardWeb"/>
      </w:pPr>
      <w:r>
        <w:t xml:space="preserve">F. So </w:t>
      </w:r>
      <w:proofErr w:type="spellStart"/>
      <w:r>
        <w:t>hastu</w:t>
      </w:r>
      <w:proofErr w:type="spellEnd"/>
      <w:r>
        <w:t xml:space="preserve"> ein </w:t>
      </w:r>
      <w:proofErr w:type="spellStart"/>
      <w:r>
        <w:t>verdruß</w:t>
      </w:r>
      <w:proofErr w:type="spellEnd"/>
      <w:r>
        <w:t xml:space="preserve"> ab der </w:t>
      </w:r>
      <w:proofErr w:type="spellStart"/>
      <w:r>
        <w:t>Mäß</w:t>
      </w:r>
      <w:proofErr w:type="spellEnd"/>
      <w:r>
        <w:t xml:space="preserve">? </w:t>
      </w:r>
    </w:p>
    <w:p w14:paraId="7792BACB" w14:textId="77777777" w:rsidR="00EB3C2B" w:rsidRDefault="00EB3C2B" w:rsidP="00EB3C2B">
      <w:pPr>
        <w:pStyle w:val="StandardWeb"/>
      </w:pPr>
      <w:r>
        <w:t xml:space="preserve">A. Was </w:t>
      </w:r>
      <w:proofErr w:type="spellStart"/>
      <w:r>
        <w:t>solt</w:t>
      </w:r>
      <w:proofErr w:type="spellEnd"/>
      <w:r>
        <w:t xml:space="preserve"> ich </w:t>
      </w:r>
      <w:proofErr w:type="spellStart"/>
      <w:r>
        <w:t>jhr</w:t>
      </w:r>
      <w:proofErr w:type="spellEnd"/>
      <w:r>
        <w:t xml:space="preserve"> </w:t>
      </w:r>
      <w:proofErr w:type="spellStart"/>
      <w:r>
        <w:t>hefftig</w:t>
      </w:r>
      <w:proofErr w:type="spellEnd"/>
      <w:r>
        <w:t xml:space="preserve"> </w:t>
      </w:r>
      <w:proofErr w:type="spellStart"/>
      <w:r>
        <w:t>begeren</w:t>
      </w:r>
      <w:proofErr w:type="spellEnd"/>
      <w:r>
        <w:t xml:space="preserve"> / oder sie hoch halten / die weil sie in allweg der ersten </w:t>
      </w:r>
      <w:proofErr w:type="spellStart"/>
      <w:r>
        <w:t>einsetzung</w:t>
      </w:r>
      <w:proofErr w:type="spellEnd"/>
      <w:r>
        <w:t xml:space="preserve"> Christi zu wider ist? </w:t>
      </w:r>
      <w:proofErr w:type="spellStart"/>
      <w:r>
        <w:t>Jch</w:t>
      </w:r>
      <w:proofErr w:type="spellEnd"/>
      <w:r>
        <w:t xml:space="preserve"> halte </w:t>
      </w:r>
      <w:proofErr w:type="spellStart"/>
      <w:r>
        <w:t>darfür</w:t>
      </w:r>
      <w:proofErr w:type="spellEnd"/>
      <w:r>
        <w:t xml:space="preserve"> / daß sie alle </w:t>
      </w:r>
      <w:proofErr w:type="spellStart"/>
      <w:r>
        <w:t>glaubige</w:t>
      </w:r>
      <w:proofErr w:type="spellEnd"/>
      <w:r>
        <w:t xml:space="preserve"> fliehen </w:t>
      </w:r>
      <w:proofErr w:type="spellStart"/>
      <w:r>
        <w:t>vnd</w:t>
      </w:r>
      <w:proofErr w:type="spellEnd"/>
      <w:r>
        <w:t xml:space="preserve"> meiden sollen. </w:t>
      </w:r>
    </w:p>
    <w:p w14:paraId="5314F568" w14:textId="77777777" w:rsidR="00EB3C2B" w:rsidRDefault="00EB3C2B" w:rsidP="00EB3C2B">
      <w:pPr>
        <w:pStyle w:val="StandardWeb"/>
      </w:pPr>
      <w:r>
        <w:t xml:space="preserve">F. So lassest du gar nicht zu / daß deß HErren </w:t>
      </w:r>
      <w:proofErr w:type="spellStart"/>
      <w:r>
        <w:t>Nachtmal</w:t>
      </w:r>
      <w:proofErr w:type="spellEnd"/>
      <w:r>
        <w:t xml:space="preserve"> ein </w:t>
      </w:r>
      <w:proofErr w:type="spellStart"/>
      <w:r>
        <w:t>opffer</w:t>
      </w:r>
      <w:proofErr w:type="spellEnd"/>
      <w:r>
        <w:t xml:space="preserve"> der </w:t>
      </w:r>
      <w:proofErr w:type="spellStart"/>
      <w:r>
        <w:t>glaubigen</w:t>
      </w:r>
      <w:proofErr w:type="spellEnd"/>
      <w:r>
        <w:t xml:space="preserve"> sey? </w:t>
      </w:r>
    </w:p>
    <w:p w14:paraId="661773C4" w14:textId="77777777" w:rsidR="00EB3C2B" w:rsidRDefault="00EB3C2B" w:rsidP="00EB3C2B">
      <w:pPr>
        <w:pStyle w:val="StandardWeb"/>
      </w:pPr>
      <w:r>
        <w:t xml:space="preserve">A. </w:t>
      </w:r>
      <w:proofErr w:type="spellStart"/>
      <w:r>
        <w:t>Jch</w:t>
      </w:r>
      <w:proofErr w:type="spellEnd"/>
      <w:r>
        <w:t xml:space="preserve"> </w:t>
      </w:r>
      <w:proofErr w:type="spellStart"/>
      <w:r>
        <w:t>wil</w:t>
      </w:r>
      <w:proofErr w:type="spellEnd"/>
      <w:r>
        <w:t xml:space="preserve"> nimmer mehr zugeben / daß es der </w:t>
      </w:r>
      <w:proofErr w:type="spellStart"/>
      <w:r>
        <w:t>gestalt</w:t>
      </w:r>
      <w:proofErr w:type="spellEnd"/>
      <w:r>
        <w:t xml:space="preserve"> </w:t>
      </w:r>
      <w:proofErr w:type="spellStart"/>
      <w:r>
        <w:t>vnd</w:t>
      </w:r>
      <w:proofErr w:type="spellEnd"/>
      <w:r>
        <w:t xml:space="preserve"> </w:t>
      </w:r>
      <w:proofErr w:type="spellStart"/>
      <w:r>
        <w:t>meinung</w:t>
      </w:r>
      <w:proofErr w:type="spellEnd"/>
      <w:r>
        <w:t xml:space="preserve"> ein </w:t>
      </w:r>
      <w:proofErr w:type="spellStart"/>
      <w:r>
        <w:t>opffer</w:t>
      </w:r>
      <w:proofErr w:type="spellEnd"/>
      <w:r>
        <w:t xml:space="preserve"> sey / daß in dem selbigen Christus vom </w:t>
      </w:r>
      <w:proofErr w:type="spellStart"/>
      <w:r>
        <w:t>pfaffen</w:t>
      </w:r>
      <w:proofErr w:type="spellEnd"/>
      <w:r>
        <w:t xml:space="preserve"> </w:t>
      </w:r>
      <w:proofErr w:type="spellStart"/>
      <w:r>
        <w:t>geopffert</w:t>
      </w:r>
      <w:proofErr w:type="spellEnd"/>
      <w:r>
        <w:t xml:space="preserve"> werde. Wenn du aber das </w:t>
      </w:r>
      <w:proofErr w:type="spellStart"/>
      <w:r>
        <w:t>Nachtmal</w:t>
      </w:r>
      <w:proofErr w:type="spellEnd"/>
      <w:r>
        <w:t xml:space="preserve"> ein </w:t>
      </w:r>
      <w:proofErr w:type="spellStart"/>
      <w:r>
        <w:t>opffer</w:t>
      </w:r>
      <w:proofErr w:type="spellEnd"/>
      <w:r>
        <w:t xml:space="preserve"> nennest / so fern es ein </w:t>
      </w:r>
      <w:proofErr w:type="spellStart"/>
      <w:r>
        <w:t>dancksagung</w:t>
      </w:r>
      <w:proofErr w:type="spellEnd"/>
      <w:r>
        <w:t xml:space="preserve"> der </w:t>
      </w:r>
      <w:proofErr w:type="spellStart"/>
      <w:r>
        <w:t>glaubigen</w:t>
      </w:r>
      <w:proofErr w:type="spellEnd"/>
      <w:r>
        <w:t xml:space="preserve"> ist / so sag ich / es mög ein </w:t>
      </w:r>
      <w:proofErr w:type="spellStart"/>
      <w:r>
        <w:t>opffer</w:t>
      </w:r>
      <w:proofErr w:type="spellEnd"/>
      <w:r>
        <w:t xml:space="preserve"> </w:t>
      </w:r>
      <w:proofErr w:type="spellStart"/>
      <w:r>
        <w:t>genennt</w:t>
      </w:r>
      <w:proofErr w:type="spellEnd"/>
      <w:r>
        <w:t xml:space="preserve"> werden / </w:t>
      </w:r>
      <w:proofErr w:type="spellStart"/>
      <w:r>
        <w:t>vnd</w:t>
      </w:r>
      <w:proofErr w:type="spellEnd"/>
      <w:r>
        <w:t xml:space="preserve"> sey in diesem verstand ein </w:t>
      </w:r>
      <w:proofErr w:type="spellStart"/>
      <w:r>
        <w:t>opffer</w:t>
      </w:r>
      <w:proofErr w:type="spellEnd"/>
      <w:r>
        <w:t xml:space="preserve"> von den alten / als von </w:t>
      </w:r>
      <w:proofErr w:type="spellStart"/>
      <w:r>
        <w:t>Jrenaeo</w:t>
      </w:r>
      <w:proofErr w:type="spellEnd"/>
      <w:r>
        <w:t xml:space="preserve"> </w:t>
      </w:r>
      <w:proofErr w:type="spellStart"/>
      <w:r>
        <w:t>genennt</w:t>
      </w:r>
      <w:proofErr w:type="spellEnd"/>
      <w:r>
        <w:t xml:space="preserve"> worden. Denn die </w:t>
      </w:r>
      <w:proofErr w:type="spellStart"/>
      <w:r>
        <w:t>dancksagung</w:t>
      </w:r>
      <w:proofErr w:type="spellEnd"/>
      <w:r>
        <w:t xml:space="preserve"> ist ein </w:t>
      </w:r>
      <w:proofErr w:type="spellStart"/>
      <w:r>
        <w:t>opffer</w:t>
      </w:r>
      <w:proofErr w:type="spellEnd"/>
      <w:r>
        <w:t xml:space="preserve"> der Christen. Es </w:t>
      </w:r>
      <w:proofErr w:type="spellStart"/>
      <w:r>
        <w:t>kan</w:t>
      </w:r>
      <w:proofErr w:type="spellEnd"/>
      <w:r>
        <w:t xml:space="preserve"> auch ein </w:t>
      </w:r>
      <w:proofErr w:type="spellStart"/>
      <w:r>
        <w:t>opffer</w:t>
      </w:r>
      <w:proofErr w:type="spellEnd"/>
      <w:r>
        <w:t xml:space="preserve"> </w:t>
      </w:r>
      <w:proofErr w:type="spellStart"/>
      <w:r>
        <w:t>genennt</w:t>
      </w:r>
      <w:proofErr w:type="spellEnd"/>
      <w:r>
        <w:t xml:space="preserve"> werden / so fern es ein Sacrament </w:t>
      </w:r>
      <w:proofErr w:type="spellStart"/>
      <w:r>
        <w:t>zeichen</w:t>
      </w:r>
      <w:proofErr w:type="spellEnd"/>
      <w:r>
        <w:t xml:space="preserve"> </w:t>
      </w:r>
      <w:proofErr w:type="spellStart"/>
      <w:r>
        <w:t>vnd</w:t>
      </w:r>
      <w:proofErr w:type="spellEnd"/>
      <w:r>
        <w:t xml:space="preserve"> wider </w:t>
      </w:r>
      <w:proofErr w:type="spellStart"/>
      <w:r>
        <w:t>gedechtnuß</w:t>
      </w:r>
      <w:proofErr w:type="spellEnd"/>
      <w:r>
        <w:t xml:space="preserve"> ist / deß </w:t>
      </w:r>
      <w:proofErr w:type="spellStart"/>
      <w:r>
        <w:t>wahrhafftigen</w:t>
      </w:r>
      <w:proofErr w:type="spellEnd"/>
      <w:r>
        <w:t xml:space="preserve"> </w:t>
      </w:r>
      <w:proofErr w:type="spellStart"/>
      <w:r>
        <w:t>opffers</w:t>
      </w:r>
      <w:proofErr w:type="spellEnd"/>
      <w:r>
        <w:t xml:space="preserve"> / so vor </w:t>
      </w:r>
      <w:proofErr w:type="spellStart"/>
      <w:r>
        <w:t>zeiten</w:t>
      </w:r>
      <w:proofErr w:type="spellEnd"/>
      <w:r>
        <w:t xml:space="preserve"> am Creutz geschehen ist. </w:t>
      </w:r>
    </w:p>
    <w:p w14:paraId="2CC11001" w14:textId="77777777" w:rsidR="00EB3C2B" w:rsidRDefault="00EB3C2B" w:rsidP="00EB3C2B">
      <w:pPr>
        <w:pStyle w:val="StandardWeb"/>
      </w:pPr>
      <w:r>
        <w:t xml:space="preserve">F. Weil du bey diesem </w:t>
      </w:r>
      <w:proofErr w:type="spellStart"/>
      <w:r>
        <w:t>anlaß</w:t>
      </w:r>
      <w:proofErr w:type="spellEnd"/>
      <w:r>
        <w:t xml:space="preserve"> hast </w:t>
      </w:r>
      <w:proofErr w:type="spellStart"/>
      <w:r>
        <w:t>angehebt</w:t>
      </w:r>
      <w:proofErr w:type="spellEnd"/>
      <w:r>
        <w:t xml:space="preserve"> zu reden von den </w:t>
      </w:r>
      <w:proofErr w:type="spellStart"/>
      <w:r>
        <w:t>opffern</w:t>
      </w:r>
      <w:proofErr w:type="spellEnd"/>
      <w:r>
        <w:t xml:space="preserve"> der Christen: so bitt ich / du wollest diesen </w:t>
      </w:r>
      <w:proofErr w:type="spellStart"/>
      <w:r>
        <w:t>handel</w:t>
      </w:r>
      <w:proofErr w:type="spellEnd"/>
      <w:r>
        <w:t xml:space="preserve"> besser </w:t>
      </w:r>
      <w:proofErr w:type="spellStart"/>
      <w:r>
        <w:t>erleutern</w:t>
      </w:r>
      <w:proofErr w:type="spellEnd"/>
      <w:r>
        <w:t xml:space="preserve">. </w:t>
      </w:r>
    </w:p>
    <w:p w14:paraId="058FBC20" w14:textId="77777777" w:rsidR="00EB3C2B" w:rsidRDefault="00EB3C2B" w:rsidP="00EB3C2B">
      <w:pPr>
        <w:pStyle w:val="StandardWeb"/>
      </w:pPr>
      <w:r>
        <w:t xml:space="preserve">A. Das </w:t>
      </w:r>
      <w:proofErr w:type="spellStart"/>
      <w:r>
        <w:t>opffer</w:t>
      </w:r>
      <w:proofErr w:type="spellEnd"/>
      <w:r>
        <w:t xml:space="preserve"> ist ein gab / die wir Gott bringen den Gottes dienst </w:t>
      </w:r>
      <w:proofErr w:type="spellStart"/>
      <w:r>
        <w:t>zuverrichten</w:t>
      </w:r>
      <w:proofErr w:type="spellEnd"/>
      <w:r>
        <w:t xml:space="preserve">. Es </w:t>
      </w:r>
      <w:proofErr w:type="spellStart"/>
      <w:r>
        <w:t>wirdt</w:t>
      </w:r>
      <w:proofErr w:type="spellEnd"/>
      <w:r>
        <w:t xml:space="preserve"> aber </w:t>
      </w:r>
      <w:proofErr w:type="spellStart"/>
      <w:r>
        <w:t>vnder</w:t>
      </w:r>
      <w:proofErr w:type="spellEnd"/>
      <w:r>
        <w:t xml:space="preserve"> scheiden in das söhn </w:t>
      </w:r>
      <w:proofErr w:type="spellStart"/>
      <w:r>
        <w:t>vnd</w:t>
      </w:r>
      <w:proofErr w:type="spellEnd"/>
      <w:r>
        <w:t xml:space="preserve"> </w:t>
      </w:r>
      <w:proofErr w:type="spellStart"/>
      <w:r>
        <w:t>danckopffer</w:t>
      </w:r>
      <w:proofErr w:type="spellEnd"/>
      <w:r>
        <w:t xml:space="preserve">. Es ist aber nur ein </w:t>
      </w:r>
      <w:proofErr w:type="spellStart"/>
      <w:r>
        <w:t>eintzig</w:t>
      </w:r>
      <w:proofErr w:type="spellEnd"/>
      <w:r>
        <w:t xml:space="preserve"> söhn </w:t>
      </w:r>
      <w:proofErr w:type="spellStart"/>
      <w:r>
        <w:t>opffer</w:t>
      </w:r>
      <w:proofErr w:type="spellEnd"/>
      <w:r>
        <w:t xml:space="preserve"> / nemlich der todt </w:t>
      </w:r>
      <w:proofErr w:type="spellStart"/>
      <w:r>
        <w:t>vnsers</w:t>
      </w:r>
      <w:proofErr w:type="spellEnd"/>
      <w:r>
        <w:t xml:space="preserve"> Heylands Christi: deß </w:t>
      </w:r>
      <w:proofErr w:type="spellStart"/>
      <w:r>
        <w:t>vorbild</w:t>
      </w:r>
      <w:proofErr w:type="spellEnd"/>
      <w:r>
        <w:t xml:space="preserve"> im alten Testament die </w:t>
      </w:r>
      <w:proofErr w:type="spellStart"/>
      <w:r>
        <w:t>opffer</w:t>
      </w:r>
      <w:proofErr w:type="spellEnd"/>
      <w:r>
        <w:t xml:space="preserve"> gewesen / </w:t>
      </w:r>
      <w:proofErr w:type="spellStart"/>
      <w:r>
        <w:t>vnd</w:t>
      </w:r>
      <w:proofErr w:type="spellEnd"/>
      <w:r>
        <w:t xml:space="preserve"> deß </w:t>
      </w:r>
      <w:proofErr w:type="spellStart"/>
      <w:r>
        <w:t>gedechtnuß</w:t>
      </w:r>
      <w:proofErr w:type="spellEnd"/>
      <w:r>
        <w:t xml:space="preserve"> </w:t>
      </w:r>
      <w:proofErr w:type="spellStart"/>
      <w:r>
        <w:t>mann</w:t>
      </w:r>
      <w:proofErr w:type="spellEnd"/>
      <w:r>
        <w:t xml:space="preserve"> begehet im </w:t>
      </w:r>
      <w:proofErr w:type="spellStart"/>
      <w:r>
        <w:t>Nachtmal</w:t>
      </w:r>
      <w:proofErr w:type="spellEnd"/>
      <w:r>
        <w:t xml:space="preserve">. </w:t>
      </w:r>
    </w:p>
    <w:p w14:paraId="7630CF38" w14:textId="77777777" w:rsidR="00EB3C2B" w:rsidRDefault="00EB3C2B" w:rsidP="00EB3C2B">
      <w:pPr>
        <w:pStyle w:val="StandardWeb"/>
      </w:pPr>
      <w:r>
        <w:t xml:space="preserve">F. Was nennest du </w:t>
      </w:r>
      <w:proofErr w:type="spellStart"/>
      <w:r>
        <w:t>danck</w:t>
      </w:r>
      <w:proofErr w:type="spellEnd"/>
      <w:r>
        <w:t xml:space="preserve"> </w:t>
      </w:r>
      <w:proofErr w:type="spellStart"/>
      <w:r>
        <w:t>opffer</w:t>
      </w:r>
      <w:proofErr w:type="spellEnd"/>
      <w:r>
        <w:t xml:space="preserve">? </w:t>
      </w:r>
    </w:p>
    <w:p w14:paraId="498A8F01" w14:textId="77777777" w:rsidR="00EB3C2B" w:rsidRDefault="00EB3C2B" w:rsidP="00EB3C2B">
      <w:pPr>
        <w:pStyle w:val="StandardWeb"/>
      </w:pPr>
      <w:r>
        <w:t xml:space="preserve">A. Welches von denen </w:t>
      </w:r>
      <w:proofErr w:type="spellStart"/>
      <w:r>
        <w:t>geschicht</w:t>
      </w:r>
      <w:proofErr w:type="spellEnd"/>
      <w:r>
        <w:t xml:space="preserve"> / die Gott versöhnet sind / der nicht </w:t>
      </w:r>
      <w:proofErr w:type="spellStart"/>
      <w:r>
        <w:t>wil</w:t>
      </w:r>
      <w:proofErr w:type="spellEnd"/>
      <w:r>
        <w:t xml:space="preserve"> / daß wir </w:t>
      </w:r>
      <w:proofErr w:type="spellStart"/>
      <w:r>
        <w:t>jhm</w:t>
      </w:r>
      <w:proofErr w:type="spellEnd"/>
      <w:r>
        <w:t xml:space="preserve"> </w:t>
      </w:r>
      <w:proofErr w:type="spellStart"/>
      <w:r>
        <w:t>gold</w:t>
      </w:r>
      <w:proofErr w:type="spellEnd"/>
      <w:r>
        <w:t xml:space="preserve"> / </w:t>
      </w:r>
      <w:proofErr w:type="spellStart"/>
      <w:r>
        <w:t>edelgestein</w:t>
      </w:r>
      <w:proofErr w:type="spellEnd"/>
      <w:r>
        <w:t xml:space="preserve"> / </w:t>
      </w:r>
      <w:proofErr w:type="spellStart"/>
      <w:r>
        <w:t>vieh</w:t>
      </w:r>
      <w:proofErr w:type="spellEnd"/>
      <w:r>
        <w:t xml:space="preserve"> </w:t>
      </w:r>
      <w:proofErr w:type="spellStart"/>
      <w:r>
        <w:t>auffopfferen</w:t>
      </w:r>
      <w:proofErr w:type="spellEnd"/>
      <w:r>
        <w:t xml:space="preserve"> / </w:t>
      </w:r>
      <w:proofErr w:type="spellStart"/>
      <w:r>
        <w:t>sonder</w:t>
      </w:r>
      <w:proofErr w:type="spellEnd"/>
      <w:r>
        <w:t xml:space="preserve"> Geistliche </w:t>
      </w:r>
      <w:proofErr w:type="spellStart"/>
      <w:r>
        <w:t>opffer</w:t>
      </w:r>
      <w:proofErr w:type="spellEnd"/>
      <w:r>
        <w:t xml:space="preserve">: weil er auch ein Geist ist. Diese </w:t>
      </w:r>
      <w:proofErr w:type="spellStart"/>
      <w:r>
        <w:t>opffer</w:t>
      </w:r>
      <w:proofErr w:type="spellEnd"/>
      <w:r>
        <w:t xml:space="preserve"> </w:t>
      </w:r>
      <w:proofErr w:type="spellStart"/>
      <w:r>
        <w:t>seind</w:t>
      </w:r>
      <w:proofErr w:type="spellEnd"/>
      <w:r>
        <w:t xml:space="preserve"> das lob Gottes / </w:t>
      </w:r>
      <w:proofErr w:type="spellStart"/>
      <w:r>
        <w:t>dancksagung</w:t>
      </w:r>
      <w:proofErr w:type="spellEnd"/>
      <w:r>
        <w:t xml:space="preserve"> / </w:t>
      </w:r>
      <w:proofErr w:type="spellStart"/>
      <w:r>
        <w:t>anrüffung</w:t>
      </w:r>
      <w:proofErr w:type="spellEnd"/>
      <w:r>
        <w:t xml:space="preserve"> / </w:t>
      </w:r>
      <w:proofErr w:type="spellStart"/>
      <w:r>
        <w:t>absterbung</w:t>
      </w:r>
      <w:proofErr w:type="spellEnd"/>
      <w:r>
        <w:t xml:space="preserve"> deß </w:t>
      </w:r>
      <w:proofErr w:type="spellStart"/>
      <w:r>
        <w:t>fleisches</w:t>
      </w:r>
      <w:proofErr w:type="spellEnd"/>
      <w:r>
        <w:t xml:space="preserve"> / </w:t>
      </w:r>
      <w:proofErr w:type="spellStart"/>
      <w:r>
        <w:t>barmhertzigkeit</w:t>
      </w:r>
      <w:proofErr w:type="spellEnd"/>
      <w:r>
        <w:t xml:space="preserve"> gegen dem </w:t>
      </w:r>
      <w:proofErr w:type="spellStart"/>
      <w:r>
        <w:t>nechsten</w:t>
      </w:r>
      <w:proofErr w:type="spellEnd"/>
      <w:r>
        <w:t xml:space="preserve"> / </w:t>
      </w:r>
      <w:proofErr w:type="spellStart"/>
      <w:r>
        <w:t>vnd</w:t>
      </w:r>
      <w:proofErr w:type="spellEnd"/>
      <w:r>
        <w:t xml:space="preserve"> was der gleichen ist. Diese fordert Gott / </w:t>
      </w:r>
      <w:proofErr w:type="spellStart"/>
      <w:r>
        <w:t>vnnd</w:t>
      </w:r>
      <w:proofErr w:type="spellEnd"/>
      <w:r>
        <w:t xml:space="preserve"> </w:t>
      </w:r>
      <w:proofErr w:type="spellStart"/>
      <w:r>
        <w:t>leßt</w:t>
      </w:r>
      <w:proofErr w:type="spellEnd"/>
      <w:r>
        <w:t xml:space="preserve"> sie </w:t>
      </w:r>
      <w:proofErr w:type="spellStart"/>
      <w:r>
        <w:t>jhme</w:t>
      </w:r>
      <w:proofErr w:type="spellEnd"/>
      <w:r>
        <w:t xml:space="preserve"> allein gefallen. </w:t>
      </w:r>
    </w:p>
    <w:p w14:paraId="639CF659" w14:textId="77777777" w:rsidR="00EB3C2B" w:rsidRDefault="00EB3C2B" w:rsidP="00EB3C2B">
      <w:pPr>
        <w:pStyle w:val="StandardWeb"/>
      </w:pPr>
      <w:r>
        <w:t xml:space="preserve">F. </w:t>
      </w:r>
      <w:proofErr w:type="spellStart"/>
      <w:r>
        <w:t>Bestettige</w:t>
      </w:r>
      <w:proofErr w:type="spellEnd"/>
      <w:r>
        <w:t xml:space="preserve"> diese dein </w:t>
      </w:r>
      <w:proofErr w:type="spellStart"/>
      <w:r>
        <w:t>antwort</w:t>
      </w:r>
      <w:proofErr w:type="spellEnd"/>
      <w:r>
        <w:t xml:space="preserve"> mit etlichen </w:t>
      </w:r>
      <w:proofErr w:type="spellStart"/>
      <w:r>
        <w:t>zeugnussen</w:t>
      </w:r>
      <w:proofErr w:type="spellEnd"/>
      <w:r>
        <w:t xml:space="preserve">. </w:t>
      </w:r>
    </w:p>
    <w:p w14:paraId="17A39E22" w14:textId="77777777" w:rsidR="00EB3C2B" w:rsidRDefault="00EB3C2B" w:rsidP="00EB3C2B">
      <w:pPr>
        <w:pStyle w:val="StandardWeb"/>
      </w:pPr>
      <w:r>
        <w:t xml:space="preserve">A. </w:t>
      </w:r>
      <w:proofErr w:type="spellStart"/>
      <w:r>
        <w:t>Jch</w:t>
      </w:r>
      <w:proofErr w:type="spellEnd"/>
      <w:r>
        <w:t xml:space="preserve"> könnte </w:t>
      </w:r>
      <w:proofErr w:type="spellStart"/>
      <w:r>
        <w:t>auß</w:t>
      </w:r>
      <w:proofErr w:type="spellEnd"/>
      <w:r>
        <w:t xml:space="preserve"> den Psalmen </w:t>
      </w:r>
      <w:proofErr w:type="spellStart"/>
      <w:r>
        <w:t>vnnd</w:t>
      </w:r>
      <w:proofErr w:type="spellEnd"/>
      <w:r>
        <w:t xml:space="preserve"> Propheten viel </w:t>
      </w:r>
      <w:proofErr w:type="spellStart"/>
      <w:r>
        <w:t>zeugnuß</w:t>
      </w:r>
      <w:proofErr w:type="spellEnd"/>
      <w:r>
        <w:t xml:space="preserve"> anziehen: aber ich </w:t>
      </w:r>
      <w:proofErr w:type="spellStart"/>
      <w:r>
        <w:t>wil</w:t>
      </w:r>
      <w:proofErr w:type="spellEnd"/>
      <w:r>
        <w:t xml:space="preserve"> nur </w:t>
      </w:r>
      <w:proofErr w:type="spellStart"/>
      <w:r>
        <w:t>ettlich</w:t>
      </w:r>
      <w:proofErr w:type="spellEnd"/>
      <w:r>
        <w:t xml:space="preserve"> wenig </w:t>
      </w:r>
      <w:proofErr w:type="spellStart"/>
      <w:r>
        <w:t>auß</w:t>
      </w:r>
      <w:proofErr w:type="spellEnd"/>
      <w:r>
        <w:t xml:space="preserve"> dem </w:t>
      </w:r>
      <w:proofErr w:type="spellStart"/>
      <w:r>
        <w:t>newen</w:t>
      </w:r>
      <w:proofErr w:type="spellEnd"/>
      <w:r>
        <w:t xml:space="preserve"> Testament anziehen. Der Herr spricht / </w:t>
      </w:r>
      <w:proofErr w:type="spellStart"/>
      <w:r>
        <w:t>Jch</w:t>
      </w:r>
      <w:proofErr w:type="spellEnd"/>
      <w:r>
        <w:t xml:space="preserve"> </w:t>
      </w:r>
      <w:proofErr w:type="spellStart"/>
      <w:r>
        <w:t>wil</w:t>
      </w:r>
      <w:proofErr w:type="spellEnd"/>
      <w:r>
        <w:t xml:space="preserve"> </w:t>
      </w:r>
      <w:proofErr w:type="spellStart"/>
      <w:r>
        <w:t>barmhertzigkeit</w:t>
      </w:r>
      <w:proofErr w:type="spellEnd"/>
      <w:r>
        <w:t xml:space="preserve"> / </w:t>
      </w:r>
      <w:proofErr w:type="spellStart"/>
      <w:r>
        <w:t>vnnd</w:t>
      </w:r>
      <w:proofErr w:type="spellEnd"/>
      <w:r>
        <w:t xml:space="preserve"> nicht das </w:t>
      </w:r>
      <w:proofErr w:type="spellStart"/>
      <w:r>
        <w:t>opffer</w:t>
      </w:r>
      <w:proofErr w:type="spellEnd"/>
      <w:r>
        <w:t xml:space="preserve">. Paulus spricht: lasset </w:t>
      </w:r>
      <w:proofErr w:type="spellStart"/>
      <w:r>
        <w:t>vns</w:t>
      </w:r>
      <w:proofErr w:type="spellEnd"/>
      <w:r>
        <w:t xml:space="preserve"> GOtt durch Christum </w:t>
      </w:r>
      <w:proofErr w:type="spellStart"/>
      <w:r>
        <w:t>auff</w:t>
      </w:r>
      <w:proofErr w:type="spellEnd"/>
      <w:r>
        <w:t xml:space="preserve"> </w:t>
      </w:r>
      <w:proofErr w:type="spellStart"/>
      <w:r>
        <w:t>opfferen</w:t>
      </w:r>
      <w:proofErr w:type="spellEnd"/>
      <w:r>
        <w:t xml:space="preserve"> das </w:t>
      </w:r>
      <w:proofErr w:type="spellStart"/>
      <w:r>
        <w:t>opffer</w:t>
      </w:r>
      <w:proofErr w:type="spellEnd"/>
      <w:r>
        <w:t xml:space="preserve"> deß </w:t>
      </w:r>
      <w:proofErr w:type="spellStart"/>
      <w:r>
        <w:t>lobs</w:t>
      </w:r>
      <w:proofErr w:type="spellEnd"/>
      <w:r>
        <w:t xml:space="preserve"> / das ist / die </w:t>
      </w:r>
      <w:proofErr w:type="spellStart"/>
      <w:r>
        <w:t>frucht</w:t>
      </w:r>
      <w:proofErr w:type="spellEnd"/>
      <w:r>
        <w:t xml:space="preserve"> der </w:t>
      </w:r>
      <w:proofErr w:type="spellStart"/>
      <w:r>
        <w:t>lippen</w:t>
      </w:r>
      <w:proofErr w:type="spellEnd"/>
      <w:r>
        <w:t xml:space="preserve"> / deren die seinen </w:t>
      </w:r>
      <w:proofErr w:type="spellStart"/>
      <w:r>
        <w:t>namen</w:t>
      </w:r>
      <w:proofErr w:type="spellEnd"/>
      <w:r>
        <w:t xml:space="preserve"> bekennen. </w:t>
      </w:r>
      <w:proofErr w:type="spellStart"/>
      <w:r>
        <w:t>Vnd</w:t>
      </w:r>
      <w:proofErr w:type="spellEnd"/>
      <w:r>
        <w:t xml:space="preserve"> </w:t>
      </w:r>
      <w:proofErr w:type="spellStart"/>
      <w:r>
        <w:t>widerumb</w:t>
      </w:r>
      <w:proofErr w:type="spellEnd"/>
      <w:r>
        <w:t xml:space="preserve">: der </w:t>
      </w:r>
      <w:proofErr w:type="spellStart"/>
      <w:r>
        <w:t>wolthat</w:t>
      </w:r>
      <w:proofErr w:type="spellEnd"/>
      <w:r>
        <w:t xml:space="preserve"> </w:t>
      </w:r>
      <w:proofErr w:type="spellStart"/>
      <w:r>
        <w:t>vnnd</w:t>
      </w:r>
      <w:proofErr w:type="spellEnd"/>
      <w:r>
        <w:t xml:space="preserve"> gemeinschafft lasset </w:t>
      </w:r>
      <w:proofErr w:type="spellStart"/>
      <w:r>
        <w:t>vns</w:t>
      </w:r>
      <w:proofErr w:type="spellEnd"/>
      <w:r>
        <w:t xml:space="preserve"> nicht vergessen. Denn solche </w:t>
      </w:r>
      <w:proofErr w:type="spellStart"/>
      <w:r>
        <w:t>opffer</w:t>
      </w:r>
      <w:proofErr w:type="spellEnd"/>
      <w:r>
        <w:t xml:space="preserve"> gefallen Gott. </w:t>
      </w:r>
      <w:proofErr w:type="spellStart"/>
      <w:r>
        <w:t>Jtem</w:t>
      </w:r>
      <w:proofErr w:type="spellEnd"/>
      <w:r>
        <w:t xml:space="preserve">: Stellet dar </w:t>
      </w:r>
      <w:proofErr w:type="spellStart"/>
      <w:r>
        <w:t>ewere</w:t>
      </w:r>
      <w:proofErr w:type="spellEnd"/>
      <w:r>
        <w:t xml:space="preserve"> leibe zum </w:t>
      </w:r>
      <w:proofErr w:type="spellStart"/>
      <w:r>
        <w:t>opffer</w:t>
      </w:r>
      <w:proofErr w:type="spellEnd"/>
      <w:r>
        <w:t xml:space="preserve"> / das da sey lebendig: </w:t>
      </w:r>
      <w:proofErr w:type="spellStart"/>
      <w:r>
        <w:t>Heylig</w:t>
      </w:r>
      <w:proofErr w:type="spellEnd"/>
      <w:r>
        <w:t xml:space="preserve"> / </w:t>
      </w:r>
      <w:proofErr w:type="spellStart"/>
      <w:r>
        <w:t>angenem</w:t>
      </w:r>
      <w:proofErr w:type="spellEnd"/>
      <w:r>
        <w:t xml:space="preserve"> / welches ist </w:t>
      </w:r>
      <w:proofErr w:type="spellStart"/>
      <w:r>
        <w:t>ewer</w:t>
      </w:r>
      <w:proofErr w:type="spellEnd"/>
      <w:r>
        <w:t xml:space="preserve"> </w:t>
      </w:r>
      <w:proofErr w:type="spellStart"/>
      <w:r>
        <w:t>vernünfftiger</w:t>
      </w:r>
      <w:proofErr w:type="spellEnd"/>
      <w:r>
        <w:t xml:space="preserve"> Gottesdienst. </w:t>
      </w:r>
    </w:p>
    <w:p w14:paraId="7AF6441B" w14:textId="77777777" w:rsidR="00EB3C2B" w:rsidRDefault="00EB3C2B" w:rsidP="00EB3C2B">
      <w:pPr>
        <w:pStyle w:val="StandardWeb"/>
      </w:pPr>
      <w:r>
        <w:t xml:space="preserve">F. Mit dieser weise wirst du alle Christen zu Priestern machen. </w:t>
      </w:r>
    </w:p>
    <w:p w14:paraId="549FC422" w14:textId="77777777" w:rsidR="00EB3C2B" w:rsidRDefault="00EB3C2B" w:rsidP="00EB3C2B">
      <w:pPr>
        <w:pStyle w:val="StandardWeb"/>
      </w:pPr>
      <w:r>
        <w:t xml:space="preserve">A. Also hat sie S. Peter </w:t>
      </w:r>
      <w:proofErr w:type="spellStart"/>
      <w:r>
        <w:t>genennt</w:t>
      </w:r>
      <w:proofErr w:type="spellEnd"/>
      <w:r>
        <w:t xml:space="preserve">. Nicht zwar daß alle Gottselige </w:t>
      </w:r>
      <w:proofErr w:type="spellStart"/>
      <w:r>
        <w:t>menschen</w:t>
      </w:r>
      <w:proofErr w:type="spellEnd"/>
      <w:r>
        <w:t xml:space="preserve"> </w:t>
      </w:r>
      <w:proofErr w:type="spellStart"/>
      <w:r>
        <w:t>diener</w:t>
      </w:r>
      <w:proofErr w:type="spellEnd"/>
      <w:r>
        <w:t xml:space="preserve"> der </w:t>
      </w:r>
      <w:proofErr w:type="spellStart"/>
      <w:r>
        <w:t>kirchen</w:t>
      </w:r>
      <w:proofErr w:type="spellEnd"/>
      <w:r>
        <w:t xml:space="preserve"> seyen / </w:t>
      </w:r>
      <w:proofErr w:type="spellStart"/>
      <w:r>
        <w:t>sonder</w:t>
      </w:r>
      <w:proofErr w:type="spellEnd"/>
      <w:r>
        <w:t xml:space="preserve"> daß von wegen der Geistlichen </w:t>
      </w:r>
      <w:proofErr w:type="spellStart"/>
      <w:r>
        <w:t>opfferen</w:t>
      </w:r>
      <w:proofErr w:type="spellEnd"/>
      <w:r>
        <w:t xml:space="preserve"> / die wir Geistlicherweise </w:t>
      </w:r>
      <w:proofErr w:type="spellStart"/>
      <w:r>
        <w:t>auff</w:t>
      </w:r>
      <w:proofErr w:type="spellEnd"/>
      <w:r>
        <w:t xml:space="preserve"> </w:t>
      </w:r>
      <w:proofErr w:type="spellStart"/>
      <w:r>
        <w:t>opffern</w:t>
      </w:r>
      <w:proofErr w:type="spellEnd"/>
      <w:r>
        <w:t xml:space="preserve"> / alle </w:t>
      </w:r>
      <w:proofErr w:type="spellStart"/>
      <w:r>
        <w:t>glaubige</w:t>
      </w:r>
      <w:proofErr w:type="spellEnd"/>
      <w:r>
        <w:t xml:space="preserve"> vor Gott Geistliche Priester </w:t>
      </w:r>
      <w:proofErr w:type="spellStart"/>
      <w:r>
        <w:t>seind</w:t>
      </w:r>
      <w:proofErr w:type="spellEnd"/>
      <w:r>
        <w:t xml:space="preserve">. Sonst hat oder erkennt die </w:t>
      </w:r>
      <w:proofErr w:type="spellStart"/>
      <w:r>
        <w:t>kirch</w:t>
      </w:r>
      <w:proofErr w:type="spellEnd"/>
      <w:r>
        <w:t xml:space="preserve"> keinen Priester / denn den einigen Priester JEsum Christum </w:t>
      </w:r>
      <w:proofErr w:type="spellStart"/>
      <w:r>
        <w:t>vnseren</w:t>
      </w:r>
      <w:proofErr w:type="spellEnd"/>
      <w:r>
        <w:t xml:space="preserve"> Herren / der allezeit für dem </w:t>
      </w:r>
      <w:proofErr w:type="spellStart"/>
      <w:r>
        <w:t>angesicht</w:t>
      </w:r>
      <w:proofErr w:type="spellEnd"/>
      <w:r>
        <w:t xml:space="preserve"> Gottes für </w:t>
      </w:r>
      <w:proofErr w:type="spellStart"/>
      <w:r>
        <w:t>vns</w:t>
      </w:r>
      <w:proofErr w:type="spellEnd"/>
      <w:r>
        <w:t xml:space="preserve"> erscheint / </w:t>
      </w:r>
      <w:proofErr w:type="spellStart"/>
      <w:r>
        <w:t>vnd</w:t>
      </w:r>
      <w:proofErr w:type="spellEnd"/>
      <w:r>
        <w:t xml:space="preserve"> </w:t>
      </w:r>
      <w:proofErr w:type="spellStart"/>
      <w:r>
        <w:t>vns</w:t>
      </w:r>
      <w:proofErr w:type="spellEnd"/>
      <w:r>
        <w:t xml:space="preserve"> </w:t>
      </w:r>
      <w:proofErr w:type="spellStart"/>
      <w:r>
        <w:t>vertrittet</w:t>
      </w:r>
      <w:proofErr w:type="spellEnd"/>
      <w:r>
        <w:t xml:space="preserve">: Dem sey ehr in </w:t>
      </w:r>
      <w:proofErr w:type="spellStart"/>
      <w:r>
        <w:t>ewigkeit</w:t>
      </w:r>
      <w:proofErr w:type="spellEnd"/>
      <w:r>
        <w:t xml:space="preserve">. </w:t>
      </w:r>
    </w:p>
    <w:p w14:paraId="10341DCD" w14:textId="77777777" w:rsidR="00EB3C2B" w:rsidRDefault="00EB3C2B" w:rsidP="00EB3C2B">
      <w:pPr>
        <w:pStyle w:val="StandardWeb"/>
      </w:pPr>
      <w:r>
        <w:t xml:space="preserve">AMEN. </w:t>
      </w:r>
    </w:p>
    <w:p w14:paraId="3A6805F5" w14:textId="77777777" w:rsidR="00EB3C2B" w:rsidRDefault="00EB3C2B" w:rsidP="00EB3C2B">
      <w:pPr>
        <w:pStyle w:val="StandardWeb"/>
      </w:pPr>
      <w:r>
        <w:t xml:space="preserve">Zum </w:t>
      </w:r>
      <w:proofErr w:type="spellStart"/>
      <w:r>
        <w:t>beschlusz</w:t>
      </w:r>
      <w:proofErr w:type="spellEnd"/>
      <w:r>
        <w:t xml:space="preserve"> haben wir hinzugesetzt </w:t>
      </w:r>
      <w:proofErr w:type="spellStart"/>
      <w:r>
        <w:t>ettliche</w:t>
      </w:r>
      <w:proofErr w:type="spellEnd"/>
      <w:r>
        <w:t xml:space="preserve"> allgemeine </w:t>
      </w:r>
      <w:proofErr w:type="spellStart"/>
      <w:r>
        <w:t>Bekanntnusse</w:t>
      </w:r>
      <w:proofErr w:type="spellEnd"/>
      <w:r>
        <w:t xml:space="preserve"> deß wahren Christlichen Glaubens. </w:t>
      </w:r>
    </w:p>
    <w:p w14:paraId="43B96298" w14:textId="77777777" w:rsidR="00EB3C2B" w:rsidRDefault="00EB3C2B" w:rsidP="00EB3C2B">
      <w:pPr>
        <w:pStyle w:val="StandardWeb"/>
      </w:pPr>
      <w:r>
        <w:t xml:space="preserve">Symbolum </w:t>
      </w:r>
      <w:proofErr w:type="spellStart"/>
      <w:r>
        <w:t>Nicenum</w:t>
      </w:r>
      <w:proofErr w:type="spellEnd"/>
      <w:r>
        <w:t xml:space="preserve"> / das ist / </w:t>
      </w:r>
      <w:proofErr w:type="spellStart"/>
      <w:r>
        <w:t>bekanntnuß</w:t>
      </w:r>
      <w:proofErr w:type="spellEnd"/>
      <w:r>
        <w:t xml:space="preserve"> deß Glaubens zu </w:t>
      </w:r>
      <w:proofErr w:type="spellStart"/>
      <w:r>
        <w:t>Nicea</w:t>
      </w:r>
      <w:proofErr w:type="spellEnd"/>
      <w:r>
        <w:t xml:space="preserve"> gestellet / wie solches gelesen </w:t>
      </w:r>
      <w:proofErr w:type="spellStart"/>
      <w:r>
        <w:t>wirt</w:t>
      </w:r>
      <w:proofErr w:type="spellEnd"/>
      <w:r>
        <w:t xml:space="preserve"> in der Historia </w:t>
      </w:r>
      <w:proofErr w:type="spellStart"/>
      <w:r>
        <w:t>Ecclesiastica</w:t>
      </w:r>
      <w:proofErr w:type="spellEnd"/>
      <w:r>
        <w:t xml:space="preserve"> </w:t>
      </w:r>
      <w:proofErr w:type="spellStart"/>
      <w:r>
        <w:t>vnd</w:t>
      </w:r>
      <w:proofErr w:type="spellEnd"/>
      <w:r>
        <w:t xml:space="preserve"> </w:t>
      </w:r>
      <w:proofErr w:type="spellStart"/>
      <w:r>
        <w:t>Tripartita</w:t>
      </w:r>
      <w:proofErr w:type="spellEnd"/>
      <w:r>
        <w:t xml:space="preserve"> </w:t>
      </w:r>
      <w:proofErr w:type="spellStart"/>
      <w:r>
        <w:t>cap</w:t>
      </w:r>
      <w:proofErr w:type="spellEnd"/>
      <w:r>
        <w:t xml:space="preserve">. 2. </w:t>
      </w:r>
    </w:p>
    <w:p w14:paraId="3A082BD9" w14:textId="77777777" w:rsidR="00EB3C2B" w:rsidRDefault="00EB3C2B" w:rsidP="00EB3C2B">
      <w:pPr>
        <w:pStyle w:val="StandardWeb"/>
      </w:pPr>
      <w:r>
        <w:t xml:space="preserve">Wir glauben in einen Gott / Vatter den Allmächtigen / </w:t>
      </w:r>
      <w:proofErr w:type="spellStart"/>
      <w:r>
        <w:t>Schöpffer</w:t>
      </w:r>
      <w:proofErr w:type="spellEnd"/>
      <w:r>
        <w:t xml:space="preserve"> alles sichtbaren </w:t>
      </w:r>
      <w:proofErr w:type="spellStart"/>
      <w:r>
        <w:t>vnd</w:t>
      </w:r>
      <w:proofErr w:type="spellEnd"/>
      <w:r>
        <w:t xml:space="preserve"> </w:t>
      </w:r>
      <w:proofErr w:type="spellStart"/>
      <w:r>
        <w:t>vnsichtbaren</w:t>
      </w:r>
      <w:proofErr w:type="spellEnd"/>
      <w:r>
        <w:t xml:space="preserve">. </w:t>
      </w:r>
      <w:proofErr w:type="spellStart"/>
      <w:r>
        <w:t>Vnnd</w:t>
      </w:r>
      <w:proofErr w:type="spellEnd"/>
      <w:r>
        <w:t xml:space="preserve"> in einen Herren Jesum Christum den Sohn Gottes / den eingebornen / der vom Vatter geboren / das ist / </w:t>
      </w:r>
      <w:proofErr w:type="spellStart"/>
      <w:r>
        <w:t>auß</w:t>
      </w:r>
      <w:proofErr w:type="spellEnd"/>
      <w:r>
        <w:t xml:space="preserve"> der </w:t>
      </w:r>
      <w:proofErr w:type="spellStart"/>
      <w:r>
        <w:t>substantz</w:t>
      </w:r>
      <w:proofErr w:type="spellEnd"/>
      <w:r>
        <w:t xml:space="preserve"> deß Vatters / GOtt </w:t>
      </w:r>
      <w:proofErr w:type="spellStart"/>
      <w:r>
        <w:t>auß</w:t>
      </w:r>
      <w:proofErr w:type="spellEnd"/>
      <w:r>
        <w:t xml:space="preserve"> GOtt / ein </w:t>
      </w:r>
      <w:proofErr w:type="spellStart"/>
      <w:r>
        <w:t>liecht</w:t>
      </w:r>
      <w:proofErr w:type="spellEnd"/>
      <w:r>
        <w:t xml:space="preserve"> </w:t>
      </w:r>
      <w:proofErr w:type="spellStart"/>
      <w:r>
        <w:t>auß</w:t>
      </w:r>
      <w:proofErr w:type="spellEnd"/>
      <w:r>
        <w:t xml:space="preserve"> dem </w:t>
      </w:r>
      <w:proofErr w:type="spellStart"/>
      <w:r>
        <w:t>liecht</w:t>
      </w:r>
      <w:proofErr w:type="spellEnd"/>
      <w:r>
        <w:t xml:space="preserve"> / </w:t>
      </w:r>
      <w:proofErr w:type="spellStart"/>
      <w:r>
        <w:t>warer</w:t>
      </w:r>
      <w:proofErr w:type="spellEnd"/>
      <w:r>
        <w:t xml:space="preserve"> GOtt </w:t>
      </w:r>
      <w:proofErr w:type="spellStart"/>
      <w:r>
        <w:t>auß</w:t>
      </w:r>
      <w:proofErr w:type="spellEnd"/>
      <w:r>
        <w:t xml:space="preserve"> wahrem Gott / der geboren </w:t>
      </w:r>
      <w:proofErr w:type="spellStart"/>
      <w:r>
        <w:t>nit</w:t>
      </w:r>
      <w:proofErr w:type="spellEnd"/>
      <w:r>
        <w:t xml:space="preserve"> gemachet / </w:t>
      </w:r>
      <w:proofErr w:type="spellStart"/>
      <w:r>
        <w:t>Homouseos</w:t>
      </w:r>
      <w:proofErr w:type="spellEnd"/>
      <w:r>
        <w:t xml:space="preserve">, das ist / der einer </w:t>
      </w:r>
      <w:proofErr w:type="spellStart"/>
      <w:r>
        <w:t>substantz</w:t>
      </w:r>
      <w:proofErr w:type="spellEnd"/>
      <w:r>
        <w:t xml:space="preserve"> </w:t>
      </w:r>
      <w:proofErr w:type="spellStart"/>
      <w:r>
        <w:t>vnd</w:t>
      </w:r>
      <w:proofErr w:type="spellEnd"/>
      <w:r>
        <w:t xml:space="preserve"> eines </w:t>
      </w:r>
      <w:proofErr w:type="spellStart"/>
      <w:r>
        <w:t>wesens</w:t>
      </w:r>
      <w:proofErr w:type="spellEnd"/>
      <w:r>
        <w:t xml:space="preserve"> ist mit dem Vatter / durch welchen alle ding erschaffen die in </w:t>
      </w:r>
      <w:proofErr w:type="spellStart"/>
      <w:r>
        <w:t>himmel</w:t>
      </w:r>
      <w:proofErr w:type="spellEnd"/>
      <w:r>
        <w:t xml:space="preserve"> </w:t>
      </w:r>
      <w:proofErr w:type="spellStart"/>
      <w:r>
        <w:t>vnd</w:t>
      </w:r>
      <w:proofErr w:type="spellEnd"/>
      <w:r>
        <w:t xml:space="preserve"> </w:t>
      </w:r>
      <w:proofErr w:type="spellStart"/>
      <w:r>
        <w:t>auff</w:t>
      </w:r>
      <w:proofErr w:type="spellEnd"/>
      <w:r>
        <w:t xml:space="preserve"> erden </w:t>
      </w:r>
      <w:proofErr w:type="spellStart"/>
      <w:r>
        <w:t>seind</w:t>
      </w:r>
      <w:proofErr w:type="spellEnd"/>
      <w:r>
        <w:t xml:space="preserve">. Welcher von </w:t>
      </w:r>
      <w:proofErr w:type="spellStart"/>
      <w:r>
        <w:t>vnsert</w:t>
      </w:r>
      <w:proofErr w:type="spellEnd"/>
      <w:r>
        <w:t xml:space="preserve"> der </w:t>
      </w:r>
      <w:proofErr w:type="spellStart"/>
      <w:r>
        <w:t>menschen</w:t>
      </w:r>
      <w:proofErr w:type="spellEnd"/>
      <w:r>
        <w:t xml:space="preserve"> </w:t>
      </w:r>
      <w:proofErr w:type="spellStart"/>
      <w:r>
        <w:t>vnnd</w:t>
      </w:r>
      <w:proofErr w:type="spellEnd"/>
      <w:r>
        <w:t xml:space="preserve"> von </w:t>
      </w:r>
      <w:proofErr w:type="spellStart"/>
      <w:r>
        <w:t>vnsers</w:t>
      </w:r>
      <w:proofErr w:type="spellEnd"/>
      <w:r>
        <w:t xml:space="preserve"> </w:t>
      </w:r>
      <w:proofErr w:type="spellStart"/>
      <w:r>
        <w:t>heyls</w:t>
      </w:r>
      <w:proofErr w:type="spellEnd"/>
      <w:r>
        <w:t xml:space="preserve"> wegen herab kommen </w:t>
      </w:r>
      <w:proofErr w:type="spellStart"/>
      <w:r>
        <w:t>jhns</w:t>
      </w:r>
      <w:proofErr w:type="spellEnd"/>
      <w:r>
        <w:t xml:space="preserve"> </w:t>
      </w:r>
      <w:proofErr w:type="spellStart"/>
      <w:r>
        <w:t>fleisch</w:t>
      </w:r>
      <w:proofErr w:type="spellEnd"/>
      <w:r>
        <w:t xml:space="preserve"> / </w:t>
      </w:r>
      <w:proofErr w:type="spellStart"/>
      <w:r>
        <w:t>vnd</w:t>
      </w:r>
      <w:proofErr w:type="spellEnd"/>
      <w:r>
        <w:t xml:space="preserve"> </w:t>
      </w:r>
      <w:proofErr w:type="spellStart"/>
      <w:r>
        <w:t>mensch</w:t>
      </w:r>
      <w:proofErr w:type="spellEnd"/>
      <w:r>
        <w:t xml:space="preserve"> worden ist / Der auch gelitten hat / </w:t>
      </w:r>
      <w:proofErr w:type="spellStart"/>
      <w:r>
        <w:t>vnd</w:t>
      </w:r>
      <w:proofErr w:type="spellEnd"/>
      <w:r>
        <w:t xml:space="preserve"> am dritten tage wider </w:t>
      </w:r>
      <w:proofErr w:type="spellStart"/>
      <w:r>
        <w:t>aufferstanden</w:t>
      </w:r>
      <w:proofErr w:type="spellEnd"/>
      <w:r>
        <w:t xml:space="preserve"> / </w:t>
      </w:r>
      <w:proofErr w:type="spellStart"/>
      <w:r>
        <w:t>vnd</w:t>
      </w:r>
      <w:proofErr w:type="spellEnd"/>
      <w:r>
        <w:t xml:space="preserve"> gen </w:t>
      </w:r>
      <w:proofErr w:type="spellStart"/>
      <w:r>
        <w:t>himmel</w:t>
      </w:r>
      <w:proofErr w:type="spellEnd"/>
      <w:r>
        <w:t xml:space="preserve"> </w:t>
      </w:r>
      <w:proofErr w:type="spellStart"/>
      <w:r>
        <w:t>gefaren</w:t>
      </w:r>
      <w:proofErr w:type="spellEnd"/>
      <w:r>
        <w:t xml:space="preserve"> ist / </w:t>
      </w:r>
      <w:proofErr w:type="spellStart"/>
      <w:r>
        <w:t>vnd</w:t>
      </w:r>
      <w:proofErr w:type="spellEnd"/>
      <w:r>
        <w:t xml:space="preserve"> kommen </w:t>
      </w:r>
      <w:proofErr w:type="spellStart"/>
      <w:r>
        <w:t>wirt</w:t>
      </w:r>
      <w:proofErr w:type="spellEnd"/>
      <w:r>
        <w:t xml:space="preserve"> zu richten die lebendigen </w:t>
      </w:r>
      <w:proofErr w:type="spellStart"/>
      <w:r>
        <w:t>vnd</w:t>
      </w:r>
      <w:proofErr w:type="spellEnd"/>
      <w:r>
        <w:t xml:space="preserve"> die todten. </w:t>
      </w:r>
      <w:proofErr w:type="spellStart"/>
      <w:r>
        <w:t>Vnd</w:t>
      </w:r>
      <w:proofErr w:type="spellEnd"/>
      <w:r>
        <w:t xml:space="preserve"> in den H. Geist. Welche aber sagen / Er war </w:t>
      </w:r>
      <w:proofErr w:type="spellStart"/>
      <w:r>
        <w:t>etwan</w:t>
      </w:r>
      <w:proofErr w:type="spellEnd"/>
      <w:r>
        <w:t xml:space="preserve"> da er </w:t>
      </w:r>
      <w:proofErr w:type="spellStart"/>
      <w:r>
        <w:t>nit</w:t>
      </w:r>
      <w:proofErr w:type="spellEnd"/>
      <w:r>
        <w:t xml:space="preserve"> war / oder ehe er geboren ward / war er </w:t>
      </w:r>
      <w:proofErr w:type="spellStart"/>
      <w:r>
        <w:t>nit</w:t>
      </w:r>
      <w:proofErr w:type="spellEnd"/>
      <w:r>
        <w:t xml:space="preserve"> / </w:t>
      </w:r>
      <w:proofErr w:type="spellStart"/>
      <w:r>
        <w:t>Vnd</w:t>
      </w:r>
      <w:proofErr w:type="spellEnd"/>
      <w:r>
        <w:t xml:space="preserve"> / Er ist </w:t>
      </w:r>
      <w:proofErr w:type="spellStart"/>
      <w:r>
        <w:t>auß</w:t>
      </w:r>
      <w:proofErr w:type="spellEnd"/>
      <w:r>
        <w:t xml:space="preserve"> nichts worden / oder </w:t>
      </w:r>
      <w:proofErr w:type="spellStart"/>
      <w:r>
        <w:t>auß</w:t>
      </w:r>
      <w:proofErr w:type="spellEnd"/>
      <w:r>
        <w:t xml:space="preserve"> einer andern </w:t>
      </w:r>
      <w:proofErr w:type="spellStart"/>
      <w:r>
        <w:t>substantz</w:t>
      </w:r>
      <w:proofErr w:type="spellEnd"/>
      <w:r>
        <w:t xml:space="preserve"> oder anderem wesen / </w:t>
      </w:r>
      <w:proofErr w:type="spellStart"/>
      <w:r>
        <w:t>vnd</w:t>
      </w:r>
      <w:proofErr w:type="spellEnd"/>
      <w:r>
        <w:t xml:space="preserve"> sagen / der Sohn Gottes </w:t>
      </w:r>
      <w:proofErr w:type="spellStart"/>
      <w:r>
        <w:t>seye</w:t>
      </w:r>
      <w:proofErr w:type="spellEnd"/>
      <w:r>
        <w:t xml:space="preserve"> erschaffen / oder wandelbar </w:t>
      </w:r>
      <w:proofErr w:type="spellStart"/>
      <w:r>
        <w:t>vnd</w:t>
      </w:r>
      <w:proofErr w:type="spellEnd"/>
      <w:r>
        <w:t xml:space="preserve"> </w:t>
      </w:r>
      <w:proofErr w:type="spellStart"/>
      <w:r>
        <w:t>zerstörlich</w:t>
      </w:r>
      <w:proofErr w:type="spellEnd"/>
      <w:r>
        <w:t xml:space="preserve"> / diese verflucht </w:t>
      </w:r>
      <w:proofErr w:type="spellStart"/>
      <w:r>
        <w:t>vnnd</w:t>
      </w:r>
      <w:proofErr w:type="spellEnd"/>
      <w:r>
        <w:t xml:space="preserve"> </w:t>
      </w:r>
      <w:proofErr w:type="spellStart"/>
      <w:r>
        <w:t>verdampt</w:t>
      </w:r>
      <w:proofErr w:type="spellEnd"/>
      <w:r>
        <w:t xml:space="preserve"> die </w:t>
      </w:r>
      <w:proofErr w:type="spellStart"/>
      <w:r>
        <w:t>Heylige</w:t>
      </w:r>
      <w:proofErr w:type="spellEnd"/>
      <w:r>
        <w:t xml:space="preserve"> allgemeine </w:t>
      </w:r>
      <w:proofErr w:type="spellStart"/>
      <w:r>
        <w:t>vnnd</w:t>
      </w:r>
      <w:proofErr w:type="spellEnd"/>
      <w:r>
        <w:t xml:space="preserve"> Christliche Apostolische Kirch. </w:t>
      </w:r>
    </w:p>
    <w:p w14:paraId="6686FA5F" w14:textId="77777777" w:rsidR="00EB3C2B" w:rsidRDefault="00EB3C2B" w:rsidP="00EB3C2B">
      <w:pPr>
        <w:pStyle w:val="StandardWeb"/>
      </w:pPr>
      <w:proofErr w:type="spellStart"/>
      <w:r>
        <w:t>Bekanntnuß</w:t>
      </w:r>
      <w:proofErr w:type="spellEnd"/>
      <w:r>
        <w:t xml:space="preserve"> deß </w:t>
      </w:r>
      <w:proofErr w:type="spellStart"/>
      <w:r>
        <w:t>glaubens</w:t>
      </w:r>
      <w:proofErr w:type="spellEnd"/>
      <w:r>
        <w:t xml:space="preserve"> zu Constantinopel gestellet / genommen </w:t>
      </w:r>
      <w:proofErr w:type="spellStart"/>
      <w:r>
        <w:t>auß</w:t>
      </w:r>
      <w:proofErr w:type="spellEnd"/>
      <w:r>
        <w:t xml:space="preserve"> einem buch das Griechisch </w:t>
      </w:r>
      <w:proofErr w:type="spellStart"/>
      <w:r>
        <w:t>vnd</w:t>
      </w:r>
      <w:proofErr w:type="spellEnd"/>
      <w:r>
        <w:t xml:space="preserve"> Latein ist. Cap. 3. </w:t>
      </w:r>
    </w:p>
    <w:p w14:paraId="634006D8" w14:textId="77777777" w:rsidR="00EB3C2B" w:rsidRDefault="00EB3C2B" w:rsidP="00EB3C2B">
      <w:pPr>
        <w:pStyle w:val="StandardWeb"/>
      </w:pPr>
      <w:proofErr w:type="spellStart"/>
      <w:r>
        <w:t>JCh</w:t>
      </w:r>
      <w:proofErr w:type="spellEnd"/>
      <w:r>
        <w:t xml:space="preserve"> glaub in einen Gott / Vatter den Allmächtigen / </w:t>
      </w:r>
      <w:proofErr w:type="spellStart"/>
      <w:r>
        <w:t>Schöpffer</w:t>
      </w:r>
      <w:proofErr w:type="spellEnd"/>
      <w:r>
        <w:t xml:space="preserve"> </w:t>
      </w:r>
      <w:proofErr w:type="spellStart"/>
      <w:r>
        <w:t>himmels</w:t>
      </w:r>
      <w:proofErr w:type="spellEnd"/>
      <w:r>
        <w:t xml:space="preserve"> </w:t>
      </w:r>
      <w:proofErr w:type="spellStart"/>
      <w:r>
        <w:t>vnnd</w:t>
      </w:r>
      <w:proofErr w:type="spellEnd"/>
      <w:r>
        <w:t xml:space="preserve"> der erden / alles sichtbaren </w:t>
      </w:r>
      <w:proofErr w:type="spellStart"/>
      <w:r>
        <w:t>vnd</w:t>
      </w:r>
      <w:proofErr w:type="spellEnd"/>
      <w:r>
        <w:t xml:space="preserve"> </w:t>
      </w:r>
      <w:proofErr w:type="spellStart"/>
      <w:r>
        <w:t>vnsichtbaren</w:t>
      </w:r>
      <w:proofErr w:type="spellEnd"/>
      <w:r>
        <w:t xml:space="preserve">. </w:t>
      </w:r>
      <w:proofErr w:type="spellStart"/>
      <w:r>
        <w:t>Vnnd</w:t>
      </w:r>
      <w:proofErr w:type="spellEnd"/>
      <w:r>
        <w:t xml:space="preserve"> in einen Herren Jesum Christum den eingebornen Sohn Gottes / der vom Vatter geboren vor alle zeit / ein </w:t>
      </w:r>
      <w:proofErr w:type="spellStart"/>
      <w:r>
        <w:t>liecht</w:t>
      </w:r>
      <w:proofErr w:type="spellEnd"/>
      <w:r>
        <w:t xml:space="preserve"> </w:t>
      </w:r>
      <w:proofErr w:type="spellStart"/>
      <w:r>
        <w:t>auß</w:t>
      </w:r>
      <w:proofErr w:type="spellEnd"/>
      <w:r>
        <w:t xml:space="preserve"> dem </w:t>
      </w:r>
      <w:proofErr w:type="spellStart"/>
      <w:r>
        <w:t>liecht</w:t>
      </w:r>
      <w:proofErr w:type="spellEnd"/>
      <w:r>
        <w:t xml:space="preserve"> / </w:t>
      </w:r>
      <w:proofErr w:type="spellStart"/>
      <w:r>
        <w:t>warer</w:t>
      </w:r>
      <w:proofErr w:type="spellEnd"/>
      <w:r>
        <w:t xml:space="preserve"> Gott </w:t>
      </w:r>
      <w:proofErr w:type="spellStart"/>
      <w:r>
        <w:t>auß</w:t>
      </w:r>
      <w:proofErr w:type="spellEnd"/>
      <w:r>
        <w:t xml:space="preserve"> wahrem Gott. Der geboren nit gemachet / eins </w:t>
      </w:r>
      <w:proofErr w:type="spellStart"/>
      <w:r>
        <w:t>wesens</w:t>
      </w:r>
      <w:proofErr w:type="spellEnd"/>
      <w:r>
        <w:t xml:space="preserve"> mit dem Vatter ist / </w:t>
      </w:r>
      <w:proofErr w:type="spellStart"/>
      <w:r>
        <w:t>vnd</w:t>
      </w:r>
      <w:proofErr w:type="spellEnd"/>
      <w:r>
        <w:t xml:space="preserve"> durch den alles erschaffen ist. Welcher von </w:t>
      </w:r>
      <w:proofErr w:type="spellStart"/>
      <w:r>
        <w:t>vnsert</w:t>
      </w:r>
      <w:proofErr w:type="spellEnd"/>
      <w:r>
        <w:t xml:space="preserve"> der </w:t>
      </w:r>
      <w:proofErr w:type="spellStart"/>
      <w:r>
        <w:t>menschen</w:t>
      </w:r>
      <w:proofErr w:type="spellEnd"/>
      <w:r>
        <w:t xml:space="preserve"> </w:t>
      </w:r>
      <w:proofErr w:type="spellStart"/>
      <w:r>
        <w:t>vnd</w:t>
      </w:r>
      <w:proofErr w:type="spellEnd"/>
      <w:r>
        <w:t xml:space="preserve"> von </w:t>
      </w:r>
      <w:proofErr w:type="spellStart"/>
      <w:r>
        <w:t>vnsers</w:t>
      </w:r>
      <w:proofErr w:type="spellEnd"/>
      <w:r>
        <w:t xml:space="preserve"> </w:t>
      </w:r>
      <w:proofErr w:type="spellStart"/>
      <w:r>
        <w:t>heyls</w:t>
      </w:r>
      <w:proofErr w:type="spellEnd"/>
      <w:r>
        <w:t xml:space="preserve"> wegen von </w:t>
      </w:r>
      <w:proofErr w:type="spellStart"/>
      <w:r>
        <w:t>himmel</w:t>
      </w:r>
      <w:proofErr w:type="spellEnd"/>
      <w:r>
        <w:t xml:space="preserve"> herab ins </w:t>
      </w:r>
      <w:proofErr w:type="spellStart"/>
      <w:r>
        <w:t>fleisch</w:t>
      </w:r>
      <w:proofErr w:type="spellEnd"/>
      <w:r>
        <w:t xml:space="preserve"> kommen / </w:t>
      </w:r>
      <w:proofErr w:type="spellStart"/>
      <w:r>
        <w:t>vnd</w:t>
      </w:r>
      <w:proofErr w:type="spellEnd"/>
      <w:r>
        <w:t xml:space="preserve"> vom H. Geist </w:t>
      </w:r>
      <w:proofErr w:type="spellStart"/>
      <w:r>
        <w:t>vnd</w:t>
      </w:r>
      <w:proofErr w:type="spellEnd"/>
      <w:r>
        <w:t xml:space="preserve"> </w:t>
      </w:r>
      <w:proofErr w:type="spellStart"/>
      <w:r>
        <w:t>auß</w:t>
      </w:r>
      <w:proofErr w:type="spellEnd"/>
      <w:r>
        <w:t xml:space="preserve"> Maria der </w:t>
      </w:r>
      <w:proofErr w:type="spellStart"/>
      <w:r>
        <w:t>Jungfrawen</w:t>
      </w:r>
      <w:proofErr w:type="spellEnd"/>
      <w:r>
        <w:t xml:space="preserve"> </w:t>
      </w:r>
      <w:proofErr w:type="spellStart"/>
      <w:r>
        <w:t>mensch</w:t>
      </w:r>
      <w:proofErr w:type="spellEnd"/>
      <w:r>
        <w:t xml:space="preserve"> worden ist. Der auch für </w:t>
      </w:r>
      <w:proofErr w:type="spellStart"/>
      <w:r>
        <w:t>vns</w:t>
      </w:r>
      <w:proofErr w:type="spellEnd"/>
      <w:r>
        <w:t xml:space="preserve"> </w:t>
      </w:r>
      <w:proofErr w:type="spellStart"/>
      <w:r>
        <w:t>vnder</w:t>
      </w:r>
      <w:proofErr w:type="spellEnd"/>
      <w:r>
        <w:t xml:space="preserve"> Pontio Pilato </w:t>
      </w:r>
      <w:proofErr w:type="spellStart"/>
      <w:r>
        <w:t>gecreutziget</w:t>
      </w:r>
      <w:proofErr w:type="spellEnd"/>
      <w:r>
        <w:t xml:space="preserve"> /gelitten hat / </w:t>
      </w:r>
      <w:proofErr w:type="spellStart"/>
      <w:r>
        <w:t>vnd</w:t>
      </w:r>
      <w:proofErr w:type="spellEnd"/>
      <w:r>
        <w:t xml:space="preserve"> begraben ist / </w:t>
      </w:r>
      <w:proofErr w:type="spellStart"/>
      <w:r>
        <w:t>vnnd</w:t>
      </w:r>
      <w:proofErr w:type="spellEnd"/>
      <w:r>
        <w:t xml:space="preserve"> am dritten tag wider </w:t>
      </w:r>
      <w:proofErr w:type="spellStart"/>
      <w:r>
        <w:t>aufferstanden</w:t>
      </w:r>
      <w:proofErr w:type="spellEnd"/>
      <w:r>
        <w:t xml:space="preserve"> nach der </w:t>
      </w:r>
      <w:proofErr w:type="spellStart"/>
      <w:r>
        <w:t>Schrifft</w:t>
      </w:r>
      <w:proofErr w:type="spellEnd"/>
      <w:r>
        <w:t xml:space="preserve"> / </w:t>
      </w:r>
      <w:proofErr w:type="spellStart"/>
      <w:r>
        <w:t>vnd</w:t>
      </w:r>
      <w:proofErr w:type="spellEnd"/>
      <w:r>
        <w:t xml:space="preserve"> </w:t>
      </w:r>
      <w:proofErr w:type="spellStart"/>
      <w:r>
        <w:t>auffgefaren</w:t>
      </w:r>
      <w:proofErr w:type="spellEnd"/>
      <w:r>
        <w:t xml:space="preserve"> ist gen </w:t>
      </w:r>
      <w:proofErr w:type="spellStart"/>
      <w:r>
        <w:t>himmel</w:t>
      </w:r>
      <w:proofErr w:type="spellEnd"/>
      <w:r>
        <w:t xml:space="preserve"> / da er sitzt zu der rechten Gottes deß Vatters. </w:t>
      </w:r>
      <w:proofErr w:type="spellStart"/>
      <w:r>
        <w:t>Vnd</w:t>
      </w:r>
      <w:proofErr w:type="spellEnd"/>
      <w:r>
        <w:t xml:space="preserve"> </w:t>
      </w:r>
      <w:proofErr w:type="spellStart"/>
      <w:r>
        <w:t>widerumb</w:t>
      </w:r>
      <w:proofErr w:type="spellEnd"/>
      <w:r>
        <w:t xml:space="preserve"> kommen </w:t>
      </w:r>
      <w:proofErr w:type="spellStart"/>
      <w:r>
        <w:t>wirdt</w:t>
      </w:r>
      <w:proofErr w:type="spellEnd"/>
      <w:r>
        <w:t xml:space="preserve"> mit </w:t>
      </w:r>
      <w:proofErr w:type="spellStart"/>
      <w:r>
        <w:t>glori</w:t>
      </w:r>
      <w:proofErr w:type="spellEnd"/>
      <w:r>
        <w:t xml:space="preserve"> </w:t>
      </w:r>
      <w:proofErr w:type="spellStart"/>
      <w:r>
        <w:t>vnd</w:t>
      </w:r>
      <w:proofErr w:type="spellEnd"/>
      <w:r>
        <w:t xml:space="preserve"> </w:t>
      </w:r>
      <w:proofErr w:type="spellStart"/>
      <w:r>
        <w:t>herrligkeit</w:t>
      </w:r>
      <w:proofErr w:type="spellEnd"/>
      <w:r>
        <w:t xml:space="preserve"> / zu richten die lebendigen </w:t>
      </w:r>
      <w:proofErr w:type="spellStart"/>
      <w:r>
        <w:t>vnd</w:t>
      </w:r>
      <w:proofErr w:type="spellEnd"/>
      <w:r>
        <w:t xml:space="preserve"> die todten. Dessen reich kein end haben </w:t>
      </w:r>
      <w:proofErr w:type="spellStart"/>
      <w:r>
        <w:t>wirdt</w:t>
      </w:r>
      <w:proofErr w:type="spellEnd"/>
      <w:r>
        <w:t xml:space="preserve">. </w:t>
      </w:r>
      <w:proofErr w:type="spellStart"/>
      <w:r>
        <w:t>Vnnd</w:t>
      </w:r>
      <w:proofErr w:type="spellEnd"/>
      <w:r>
        <w:t xml:space="preserve"> in den H. Geist: den Herren </w:t>
      </w:r>
      <w:proofErr w:type="spellStart"/>
      <w:r>
        <w:t>vnd</w:t>
      </w:r>
      <w:proofErr w:type="spellEnd"/>
      <w:r>
        <w:t xml:space="preserve"> </w:t>
      </w:r>
      <w:proofErr w:type="spellStart"/>
      <w:r>
        <w:t>lebendigmacher</w:t>
      </w:r>
      <w:proofErr w:type="spellEnd"/>
      <w:r>
        <w:t xml:space="preserve"> / der vom Vatter </w:t>
      </w:r>
      <w:proofErr w:type="spellStart"/>
      <w:r>
        <w:t>außgehet</w:t>
      </w:r>
      <w:proofErr w:type="spellEnd"/>
      <w:r>
        <w:t xml:space="preserve"> / </w:t>
      </w:r>
      <w:proofErr w:type="spellStart"/>
      <w:r>
        <w:t>vnnd</w:t>
      </w:r>
      <w:proofErr w:type="spellEnd"/>
      <w:r>
        <w:t xml:space="preserve"> mit dem Vatter </w:t>
      </w:r>
      <w:proofErr w:type="spellStart"/>
      <w:r>
        <w:t>vnd</w:t>
      </w:r>
      <w:proofErr w:type="spellEnd"/>
      <w:r>
        <w:t xml:space="preserve"> Sohn gleich </w:t>
      </w:r>
      <w:proofErr w:type="spellStart"/>
      <w:r>
        <w:t>angebettet</w:t>
      </w:r>
      <w:proofErr w:type="spellEnd"/>
      <w:r>
        <w:t xml:space="preserve"> </w:t>
      </w:r>
      <w:proofErr w:type="spellStart"/>
      <w:r>
        <w:t>vnd</w:t>
      </w:r>
      <w:proofErr w:type="spellEnd"/>
      <w:r>
        <w:t xml:space="preserve"> verehret </w:t>
      </w:r>
      <w:proofErr w:type="spellStart"/>
      <w:r>
        <w:t>wirt</w:t>
      </w:r>
      <w:proofErr w:type="spellEnd"/>
      <w:r>
        <w:t xml:space="preserve"> / Welcher durch die Propheten </w:t>
      </w:r>
      <w:proofErr w:type="spellStart"/>
      <w:r>
        <w:t>geredt</w:t>
      </w:r>
      <w:proofErr w:type="spellEnd"/>
      <w:r>
        <w:t xml:space="preserve"> hat zu einer allgemeinen </w:t>
      </w:r>
      <w:proofErr w:type="spellStart"/>
      <w:r>
        <w:t>vnd</w:t>
      </w:r>
      <w:proofErr w:type="spellEnd"/>
      <w:r>
        <w:t xml:space="preserve"> Apostolischen Kirchen. </w:t>
      </w:r>
      <w:proofErr w:type="spellStart"/>
      <w:r>
        <w:t>Jch</w:t>
      </w:r>
      <w:proofErr w:type="spellEnd"/>
      <w:r>
        <w:t xml:space="preserve"> bekenn einen </w:t>
      </w:r>
      <w:proofErr w:type="spellStart"/>
      <w:r>
        <w:t>Tauff</w:t>
      </w:r>
      <w:proofErr w:type="spellEnd"/>
      <w:r>
        <w:t xml:space="preserve"> zur </w:t>
      </w:r>
      <w:proofErr w:type="spellStart"/>
      <w:r>
        <w:t>vergebung</w:t>
      </w:r>
      <w:proofErr w:type="spellEnd"/>
      <w:r>
        <w:t xml:space="preserve"> der </w:t>
      </w:r>
      <w:proofErr w:type="spellStart"/>
      <w:r>
        <w:t>sünden</w:t>
      </w:r>
      <w:proofErr w:type="spellEnd"/>
      <w:r>
        <w:t xml:space="preserve">. </w:t>
      </w:r>
      <w:proofErr w:type="spellStart"/>
      <w:r>
        <w:t>Jch</w:t>
      </w:r>
      <w:proofErr w:type="spellEnd"/>
      <w:r>
        <w:t xml:space="preserve"> warte </w:t>
      </w:r>
      <w:proofErr w:type="spellStart"/>
      <w:r>
        <w:t>auff</w:t>
      </w:r>
      <w:proofErr w:type="spellEnd"/>
      <w:r>
        <w:t xml:space="preserve"> die </w:t>
      </w:r>
      <w:proofErr w:type="spellStart"/>
      <w:r>
        <w:t>aufferstehung</w:t>
      </w:r>
      <w:proofErr w:type="spellEnd"/>
      <w:r>
        <w:t xml:space="preserve"> der todten / </w:t>
      </w:r>
      <w:proofErr w:type="spellStart"/>
      <w:r>
        <w:t>vnnd</w:t>
      </w:r>
      <w:proofErr w:type="spellEnd"/>
      <w:r>
        <w:t xml:space="preserve"> das leben der </w:t>
      </w:r>
      <w:proofErr w:type="spellStart"/>
      <w:r>
        <w:t>zukünfftigen</w:t>
      </w:r>
      <w:proofErr w:type="spellEnd"/>
      <w:r>
        <w:t xml:space="preserve"> zeit. </w:t>
      </w:r>
    </w:p>
    <w:p w14:paraId="2A5381BC" w14:textId="77777777" w:rsidR="00EB3C2B" w:rsidRDefault="00EB3C2B" w:rsidP="00EB3C2B">
      <w:pPr>
        <w:pStyle w:val="StandardWeb"/>
      </w:pPr>
      <w:proofErr w:type="spellStart"/>
      <w:r>
        <w:t>Bekanntnuß</w:t>
      </w:r>
      <w:proofErr w:type="spellEnd"/>
      <w:r>
        <w:t xml:space="preserve"> deß </w:t>
      </w:r>
      <w:proofErr w:type="spellStart"/>
      <w:r>
        <w:t>glaubens</w:t>
      </w:r>
      <w:proofErr w:type="spellEnd"/>
      <w:r>
        <w:t xml:space="preserve"> </w:t>
      </w:r>
      <w:proofErr w:type="spellStart"/>
      <w:r>
        <w:t>jhm</w:t>
      </w:r>
      <w:proofErr w:type="spellEnd"/>
      <w:r>
        <w:t xml:space="preserve"> </w:t>
      </w:r>
      <w:proofErr w:type="spellStart"/>
      <w:r>
        <w:t>Concilio</w:t>
      </w:r>
      <w:proofErr w:type="spellEnd"/>
      <w:r>
        <w:t xml:space="preserve"> zu </w:t>
      </w:r>
      <w:proofErr w:type="spellStart"/>
      <w:r>
        <w:t>Epheso</w:t>
      </w:r>
      <w:proofErr w:type="spellEnd"/>
      <w:r>
        <w:t xml:space="preserve"> </w:t>
      </w:r>
      <w:proofErr w:type="spellStart"/>
      <w:r>
        <w:t>gestelt</w:t>
      </w:r>
      <w:proofErr w:type="spellEnd"/>
      <w:r>
        <w:t xml:space="preserve">. Cap. 4. </w:t>
      </w:r>
    </w:p>
    <w:p w14:paraId="60A4C709" w14:textId="77777777" w:rsidR="00EB3C2B" w:rsidRDefault="00EB3C2B" w:rsidP="00EB3C2B">
      <w:pPr>
        <w:pStyle w:val="StandardWeb"/>
      </w:pPr>
      <w:proofErr w:type="spellStart"/>
      <w:r>
        <w:t>DJeweil</w:t>
      </w:r>
      <w:proofErr w:type="spellEnd"/>
      <w:r>
        <w:t xml:space="preserve"> ich allhie alles nur in einer summ </w:t>
      </w:r>
      <w:proofErr w:type="spellStart"/>
      <w:r>
        <w:t>vnd</w:t>
      </w:r>
      <w:proofErr w:type="spellEnd"/>
      <w:r>
        <w:t xml:space="preserve"> </w:t>
      </w:r>
      <w:proofErr w:type="spellStart"/>
      <w:r>
        <w:t>auffs</w:t>
      </w:r>
      <w:proofErr w:type="spellEnd"/>
      <w:r>
        <w:t xml:space="preserve"> </w:t>
      </w:r>
      <w:proofErr w:type="spellStart"/>
      <w:r>
        <w:t>kürtzest</w:t>
      </w:r>
      <w:proofErr w:type="spellEnd"/>
      <w:r>
        <w:t xml:space="preserve"> verzeichne / hab ich nicht nach der </w:t>
      </w:r>
      <w:proofErr w:type="spellStart"/>
      <w:r>
        <w:t>lenge</w:t>
      </w:r>
      <w:proofErr w:type="spellEnd"/>
      <w:r>
        <w:t xml:space="preserve"> wöllen </w:t>
      </w:r>
      <w:proofErr w:type="spellStart"/>
      <w:r>
        <w:t>einfüren</w:t>
      </w:r>
      <w:proofErr w:type="spellEnd"/>
      <w:r>
        <w:t xml:space="preserve"> </w:t>
      </w:r>
      <w:proofErr w:type="spellStart"/>
      <w:r>
        <w:t>vnnd</w:t>
      </w:r>
      <w:proofErr w:type="spellEnd"/>
      <w:r>
        <w:t xml:space="preserve"> </w:t>
      </w:r>
      <w:proofErr w:type="spellStart"/>
      <w:r>
        <w:t>erzehlen</w:t>
      </w:r>
      <w:proofErr w:type="spellEnd"/>
      <w:r>
        <w:t xml:space="preserve"> die lange </w:t>
      </w:r>
      <w:proofErr w:type="spellStart"/>
      <w:r>
        <w:t>vnnd</w:t>
      </w:r>
      <w:proofErr w:type="spellEnd"/>
      <w:r>
        <w:t xml:space="preserve"> Synodische Epistel deß H. </w:t>
      </w:r>
      <w:proofErr w:type="spellStart"/>
      <w:r>
        <w:t>Cyrilli</w:t>
      </w:r>
      <w:proofErr w:type="spellEnd"/>
      <w:r>
        <w:t xml:space="preserve"> an den </w:t>
      </w:r>
      <w:proofErr w:type="spellStart"/>
      <w:r>
        <w:t>Nestorium</w:t>
      </w:r>
      <w:proofErr w:type="spellEnd"/>
      <w:r>
        <w:t xml:space="preserve"> / in welcher der </w:t>
      </w:r>
      <w:proofErr w:type="spellStart"/>
      <w:r>
        <w:t>beschluß</w:t>
      </w:r>
      <w:proofErr w:type="spellEnd"/>
      <w:r>
        <w:t xml:space="preserve"> deß </w:t>
      </w:r>
      <w:proofErr w:type="spellStart"/>
      <w:r>
        <w:t>Conciliums</w:t>
      </w:r>
      <w:proofErr w:type="spellEnd"/>
      <w:r>
        <w:t xml:space="preserve"> zu </w:t>
      </w:r>
      <w:proofErr w:type="spellStart"/>
      <w:r>
        <w:t>Epheso</w:t>
      </w:r>
      <w:proofErr w:type="spellEnd"/>
      <w:r>
        <w:t xml:space="preserve"> begriffen </w:t>
      </w:r>
      <w:proofErr w:type="spellStart"/>
      <w:r>
        <w:t>wirt</w:t>
      </w:r>
      <w:proofErr w:type="spellEnd"/>
      <w:r>
        <w:t xml:space="preserve"> / </w:t>
      </w:r>
      <w:proofErr w:type="spellStart"/>
      <w:r>
        <w:t>Sonder</w:t>
      </w:r>
      <w:proofErr w:type="spellEnd"/>
      <w:r>
        <w:t xml:space="preserve"> will allein setzen ein </w:t>
      </w:r>
      <w:proofErr w:type="spellStart"/>
      <w:r>
        <w:t>kurtze</w:t>
      </w:r>
      <w:proofErr w:type="spellEnd"/>
      <w:r>
        <w:t xml:space="preserve"> </w:t>
      </w:r>
      <w:proofErr w:type="spellStart"/>
      <w:r>
        <w:t>bekanntnuß</w:t>
      </w:r>
      <w:proofErr w:type="spellEnd"/>
      <w:r>
        <w:t xml:space="preserve"> </w:t>
      </w:r>
      <w:proofErr w:type="spellStart"/>
      <w:r>
        <w:t>auß</w:t>
      </w:r>
      <w:proofErr w:type="spellEnd"/>
      <w:r>
        <w:t xml:space="preserve"> der 28. Epistel deß obgedachten </w:t>
      </w:r>
      <w:proofErr w:type="spellStart"/>
      <w:r>
        <w:t>Cyrilli</w:t>
      </w:r>
      <w:proofErr w:type="spellEnd"/>
      <w:r>
        <w:t xml:space="preserve"> / welche er </w:t>
      </w:r>
      <w:proofErr w:type="spellStart"/>
      <w:r>
        <w:t>auff</w:t>
      </w:r>
      <w:proofErr w:type="spellEnd"/>
      <w:r>
        <w:t xml:space="preserve"> das Concilium geschickt hat / </w:t>
      </w:r>
      <w:proofErr w:type="spellStart"/>
      <w:r>
        <w:t>vnd</w:t>
      </w:r>
      <w:proofErr w:type="spellEnd"/>
      <w:r>
        <w:t xml:space="preserve"> von dem </w:t>
      </w:r>
      <w:proofErr w:type="spellStart"/>
      <w:r>
        <w:t>gantzen</w:t>
      </w:r>
      <w:proofErr w:type="spellEnd"/>
      <w:r>
        <w:t xml:space="preserve"> </w:t>
      </w:r>
      <w:proofErr w:type="spellStart"/>
      <w:r>
        <w:t>Concilio</w:t>
      </w:r>
      <w:proofErr w:type="spellEnd"/>
      <w:r>
        <w:t xml:space="preserve"> für recht </w:t>
      </w:r>
      <w:proofErr w:type="spellStart"/>
      <w:r>
        <w:t>glaubige</w:t>
      </w:r>
      <w:proofErr w:type="spellEnd"/>
      <w:r>
        <w:t xml:space="preserve"> erkennet </w:t>
      </w:r>
      <w:proofErr w:type="spellStart"/>
      <w:r>
        <w:t>vnd</w:t>
      </w:r>
      <w:proofErr w:type="spellEnd"/>
      <w:r>
        <w:t xml:space="preserve"> angenommen ist. Vor welchem </w:t>
      </w:r>
      <w:proofErr w:type="spellStart"/>
      <w:r>
        <w:t>bekanntnuß</w:t>
      </w:r>
      <w:proofErr w:type="spellEnd"/>
      <w:r>
        <w:t xml:space="preserve"> diese </w:t>
      </w:r>
      <w:proofErr w:type="spellStart"/>
      <w:r>
        <w:t>wort</w:t>
      </w:r>
      <w:proofErr w:type="spellEnd"/>
      <w:r>
        <w:t xml:space="preserve"> gesetzt werden / Wie wir von </w:t>
      </w:r>
      <w:proofErr w:type="spellStart"/>
      <w:r>
        <w:t>anfang</w:t>
      </w:r>
      <w:proofErr w:type="spellEnd"/>
      <w:r>
        <w:t xml:space="preserve"> </w:t>
      </w:r>
      <w:proofErr w:type="spellStart"/>
      <w:r>
        <w:t>auß</w:t>
      </w:r>
      <w:proofErr w:type="spellEnd"/>
      <w:r>
        <w:t xml:space="preserve"> der H. </w:t>
      </w:r>
      <w:proofErr w:type="spellStart"/>
      <w:r>
        <w:t>Schrifft</w:t>
      </w:r>
      <w:proofErr w:type="spellEnd"/>
      <w:r>
        <w:t xml:space="preserve"> </w:t>
      </w:r>
      <w:proofErr w:type="spellStart"/>
      <w:r>
        <w:t>vnd</w:t>
      </w:r>
      <w:proofErr w:type="spellEnd"/>
      <w:r>
        <w:t xml:space="preserve"> </w:t>
      </w:r>
      <w:proofErr w:type="spellStart"/>
      <w:r>
        <w:t>auß</w:t>
      </w:r>
      <w:proofErr w:type="spellEnd"/>
      <w:r>
        <w:t xml:space="preserve"> der lehre der heiligen </w:t>
      </w:r>
      <w:proofErr w:type="spellStart"/>
      <w:r>
        <w:t>vätter</w:t>
      </w:r>
      <w:proofErr w:type="spellEnd"/>
      <w:r>
        <w:t xml:space="preserve"> empfangen haben / also wöllen wir </w:t>
      </w:r>
      <w:proofErr w:type="spellStart"/>
      <w:r>
        <w:t>kurtz</w:t>
      </w:r>
      <w:proofErr w:type="spellEnd"/>
      <w:r>
        <w:t xml:space="preserve"> reden / </w:t>
      </w:r>
      <w:proofErr w:type="spellStart"/>
      <w:r>
        <w:t>vnd</w:t>
      </w:r>
      <w:proofErr w:type="spellEnd"/>
      <w:r>
        <w:t xml:space="preserve"> gar nichts zu dem glauben / welcher von den heiligen </w:t>
      </w:r>
      <w:proofErr w:type="spellStart"/>
      <w:r>
        <w:t>vättern</w:t>
      </w:r>
      <w:proofErr w:type="spellEnd"/>
      <w:r>
        <w:t xml:space="preserve"> zu </w:t>
      </w:r>
      <w:proofErr w:type="spellStart"/>
      <w:r>
        <w:t>Nicea</w:t>
      </w:r>
      <w:proofErr w:type="spellEnd"/>
      <w:r>
        <w:t xml:space="preserve"> ist erkläret worden / </w:t>
      </w:r>
      <w:proofErr w:type="spellStart"/>
      <w:r>
        <w:t>thuen</w:t>
      </w:r>
      <w:proofErr w:type="spellEnd"/>
      <w:r>
        <w:t xml:space="preserve">. Dann dieser </w:t>
      </w:r>
      <w:proofErr w:type="spellStart"/>
      <w:r>
        <w:t>gnugsam</w:t>
      </w:r>
      <w:proofErr w:type="spellEnd"/>
      <w:r>
        <w:t xml:space="preserve"> ist zu erkennen / was Gottseligkeit </w:t>
      </w:r>
      <w:proofErr w:type="spellStart"/>
      <w:r>
        <w:t>vnd</w:t>
      </w:r>
      <w:proofErr w:type="spellEnd"/>
      <w:r>
        <w:t xml:space="preserve"> wahrer glaub sey / Auch </w:t>
      </w:r>
      <w:proofErr w:type="spellStart"/>
      <w:r>
        <w:t>vmbzustürtzen</w:t>
      </w:r>
      <w:proofErr w:type="spellEnd"/>
      <w:r>
        <w:t xml:space="preserve"> alle </w:t>
      </w:r>
      <w:proofErr w:type="spellStart"/>
      <w:r>
        <w:t>vnnd</w:t>
      </w:r>
      <w:proofErr w:type="spellEnd"/>
      <w:r>
        <w:t xml:space="preserve"> jede </w:t>
      </w:r>
      <w:proofErr w:type="spellStart"/>
      <w:r>
        <w:t>kätzerey</w:t>
      </w:r>
      <w:proofErr w:type="spellEnd"/>
      <w:r>
        <w:t xml:space="preserve">. Bald aber </w:t>
      </w:r>
      <w:proofErr w:type="spellStart"/>
      <w:r>
        <w:t>auff</w:t>
      </w:r>
      <w:proofErr w:type="spellEnd"/>
      <w:r>
        <w:t xml:space="preserve"> diese </w:t>
      </w:r>
      <w:proofErr w:type="spellStart"/>
      <w:r>
        <w:t>wort</w:t>
      </w:r>
      <w:proofErr w:type="spellEnd"/>
      <w:r>
        <w:t xml:space="preserve"> </w:t>
      </w:r>
      <w:proofErr w:type="spellStart"/>
      <w:r>
        <w:t>volget</w:t>
      </w:r>
      <w:proofErr w:type="spellEnd"/>
      <w:r>
        <w:t xml:space="preserve"> ein solche </w:t>
      </w:r>
      <w:proofErr w:type="spellStart"/>
      <w:r>
        <w:t>bekanntnuß</w:t>
      </w:r>
      <w:proofErr w:type="spellEnd"/>
      <w:r>
        <w:t xml:space="preserve">. </w:t>
      </w:r>
    </w:p>
    <w:p w14:paraId="2C7497E3" w14:textId="77777777" w:rsidR="00EB3C2B" w:rsidRDefault="00EB3C2B" w:rsidP="00EB3C2B">
      <w:pPr>
        <w:pStyle w:val="StandardWeb"/>
      </w:pPr>
      <w:r>
        <w:t xml:space="preserve">Wir bekennen daß </w:t>
      </w:r>
      <w:proofErr w:type="spellStart"/>
      <w:r>
        <w:t>vnser</w:t>
      </w:r>
      <w:proofErr w:type="spellEnd"/>
      <w:r>
        <w:t xml:space="preserve"> Herr Jesus Christus der eingeborne Sohn Gottes / </w:t>
      </w:r>
      <w:proofErr w:type="spellStart"/>
      <w:r>
        <w:t>vollkomner</w:t>
      </w:r>
      <w:proofErr w:type="spellEnd"/>
      <w:r>
        <w:t xml:space="preserve"> Gott sey / </w:t>
      </w:r>
      <w:proofErr w:type="spellStart"/>
      <w:r>
        <w:t>vnnd</w:t>
      </w:r>
      <w:proofErr w:type="spellEnd"/>
      <w:r>
        <w:t xml:space="preserve"> </w:t>
      </w:r>
      <w:proofErr w:type="spellStart"/>
      <w:r>
        <w:t>vollkomner</w:t>
      </w:r>
      <w:proofErr w:type="spellEnd"/>
      <w:r>
        <w:t xml:space="preserve"> </w:t>
      </w:r>
      <w:proofErr w:type="spellStart"/>
      <w:r>
        <w:t>mensch</w:t>
      </w:r>
      <w:proofErr w:type="spellEnd"/>
      <w:r>
        <w:t xml:space="preserve"> / </w:t>
      </w:r>
      <w:proofErr w:type="spellStart"/>
      <w:r>
        <w:t>auß</w:t>
      </w:r>
      <w:proofErr w:type="spellEnd"/>
      <w:r>
        <w:t xml:space="preserve"> einer </w:t>
      </w:r>
      <w:proofErr w:type="spellStart"/>
      <w:r>
        <w:t>vernünfftigen</w:t>
      </w:r>
      <w:proofErr w:type="spellEnd"/>
      <w:r>
        <w:t xml:space="preserve"> </w:t>
      </w:r>
      <w:proofErr w:type="spellStart"/>
      <w:r>
        <w:t>seel</w:t>
      </w:r>
      <w:proofErr w:type="spellEnd"/>
      <w:r>
        <w:t xml:space="preserve"> </w:t>
      </w:r>
      <w:proofErr w:type="spellStart"/>
      <w:r>
        <w:t>vnd</w:t>
      </w:r>
      <w:proofErr w:type="spellEnd"/>
      <w:r>
        <w:t xml:space="preserve"> leib / Der vor allen </w:t>
      </w:r>
      <w:proofErr w:type="spellStart"/>
      <w:r>
        <w:t>zeiten</w:t>
      </w:r>
      <w:proofErr w:type="spellEnd"/>
      <w:r>
        <w:t xml:space="preserve"> nach der Gottheit </w:t>
      </w:r>
      <w:proofErr w:type="spellStart"/>
      <w:r>
        <w:t>auß</w:t>
      </w:r>
      <w:proofErr w:type="spellEnd"/>
      <w:r>
        <w:t xml:space="preserve"> dem Vatter / in diesen letzten </w:t>
      </w:r>
      <w:proofErr w:type="spellStart"/>
      <w:r>
        <w:t>zeiten</w:t>
      </w:r>
      <w:proofErr w:type="spellEnd"/>
      <w:r>
        <w:t xml:space="preserve"> aber eben der selbige von </w:t>
      </w:r>
      <w:proofErr w:type="spellStart"/>
      <w:r>
        <w:t>vnsert</w:t>
      </w:r>
      <w:proofErr w:type="spellEnd"/>
      <w:r>
        <w:t xml:space="preserve"> </w:t>
      </w:r>
      <w:proofErr w:type="spellStart"/>
      <w:r>
        <w:t>vnd</w:t>
      </w:r>
      <w:proofErr w:type="spellEnd"/>
      <w:r>
        <w:t xml:space="preserve"> </w:t>
      </w:r>
      <w:proofErr w:type="spellStart"/>
      <w:r>
        <w:t>vnsers</w:t>
      </w:r>
      <w:proofErr w:type="spellEnd"/>
      <w:r>
        <w:t xml:space="preserve"> </w:t>
      </w:r>
      <w:proofErr w:type="spellStart"/>
      <w:r>
        <w:t>heils</w:t>
      </w:r>
      <w:proofErr w:type="spellEnd"/>
      <w:r>
        <w:t xml:space="preserve"> wegen / nach der </w:t>
      </w:r>
      <w:proofErr w:type="spellStart"/>
      <w:r>
        <w:t>menschheit</w:t>
      </w:r>
      <w:proofErr w:type="spellEnd"/>
      <w:r>
        <w:t xml:space="preserve"> </w:t>
      </w:r>
      <w:proofErr w:type="spellStart"/>
      <w:r>
        <w:t>auß</w:t>
      </w:r>
      <w:proofErr w:type="spellEnd"/>
      <w:r>
        <w:t xml:space="preserve"> Maria der </w:t>
      </w:r>
      <w:proofErr w:type="spellStart"/>
      <w:r>
        <w:t>Jungfrawen</w:t>
      </w:r>
      <w:proofErr w:type="spellEnd"/>
      <w:r>
        <w:t xml:space="preserve"> geboren ist. Dann eine </w:t>
      </w:r>
      <w:proofErr w:type="spellStart"/>
      <w:r>
        <w:t>vereinigung</w:t>
      </w:r>
      <w:proofErr w:type="spellEnd"/>
      <w:r>
        <w:t xml:space="preserve"> beider </w:t>
      </w:r>
      <w:proofErr w:type="spellStart"/>
      <w:r>
        <w:t>naturen</w:t>
      </w:r>
      <w:proofErr w:type="spellEnd"/>
      <w:r>
        <w:t xml:space="preserve"> geschehen ist / Derhalben bekennen wir auch einen Christum / einen Sohn / </w:t>
      </w:r>
      <w:proofErr w:type="spellStart"/>
      <w:r>
        <w:t>vnd</w:t>
      </w:r>
      <w:proofErr w:type="spellEnd"/>
      <w:r>
        <w:t xml:space="preserve"> einen Herren. Wir bekennen auch daß das nach diesem verstand dieser </w:t>
      </w:r>
      <w:proofErr w:type="spellStart"/>
      <w:r>
        <w:t>vnvermischten</w:t>
      </w:r>
      <w:proofErr w:type="spellEnd"/>
      <w:r>
        <w:t xml:space="preserve"> </w:t>
      </w:r>
      <w:proofErr w:type="spellStart"/>
      <w:r>
        <w:t>einigkeit</w:t>
      </w:r>
      <w:proofErr w:type="spellEnd"/>
      <w:r>
        <w:t xml:space="preserve"> / die </w:t>
      </w:r>
      <w:proofErr w:type="spellStart"/>
      <w:r>
        <w:t>Heylige</w:t>
      </w:r>
      <w:proofErr w:type="spellEnd"/>
      <w:r>
        <w:t xml:space="preserve"> </w:t>
      </w:r>
      <w:proofErr w:type="spellStart"/>
      <w:r>
        <w:t>Jungfraw</w:t>
      </w:r>
      <w:proofErr w:type="spellEnd"/>
      <w:r>
        <w:t xml:space="preserve"> ein </w:t>
      </w:r>
      <w:proofErr w:type="spellStart"/>
      <w:r>
        <w:t>Gottsgebererin</w:t>
      </w:r>
      <w:proofErr w:type="spellEnd"/>
      <w:r>
        <w:t xml:space="preserve"> sey / </w:t>
      </w:r>
      <w:proofErr w:type="spellStart"/>
      <w:r>
        <w:t>darumb</w:t>
      </w:r>
      <w:proofErr w:type="spellEnd"/>
      <w:r>
        <w:t xml:space="preserve"> daß Gott das Wort </w:t>
      </w:r>
      <w:proofErr w:type="spellStart"/>
      <w:r>
        <w:t>fleisch</w:t>
      </w:r>
      <w:proofErr w:type="spellEnd"/>
      <w:r>
        <w:t xml:space="preserve"> angenommen </w:t>
      </w:r>
      <w:proofErr w:type="spellStart"/>
      <w:r>
        <w:t>vnd</w:t>
      </w:r>
      <w:proofErr w:type="spellEnd"/>
      <w:r>
        <w:t xml:space="preserve"> </w:t>
      </w:r>
      <w:proofErr w:type="spellStart"/>
      <w:r>
        <w:t>mensch</w:t>
      </w:r>
      <w:proofErr w:type="spellEnd"/>
      <w:r>
        <w:t xml:space="preserve"> worden ist / </w:t>
      </w:r>
      <w:proofErr w:type="spellStart"/>
      <w:r>
        <w:t>vnnd</w:t>
      </w:r>
      <w:proofErr w:type="spellEnd"/>
      <w:r>
        <w:t xml:space="preserve"> den Tempel / den er </w:t>
      </w:r>
      <w:proofErr w:type="spellStart"/>
      <w:r>
        <w:t>auß</w:t>
      </w:r>
      <w:proofErr w:type="spellEnd"/>
      <w:r>
        <w:t xml:space="preserve"> </w:t>
      </w:r>
      <w:proofErr w:type="spellStart"/>
      <w:r>
        <w:t>jhr</w:t>
      </w:r>
      <w:proofErr w:type="spellEnd"/>
      <w:r>
        <w:t xml:space="preserve"> angenommen / von der </w:t>
      </w:r>
      <w:proofErr w:type="spellStart"/>
      <w:r>
        <w:t>empfengnuß</w:t>
      </w:r>
      <w:proofErr w:type="spellEnd"/>
      <w:r>
        <w:t xml:space="preserve"> an </w:t>
      </w:r>
      <w:proofErr w:type="spellStart"/>
      <w:r>
        <w:t>jhm</w:t>
      </w:r>
      <w:proofErr w:type="spellEnd"/>
      <w:r>
        <w:t xml:space="preserve"> vereiniget hat. Wir wissen auch / daß die </w:t>
      </w:r>
      <w:proofErr w:type="spellStart"/>
      <w:r>
        <w:t>Theologi</w:t>
      </w:r>
      <w:proofErr w:type="spellEnd"/>
      <w:r>
        <w:t xml:space="preserve"> </w:t>
      </w:r>
      <w:proofErr w:type="spellStart"/>
      <w:r>
        <w:t>vnd</w:t>
      </w:r>
      <w:proofErr w:type="spellEnd"/>
      <w:r>
        <w:t xml:space="preserve"> in der </w:t>
      </w:r>
      <w:proofErr w:type="spellStart"/>
      <w:r>
        <w:t>Schrifft</w:t>
      </w:r>
      <w:proofErr w:type="spellEnd"/>
      <w:r>
        <w:t xml:space="preserve"> gelehrte </w:t>
      </w:r>
      <w:proofErr w:type="spellStart"/>
      <w:r>
        <w:t>männer</w:t>
      </w:r>
      <w:proofErr w:type="spellEnd"/>
      <w:r>
        <w:t xml:space="preserve"> / die </w:t>
      </w:r>
      <w:proofErr w:type="spellStart"/>
      <w:r>
        <w:t>Euangelischen</w:t>
      </w:r>
      <w:proofErr w:type="spellEnd"/>
      <w:r>
        <w:t xml:space="preserve"> </w:t>
      </w:r>
      <w:proofErr w:type="spellStart"/>
      <w:r>
        <w:t>vnd</w:t>
      </w:r>
      <w:proofErr w:type="spellEnd"/>
      <w:r>
        <w:t xml:space="preserve"> Apostolischen </w:t>
      </w:r>
      <w:proofErr w:type="spellStart"/>
      <w:r>
        <w:t>sprüch</w:t>
      </w:r>
      <w:proofErr w:type="spellEnd"/>
      <w:r>
        <w:t xml:space="preserve"> / ob sie gleich von einer </w:t>
      </w:r>
      <w:proofErr w:type="spellStart"/>
      <w:r>
        <w:t>person</w:t>
      </w:r>
      <w:proofErr w:type="spellEnd"/>
      <w:r>
        <w:t xml:space="preserve"> deß Herren reden / dennoch von wegen </w:t>
      </w:r>
      <w:proofErr w:type="spellStart"/>
      <w:r>
        <w:t>zwoer</w:t>
      </w:r>
      <w:proofErr w:type="spellEnd"/>
      <w:r>
        <w:t xml:space="preserve"> </w:t>
      </w:r>
      <w:proofErr w:type="spellStart"/>
      <w:r>
        <w:t>naturen</w:t>
      </w:r>
      <w:proofErr w:type="spellEnd"/>
      <w:r>
        <w:t xml:space="preserve"> in </w:t>
      </w:r>
      <w:proofErr w:type="spellStart"/>
      <w:r>
        <w:t>jhm</w:t>
      </w:r>
      <w:proofErr w:type="spellEnd"/>
      <w:r>
        <w:t xml:space="preserve"> / </w:t>
      </w:r>
      <w:proofErr w:type="spellStart"/>
      <w:r>
        <w:t>vnderscheiden</w:t>
      </w:r>
      <w:proofErr w:type="spellEnd"/>
      <w:r>
        <w:t xml:space="preserve"> / </w:t>
      </w:r>
      <w:proofErr w:type="spellStart"/>
      <w:r>
        <w:t>vnnd</w:t>
      </w:r>
      <w:proofErr w:type="spellEnd"/>
      <w:r>
        <w:t xml:space="preserve"> etliche / als welche die Gottheit antreffen / </w:t>
      </w:r>
      <w:proofErr w:type="spellStart"/>
      <w:r>
        <w:t>auff</w:t>
      </w:r>
      <w:proofErr w:type="spellEnd"/>
      <w:r>
        <w:t xml:space="preserve"> die Gottheit Christi / die anderen aber </w:t>
      </w:r>
      <w:proofErr w:type="spellStart"/>
      <w:r>
        <w:t>vnd</w:t>
      </w:r>
      <w:proofErr w:type="spellEnd"/>
      <w:r>
        <w:t xml:space="preserve"> </w:t>
      </w:r>
      <w:proofErr w:type="spellStart"/>
      <w:r>
        <w:t>nidrigen</w:t>
      </w:r>
      <w:proofErr w:type="spellEnd"/>
      <w:r>
        <w:t xml:space="preserve"> / </w:t>
      </w:r>
      <w:proofErr w:type="spellStart"/>
      <w:r>
        <w:t>auff</w:t>
      </w:r>
      <w:proofErr w:type="spellEnd"/>
      <w:r>
        <w:t xml:space="preserve"> seine </w:t>
      </w:r>
      <w:proofErr w:type="spellStart"/>
      <w:r>
        <w:t>menschheit</w:t>
      </w:r>
      <w:proofErr w:type="spellEnd"/>
      <w:r>
        <w:t xml:space="preserve"> ziehen. </w:t>
      </w:r>
    </w:p>
    <w:p w14:paraId="0FF39D5C" w14:textId="77777777" w:rsidR="00EB3C2B" w:rsidRDefault="00EB3C2B" w:rsidP="00EB3C2B">
      <w:pPr>
        <w:pStyle w:val="StandardWeb"/>
      </w:pPr>
      <w:proofErr w:type="spellStart"/>
      <w:r>
        <w:t>Auff</w:t>
      </w:r>
      <w:proofErr w:type="spellEnd"/>
      <w:r>
        <w:t xml:space="preserve"> diese </w:t>
      </w:r>
      <w:proofErr w:type="spellStart"/>
      <w:r>
        <w:t>bekanntnuß</w:t>
      </w:r>
      <w:proofErr w:type="spellEnd"/>
      <w:r>
        <w:t xml:space="preserve"> setzt gedachter Cyrillus auch diese </w:t>
      </w:r>
      <w:proofErr w:type="spellStart"/>
      <w:r>
        <w:t>wort</w:t>
      </w:r>
      <w:proofErr w:type="spellEnd"/>
      <w:r>
        <w:t xml:space="preserve">. Als wir </w:t>
      </w:r>
      <w:proofErr w:type="spellStart"/>
      <w:r>
        <w:t>ewere</w:t>
      </w:r>
      <w:proofErr w:type="spellEnd"/>
      <w:r>
        <w:t xml:space="preserve"> heilige </w:t>
      </w:r>
      <w:proofErr w:type="spellStart"/>
      <w:r>
        <w:t>wort</w:t>
      </w:r>
      <w:proofErr w:type="spellEnd"/>
      <w:r>
        <w:t xml:space="preserve"> gelesen (verstehe in der </w:t>
      </w:r>
      <w:proofErr w:type="spellStart"/>
      <w:r>
        <w:t>versamlung</w:t>
      </w:r>
      <w:proofErr w:type="spellEnd"/>
      <w:r>
        <w:t xml:space="preserve"> / </w:t>
      </w:r>
      <w:proofErr w:type="spellStart"/>
      <w:r>
        <w:t>auff</w:t>
      </w:r>
      <w:proofErr w:type="spellEnd"/>
      <w:r>
        <w:t xml:space="preserve"> welche diese </w:t>
      </w:r>
      <w:proofErr w:type="spellStart"/>
      <w:r>
        <w:t>bekanntnuß</w:t>
      </w:r>
      <w:proofErr w:type="spellEnd"/>
      <w:r>
        <w:t xml:space="preserve"> geschickt war) </w:t>
      </w:r>
      <w:proofErr w:type="spellStart"/>
      <w:r>
        <w:t>vnd</w:t>
      </w:r>
      <w:proofErr w:type="spellEnd"/>
      <w:r>
        <w:t xml:space="preserve"> befunden haben / daß auch wir eben dieses </w:t>
      </w:r>
      <w:proofErr w:type="spellStart"/>
      <w:r>
        <w:t>vnd</w:t>
      </w:r>
      <w:proofErr w:type="spellEnd"/>
      <w:r>
        <w:t xml:space="preserve"> also hielten </w:t>
      </w:r>
      <w:proofErr w:type="spellStart"/>
      <w:r>
        <w:t>vnd</w:t>
      </w:r>
      <w:proofErr w:type="spellEnd"/>
      <w:r>
        <w:t xml:space="preserve"> verstünden (dann es ist ein Herr / ein Glaub / ein </w:t>
      </w:r>
      <w:proofErr w:type="spellStart"/>
      <w:r>
        <w:t>Tauff</w:t>
      </w:r>
      <w:proofErr w:type="spellEnd"/>
      <w:r>
        <w:t xml:space="preserve">) haben wir Gott </w:t>
      </w:r>
      <w:proofErr w:type="spellStart"/>
      <w:r>
        <w:t>vnser</w:t>
      </w:r>
      <w:proofErr w:type="spellEnd"/>
      <w:r>
        <w:t xml:space="preserve"> aller </w:t>
      </w:r>
      <w:proofErr w:type="spellStart"/>
      <w:r>
        <w:t>erhalter</w:t>
      </w:r>
      <w:proofErr w:type="spellEnd"/>
      <w:r>
        <w:t xml:space="preserve"> / gelobt </w:t>
      </w:r>
      <w:proofErr w:type="spellStart"/>
      <w:r>
        <w:t>vnd</w:t>
      </w:r>
      <w:proofErr w:type="spellEnd"/>
      <w:r>
        <w:t xml:space="preserve"> gepriesen / </w:t>
      </w:r>
      <w:proofErr w:type="spellStart"/>
      <w:r>
        <w:t>vnd</w:t>
      </w:r>
      <w:proofErr w:type="spellEnd"/>
      <w:r>
        <w:t xml:space="preserve"> einander </w:t>
      </w:r>
      <w:proofErr w:type="spellStart"/>
      <w:r>
        <w:t>gefrolocket</w:t>
      </w:r>
      <w:proofErr w:type="spellEnd"/>
      <w:r>
        <w:t xml:space="preserve"> / daß </w:t>
      </w:r>
      <w:proofErr w:type="spellStart"/>
      <w:r>
        <w:t>vnsere</w:t>
      </w:r>
      <w:proofErr w:type="spellEnd"/>
      <w:r>
        <w:t xml:space="preserve"> </w:t>
      </w:r>
      <w:proofErr w:type="spellStart"/>
      <w:r>
        <w:t>vnd</w:t>
      </w:r>
      <w:proofErr w:type="spellEnd"/>
      <w:r>
        <w:t xml:space="preserve"> </w:t>
      </w:r>
      <w:proofErr w:type="spellStart"/>
      <w:r>
        <w:t>ewere</w:t>
      </w:r>
      <w:proofErr w:type="spellEnd"/>
      <w:r>
        <w:t xml:space="preserve"> </w:t>
      </w:r>
      <w:proofErr w:type="spellStart"/>
      <w:r>
        <w:t>kirchen</w:t>
      </w:r>
      <w:proofErr w:type="spellEnd"/>
      <w:r>
        <w:t xml:space="preserve"> einen solchen glauben haben / welcher mit der heiligen </w:t>
      </w:r>
      <w:proofErr w:type="spellStart"/>
      <w:r>
        <w:t>Schrifft</w:t>
      </w:r>
      <w:proofErr w:type="spellEnd"/>
      <w:r>
        <w:t xml:space="preserve"> </w:t>
      </w:r>
      <w:proofErr w:type="spellStart"/>
      <w:r>
        <w:t>vnd</w:t>
      </w:r>
      <w:proofErr w:type="spellEnd"/>
      <w:r>
        <w:t xml:space="preserve"> mit der lehre der heiligen </w:t>
      </w:r>
      <w:proofErr w:type="spellStart"/>
      <w:r>
        <w:t>vätter</w:t>
      </w:r>
      <w:proofErr w:type="spellEnd"/>
      <w:r>
        <w:t xml:space="preserve"> </w:t>
      </w:r>
      <w:proofErr w:type="spellStart"/>
      <w:r>
        <w:t>vber</w:t>
      </w:r>
      <w:proofErr w:type="spellEnd"/>
      <w:r>
        <w:t xml:space="preserve"> ein stimmet. </w:t>
      </w:r>
    </w:p>
    <w:p w14:paraId="0FE88740" w14:textId="77777777" w:rsidR="00EB3C2B" w:rsidRDefault="00EB3C2B" w:rsidP="00EB3C2B">
      <w:pPr>
        <w:pStyle w:val="StandardWeb"/>
      </w:pPr>
      <w:proofErr w:type="spellStart"/>
      <w:r>
        <w:t>Bekanntnuß</w:t>
      </w:r>
      <w:proofErr w:type="spellEnd"/>
      <w:r>
        <w:t xml:space="preserve"> deß </w:t>
      </w:r>
      <w:proofErr w:type="spellStart"/>
      <w:r>
        <w:t>glaubens</w:t>
      </w:r>
      <w:proofErr w:type="spellEnd"/>
      <w:r>
        <w:t xml:space="preserve"> deß </w:t>
      </w:r>
      <w:proofErr w:type="spellStart"/>
      <w:r>
        <w:t>Conciliums</w:t>
      </w:r>
      <w:proofErr w:type="spellEnd"/>
      <w:r>
        <w:t xml:space="preserve"> zu Chalcedon / </w:t>
      </w:r>
      <w:proofErr w:type="spellStart"/>
      <w:r>
        <w:t>auß</w:t>
      </w:r>
      <w:proofErr w:type="spellEnd"/>
      <w:r>
        <w:t xml:space="preserve"> </w:t>
      </w:r>
      <w:proofErr w:type="spellStart"/>
      <w:r>
        <w:t>Jsidori</w:t>
      </w:r>
      <w:proofErr w:type="spellEnd"/>
      <w:r>
        <w:t xml:space="preserve"> Buch. Cap. 5. </w:t>
      </w:r>
    </w:p>
    <w:p w14:paraId="669957E6" w14:textId="77777777" w:rsidR="00EB3C2B" w:rsidRDefault="00EB3C2B" w:rsidP="00EB3C2B">
      <w:pPr>
        <w:pStyle w:val="StandardWeb"/>
      </w:pPr>
      <w:proofErr w:type="spellStart"/>
      <w:r>
        <w:t>NAch</w:t>
      </w:r>
      <w:proofErr w:type="spellEnd"/>
      <w:r>
        <w:t xml:space="preserve"> </w:t>
      </w:r>
      <w:proofErr w:type="spellStart"/>
      <w:r>
        <w:t>erzehlten</w:t>
      </w:r>
      <w:proofErr w:type="spellEnd"/>
      <w:r>
        <w:t xml:space="preserve"> deß </w:t>
      </w:r>
      <w:proofErr w:type="spellStart"/>
      <w:r>
        <w:t>glaubens</w:t>
      </w:r>
      <w:proofErr w:type="spellEnd"/>
      <w:r>
        <w:t xml:space="preserve"> </w:t>
      </w:r>
      <w:proofErr w:type="spellStart"/>
      <w:r>
        <w:t>bekanntnussen</w:t>
      </w:r>
      <w:proofErr w:type="spellEnd"/>
      <w:r>
        <w:t xml:space="preserve"> beide deß </w:t>
      </w:r>
      <w:proofErr w:type="spellStart"/>
      <w:r>
        <w:t>Nicenischen</w:t>
      </w:r>
      <w:proofErr w:type="spellEnd"/>
      <w:r>
        <w:t xml:space="preserve"> </w:t>
      </w:r>
      <w:proofErr w:type="spellStart"/>
      <w:r>
        <w:t>vnnd</w:t>
      </w:r>
      <w:proofErr w:type="spellEnd"/>
      <w:r>
        <w:t xml:space="preserve"> </w:t>
      </w:r>
      <w:proofErr w:type="spellStart"/>
      <w:r>
        <w:t>Constantinopolitanischen</w:t>
      </w:r>
      <w:proofErr w:type="spellEnd"/>
      <w:r>
        <w:t xml:space="preserve"> </w:t>
      </w:r>
      <w:proofErr w:type="spellStart"/>
      <w:r>
        <w:t>Concilij</w:t>
      </w:r>
      <w:proofErr w:type="spellEnd"/>
      <w:r>
        <w:t xml:space="preserve"> </w:t>
      </w:r>
      <w:proofErr w:type="spellStart"/>
      <w:r>
        <w:t>vnd</w:t>
      </w:r>
      <w:proofErr w:type="spellEnd"/>
      <w:r>
        <w:t xml:space="preserve"> nach etlichen worten / </w:t>
      </w:r>
      <w:proofErr w:type="spellStart"/>
      <w:r>
        <w:t>beschlußt</w:t>
      </w:r>
      <w:proofErr w:type="spellEnd"/>
      <w:r>
        <w:t xml:space="preserve"> die heilige </w:t>
      </w:r>
      <w:proofErr w:type="spellStart"/>
      <w:r>
        <w:t>versamlung</w:t>
      </w:r>
      <w:proofErr w:type="spellEnd"/>
      <w:r>
        <w:t xml:space="preserve"> zu Chalcedon </w:t>
      </w:r>
      <w:proofErr w:type="spellStart"/>
      <w:r>
        <w:t>auff</w:t>
      </w:r>
      <w:proofErr w:type="spellEnd"/>
      <w:r>
        <w:t xml:space="preserve"> diese </w:t>
      </w:r>
      <w:proofErr w:type="spellStart"/>
      <w:r>
        <w:t>meinung</w:t>
      </w:r>
      <w:proofErr w:type="spellEnd"/>
      <w:r>
        <w:t xml:space="preserve">. </w:t>
      </w:r>
    </w:p>
    <w:p w14:paraId="23CDEE7E" w14:textId="77777777" w:rsidR="00EB3C2B" w:rsidRDefault="00EB3C2B" w:rsidP="00EB3C2B">
      <w:pPr>
        <w:pStyle w:val="StandardWeb"/>
      </w:pPr>
      <w:r>
        <w:t xml:space="preserve">Derhalben halten wir es mit den heiligen </w:t>
      </w:r>
      <w:proofErr w:type="spellStart"/>
      <w:r>
        <w:t>vättern</w:t>
      </w:r>
      <w:proofErr w:type="spellEnd"/>
      <w:r>
        <w:t xml:space="preserve"> / </w:t>
      </w:r>
      <w:proofErr w:type="spellStart"/>
      <w:r>
        <w:t>vnnd</w:t>
      </w:r>
      <w:proofErr w:type="spellEnd"/>
      <w:r>
        <w:t xml:space="preserve"> lehren </w:t>
      </w:r>
      <w:proofErr w:type="spellStart"/>
      <w:r>
        <w:t>einhelligklich</w:t>
      </w:r>
      <w:proofErr w:type="spellEnd"/>
      <w:r>
        <w:t xml:space="preserve"> / bekennende / daß eben der einige </w:t>
      </w:r>
      <w:proofErr w:type="spellStart"/>
      <w:r>
        <w:t>vnser</w:t>
      </w:r>
      <w:proofErr w:type="spellEnd"/>
      <w:r>
        <w:t xml:space="preserve"> Herr Jesus Christus / zugleich wahrer Gott sey in der Gottheit / </w:t>
      </w:r>
      <w:proofErr w:type="spellStart"/>
      <w:r>
        <w:t>vnnd</w:t>
      </w:r>
      <w:proofErr w:type="spellEnd"/>
      <w:r>
        <w:t xml:space="preserve"> auch wahrer </w:t>
      </w:r>
      <w:proofErr w:type="spellStart"/>
      <w:r>
        <w:t>mensch</w:t>
      </w:r>
      <w:proofErr w:type="spellEnd"/>
      <w:r>
        <w:t xml:space="preserve"> </w:t>
      </w:r>
      <w:proofErr w:type="spellStart"/>
      <w:r>
        <w:t>auß</w:t>
      </w:r>
      <w:proofErr w:type="spellEnd"/>
      <w:r>
        <w:t xml:space="preserve"> </w:t>
      </w:r>
      <w:proofErr w:type="spellStart"/>
      <w:r>
        <w:t>vernünfftiger</w:t>
      </w:r>
      <w:proofErr w:type="spellEnd"/>
      <w:r>
        <w:t xml:space="preserve"> </w:t>
      </w:r>
      <w:proofErr w:type="spellStart"/>
      <w:r>
        <w:t>seel</w:t>
      </w:r>
      <w:proofErr w:type="spellEnd"/>
      <w:r>
        <w:t xml:space="preserve"> </w:t>
      </w:r>
      <w:proofErr w:type="spellStart"/>
      <w:r>
        <w:t>vnd</w:t>
      </w:r>
      <w:proofErr w:type="spellEnd"/>
      <w:r>
        <w:t xml:space="preserve"> leib / Daß er nach der Gottheit einer </w:t>
      </w:r>
      <w:proofErr w:type="spellStart"/>
      <w:r>
        <w:t>natur</w:t>
      </w:r>
      <w:proofErr w:type="spellEnd"/>
      <w:r>
        <w:t xml:space="preserve"> mit dem Vatter / nach der </w:t>
      </w:r>
      <w:proofErr w:type="spellStart"/>
      <w:r>
        <w:t>menschheit</w:t>
      </w:r>
      <w:proofErr w:type="spellEnd"/>
      <w:r>
        <w:t xml:space="preserve"> aber eben der selbige einer </w:t>
      </w:r>
      <w:proofErr w:type="spellStart"/>
      <w:r>
        <w:t>natur</w:t>
      </w:r>
      <w:proofErr w:type="spellEnd"/>
      <w:r>
        <w:t xml:space="preserve"> mit </w:t>
      </w:r>
      <w:proofErr w:type="spellStart"/>
      <w:r>
        <w:t>vns</w:t>
      </w:r>
      <w:proofErr w:type="spellEnd"/>
      <w:r>
        <w:t xml:space="preserve"> sey / </w:t>
      </w:r>
      <w:proofErr w:type="spellStart"/>
      <w:r>
        <w:t>vnd</w:t>
      </w:r>
      <w:proofErr w:type="spellEnd"/>
      <w:r>
        <w:t xml:space="preserve"> </w:t>
      </w:r>
      <w:proofErr w:type="spellStart"/>
      <w:r>
        <w:t>vns</w:t>
      </w:r>
      <w:proofErr w:type="spellEnd"/>
      <w:r>
        <w:t xml:space="preserve"> in allweg gleich / </w:t>
      </w:r>
      <w:proofErr w:type="spellStart"/>
      <w:r>
        <w:t>außgenommen</w:t>
      </w:r>
      <w:proofErr w:type="spellEnd"/>
      <w:r>
        <w:t xml:space="preserve"> die </w:t>
      </w:r>
      <w:proofErr w:type="spellStart"/>
      <w:r>
        <w:t>sünd</w:t>
      </w:r>
      <w:proofErr w:type="spellEnd"/>
      <w:r>
        <w:t xml:space="preserve">. Welcher zwar vor allen </w:t>
      </w:r>
      <w:proofErr w:type="spellStart"/>
      <w:r>
        <w:t>zeiten</w:t>
      </w:r>
      <w:proofErr w:type="spellEnd"/>
      <w:r>
        <w:t xml:space="preserve"> nach der Gottheit vom Vatter geboren / </w:t>
      </w:r>
      <w:proofErr w:type="spellStart"/>
      <w:r>
        <w:t>Jn</w:t>
      </w:r>
      <w:proofErr w:type="spellEnd"/>
      <w:r>
        <w:t xml:space="preserve"> diesen letzten tagen aber eben der selbige von </w:t>
      </w:r>
      <w:proofErr w:type="spellStart"/>
      <w:r>
        <w:t>vnsert</w:t>
      </w:r>
      <w:proofErr w:type="spellEnd"/>
      <w:r>
        <w:t xml:space="preserve"> </w:t>
      </w:r>
      <w:proofErr w:type="spellStart"/>
      <w:r>
        <w:t>vnd</w:t>
      </w:r>
      <w:proofErr w:type="spellEnd"/>
      <w:r>
        <w:t xml:space="preserve"> von </w:t>
      </w:r>
      <w:proofErr w:type="spellStart"/>
      <w:r>
        <w:t>vnsers</w:t>
      </w:r>
      <w:proofErr w:type="spellEnd"/>
      <w:r>
        <w:t xml:space="preserve"> </w:t>
      </w:r>
      <w:proofErr w:type="spellStart"/>
      <w:r>
        <w:t>heils</w:t>
      </w:r>
      <w:proofErr w:type="spellEnd"/>
      <w:r>
        <w:t xml:space="preserve"> wegen </w:t>
      </w:r>
      <w:proofErr w:type="spellStart"/>
      <w:r>
        <w:t>mensch</w:t>
      </w:r>
      <w:proofErr w:type="spellEnd"/>
      <w:r>
        <w:t xml:space="preserve"> worden. Wir bekennen auch daß dieser einige Christus / der eingeborne Sohn </w:t>
      </w:r>
      <w:proofErr w:type="spellStart"/>
      <w:r>
        <w:t>vnd</w:t>
      </w:r>
      <w:proofErr w:type="spellEnd"/>
      <w:r>
        <w:t xml:space="preserve"> Herr / in </w:t>
      </w:r>
      <w:proofErr w:type="spellStart"/>
      <w:r>
        <w:t>zweyen</w:t>
      </w:r>
      <w:proofErr w:type="spellEnd"/>
      <w:r>
        <w:t xml:space="preserve"> </w:t>
      </w:r>
      <w:proofErr w:type="spellStart"/>
      <w:r>
        <w:t>naturen</w:t>
      </w:r>
      <w:proofErr w:type="spellEnd"/>
      <w:r>
        <w:t xml:space="preserve"> </w:t>
      </w:r>
      <w:proofErr w:type="spellStart"/>
      <w:r>
        <w:t>vnvermischt</w:t>
      </w:r>
      <w:proofErr w:type="spellEnd"/>
      <w:r>
        <w:t xml:space="preserve"> / </w:t>
      </w:r>
      <w:proofErr w:type="spellStart"/>
      <w:r>
        <w:t>vnverwandlet</w:t>
      </w:r>
      <w:proofErr w:type="spellEnd"/>
      <w:r>
        <w:t xml:space="preserve"> / </w:t>
      </w:r>
      <w:proofErr w:type="spellStart"/>
      <w:r>
        <w:t>vnzertheilt</w:t>
      </w:r>
      <w:proofErr w:type="spellEnd"/>
      <w:r>
        <w:t xml:space="preserve"> </w:t>
      </w:r>
      <w:proofErr w:type="spellStart"/>
      <w:r>
        <w:t>vnd</w:t>
      </w:r>
      <w:proofErr w:type="spellEnd"/>
      <w:r>
        <w:t xml:space="preserve"> </w:t>
      </w:r>
      <w:proofErr w:type="spellStart"/>
      <w:r>
        <w:t>vnzertrent</w:t>
      </w:r>
      <w:proofErr w:type="spellEnd"/>
      <w:r>
        <w:t xml:space="preserve"> erkennet werden solle / </w:t>
      </w:r>
      <w:proofErr w:type="spellStart"/>
      <w:r>
        <w:t>vnd</w:t>
      </w:r>
      <w:proofErr w:type="spellEnd"/>
      <w:r>
        <w:t xml:space="preserve"> daß der </w:t>
      </w:r>
      <w:proofErr w:type="spellStart"/>
      <w:r>
        <w:t>naturen</w:t>
      </w:r>
      <w:proofErr w:type="spellEnd"/>
      <w:r>
        <w:t xml:space="preserve"> </w:t>
      </w:r>
      <w:proofErr w:type="spellStart"/>
      <w:r>
        <w:t>vnderscheit</w:t>
      </w:r>
      <w:proofErr w:type="spellEnd"/>
      <w:r>
        <w:t xml:space="preserve"> von wegen der </w:t>
      </w:r>
      <w:proofErr w:type="spellStart"/>
      <w:r>
        <w:t>einigkeit</w:t>
      </w:r>
      <w:proofErr w:type="spellEnd"/>
      <w:r>
        <w:t xml:space="preserve"> der </w:t>
      </w:r>
      <w:proofErr w:type="spellStart"/>
      <w:r>
        <w:t>person</w:t>
      </w:r>
      <w:proofErr w:type="spellEnd"/>
      <w:r>
        <w:t xml:space="preserve"> gar nicht solle </w:t>
      </w:r>
      <w:proofErr w:type="spellStart"/>
      <w:r>
        <w:t>auffgehaben</w:t>
      </w:r>
      <w:proofErr w:type="spellEnd"/>
      <w:r>
        <w:t xml:space="preserve"> werden / </w:t>
      </w:r>
      <w:proofErr w:type="spellStart"/>
      <w:r>
        <w:t>sonder</w:t>
      </w:r>
      <w:proofErr w:type="spellEnd"/>
      <w:r>
        <w:t xml:space="preserve"> daß viel mehr beider </w:t>
      </w:r>
      <w:proofErr w:type="spellStart"/>
      <w:r>
        <w:t>naturen</w:t>
      </w:r>
      <w:proofErr w:type="spellEnd"/>
      <w:r>
        <w:t xml:space="preserve"> eigenschafften behalten / </w:t>
      </w:r>
      <w:proofErr w:type="spellStart"/>
      <w:r>
        <w:t>vnnd</w:t>
      </w:r>
      <w:proofErr w:type="spellEnd"/>
      <w:r>
        <w:t xml:space="preserve"> in einer </w:t>
      </w:r>
      <w:proofErr w:type="spellStart"/>
      <w:r>
        <w:t>person</w:t>
      </w:r>
      <w:proofErr w:type="spellEnd"/>
      <w:r>
        <w:t xml:space="preserve"> </w:t>
      </w:r>
      <w:proofErr w:type="spellStart"/>
      <w:r>
        <w:t>vnd</w:t>
      </w:r>
      <w:proofErr w:type="spellEnd"/>
      <w:r>
        <w:t xml:space="preserve"> in einem stand </w:t>
      </w:r>
      <w:proofErr w:type="spellStart"/>
      <w:r>
        <w:t>zusamen</w:t>
      </w:r>
      <w:proofErr w:type="spellEnd"/>
      <w:r>
        <w:t xml:space="preserve"> gefasset / </w:t>
      </w:r>
      <w:proofErr w:type="spellStart"/>
      <w:r>
        <w:t>vnnd</w:t>
      </w:r>
      <w:proofErr w:type="spellEnd"/>
      <w:r>
        <w:t xml:space="preserve"> </w:t>
      </w:r>
      <w:proofErr w:type="spellStart"/>
      <w:r>
        <w:t>nit</w:t>
      </w:r>
      <w:proofErr w:type="spellEnd"/>
      <w:r>
        <w:t xml:space="preserve"> in zwo </w:t>
      </w:r>
      <w:proofErr w:type="spellStart"/>
      <w:r>
        <w:t>personen</w:t>
      </w:r>
      <w:proofErr w:type="spellEnd"/>
      <w:r>
        <w:t xml:space="preserve"> sollen getrennet oder zertheilt werden / </w:t>
      </w:r>
      <w:proofErr w:type="spellStart"/>
      <w:r>
        <w:t>sonder</w:t>
      </w:r>
      <w:proofErr w:type="spellEnd"/>
      <w:r>
        <w:t xml:space="preserve"> daß eben er der einige </w:t>
      </w:r>
      <w:proofErr w:type="spellStart"/>
      <w:r>
        <w:t>vnd</w:t>
      </w:r>
      <w:proofErr w:type="spellEnd"/>
      <w:r>
        <w:t xml:space="preserve"> eingeborne Sohn Gott das Wort </w:t>
      </w:r>
      <w:proofErr w:type="spellStart"/>
      <w:r>
        <w:t>vnser</w:t>
      </w:r>
      <w:proofErr w:type="spellEnd"/>
      <w:r>
        <w:t xml:space="preserve"> Herr JEsus Christus </w:t>
      </w:r>
      <w:proofErr w:type="spellStart"/>
      <w:r>
        <w:t>seye</w:t>
      </w:r>
      <w:proofErr w:type="spellEnd"/>
      <w:r>
        <w:t xml:space="preserve"> </w:t>
      </w:r>
      <w:proofErr w:type="spellStart"/>
      <w:r>
        <w:t>vnd</w:t>
      </w:r>
      <w:proofErr w:type="spellEnd"/>
      <w:r>
        <w:t xml:space="preserve"> </w:t>
      </w:r>
      <w:proofErr w:type="spellStart"/>
      <w:r>
        <w:t>erkent</w:t>
      </w:r>
      <w:proofErr w:type="spellEnd"/>
      <w:r>
        <w:t xml:space="preserve"> werde / wie das von </w:t>
      </w:r>
      <w:proofErr w:type="spellStart"/>
      <w:r>
        <w:t>anfang</w:t>
      </w:r>
      <w:proofErr w:type="spellEnd"/>
      <w:r>
        <w:t xml:space="preserve"> die Heiligen Propheten von </w:t>
      </w:r>
      <w:proofErr w:type="spellStart"/>
      <w:r>
        <w:t>jhm</w:t>
      </w:r>
      <w:proofErr w:type="spellEnd"/>
      <w:r>
        <w:t xml:space="preserve"> geweissaget / auch er selbst </w:t>
      </w:r>
      <w:proofErr w:type="spellStart"/>
      <w:r>
        <w:t>vns</w:t>
      </w:r>
      <w:proofErr w:type="spellEnd"/>
      <w:r>
        <w:t xml:space="preserve"> gelehret </w:t>
      </w:r>
      <w:proofErr w:type="spellStart"/>
      <w:r>
        <w:t>vnd</w:t>
      </w:r>
      <w:proofErr w:type="spellEnd"/>
      <w:r>
        <w:t xml:space="preserve"> </w:t>
      </w:r>
      <w:proofErr w:type="spellStart"/>
      <w:r>
        <w:t>vns</w:t>
      </w:r>
      <w:proofErr w:type="spellEnd"/>
      <w:r>
        <w:t xml:space="preserve"> die </w:t>
      </w:r>
      <w:proofErr w:type="spellStart"/>
      <w:r>
        <w:t>vätter</w:t>
      </w:r>
      <w:proofErr w:type="spellEnd"/>
      <w:r>
        <w:t xml:space="preserve"> in </w:t>
      </w:r>
      <w:proofErr w:type="spellStart"/>
      <w:r>
        <w:t>jrem</w:t>
      </w:r>
      <w:proofErr w:type="spellEnd"/>
      <w:r>
        <w:t xml:space="preserve"> </w:t>
      </w:r>
      <w:proofErr w:type="spellStart"/>
      <w:r>
        <w:t>bekanntnuß</w:t>
      </w:r>
      <w:proofErr w:type="spellEnd"/>
      <w:r>
        <w:t xml:space="preserve"> deß </w:t>
      </w:r>
      <w:proofErr w:type="spellStart"/>
      <w:r>
        <w:t>glaubens</w:t>
      </w:r>
      <w:proofErr w:type="spellEnd"/>
      <w:r>
        <w:t xml:space="preserve"> verlassen haben. Weil nun solches mit allem </w:t>
      </w:r>
      <w:proofErr w:type="spellStart"/>
      <w:r>
        <w:t>fleiß</w:t>
      </w:r>
      <w:proofErr w:type="spellEnd"/>
      <w:r>
        <w:t xml:space="preserve"> </w:t>
      </w:r>
      <w:proofErr w:type="spellStart"/>
      <w:r>
        <w:t>vnd</w:t>
      </w:r>
      <w:proofErr w:type="spellEnd"/>
      <w:r>
        <w:t xml:space="preserve"> </w:t>
      </w:r>
      <w:proofErr w:type="spellStart"/>
      <w:r>
        <w:t>nachdencken</w:t>
      </w:r>
      <w:proofErr w:type="spellEnd"/>
      <w:r>
        <w:t xml:space="preserve"> von </w:t>
      </w:r>
      <w:proofErr w:type="spellStart"/>
      <w:r>
        <w:t>vns</w:t>
      </w:r>
      <w:proofErr w:type="spellEnd"/>
      <w:r>
        <w:t xml:space="preserve"> geordnet ist / so </w:t>
      </w:r>
      <w:proofErr w:type="spellStart"/>
      <w:r>
        <w:t>wil</w:t>
      </w:r>
      <w:proofErr w:type="spellEnd"/>
      <w:r>
        <w:t xml:space="preserve"> diese heilige </w:t>
      </w:r>
      <w:proofErr w:type="spellStart"/>
      <w:r>
        <w:t>vnd</w:t>
      </w:r>
      <w:proofErr w:type="spellEnd"/>
      <w:r>
        <w:t xml:space="preserve"> allgemeine </w:t>
      </w:r>
      <w:proofErr w:type="spellStart"/>
      <w:r>
        <w:t>versamlung</w:t>
      </w:r>
      <w:proofErr w:type="spellEnd"/>
      <w:r>
        <w:t xml:space="preserve"> / daß niemand kein anderen glauben bekenne / lehre / schreibe / oder </w:t>
      </w:r>
      <w:proofErr w:type="spellStart"/>
      <w:r>
        <w:t>anderst</w:t>
      </w:r>
      <w:proofErr w:type="spellEnd"/>
      <w:r>
        <w:t xml:space="preserve"> </w:t>
      </w:r>
      <w:proofErr w:type="spellStart"/>
      <w:r>
        <w:t>hieuon</w:t>
      </w:r>
      <w:proofErr w:type="spellEnd"/>
      <w:r>
        <w:t xml:space="preserve"> rede. </w:t>
      </w:r>
    </w:p>
    <w:p w14:paraId="2E432CBE" w14:textId="77777777" w:rsidR="00EB3C2B" w:rsidRDefault="00EB3C2B" w:rsidP="00EB3C2B">
      <w:pPr>
        <w:pStyle w:val="StandardWeb"/>
      </w:pPr>
      <w:r>
        <w:t xml:space="preserve">Ende deß </w:t>
      </w:r>
      <w:proofErr w:type="spellStart"/>
      <w:r>
        <w:t>gantzen</w:t>
      </w:r>
      <w:proofErr w:type="spellEnd"/>
      <w:r>
        <w:t xml:space="preserve"> Buchs. </w:t>
      </w:r>
    </w:p>
    <w:p w14:paraId="7D9AADEA" w14:textId="77777777" w:rsidR="0022039F" w:rsidRDefault="0022039F" w:rsidP="0022039F"/>
    <w:p w14:paraId="320EDC93" w14:textId="77777777" w:rsidR="00D5498D" w:rsidRPr="00D5498D" w:rsidRDefault="007166CE" w:rsidP="008E63BE">
      <w:pPr>
        <w:pStyle w:val="berschrift1"/>
      </w:pPr>
      <w:r>
        <w:br w:type="page"/>
      </w:r>
      <w:r w:rsidR="00D5498D" w:rsidRPr="00D5498D">
        <w:t>Quellen:</w:t>
      </w:r>
    </w:p>
    <w:p w14:paraId="7F30C2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CB1E7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F963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D7071D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DCBB76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B476E5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E5FDD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ED3EE1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362487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C82E2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42B0C1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27AEBFA" w14:textId="3A14335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426"/>
    <w:rsid w:val="00082307"/>
    <w:rsid w:val="000C66E5"/>
    <w:rsid w:val="001874F6"/>
    <w:rsid w:val="001F54C4"/>
    <w:rsid w:val="0022039F"/>
    <w:rsid w:val="00272484"/>
    <w:rsid w:val="00297F83"/>
    <w:rsid w:val="002E6D11"/>
    <w:rsid w:val="00381C0C"/>
    <w:rsid w:val="00537F59"/>
    <w:rsid w:val="007166CE"/>
    <w:rsid w:val="007E1779"/>
    <w:rsid w:val="0083667B"/>
    <w:rsid w:val="008D7463"/>
    <w:rsid w:val="008E417E"/>
    <w:rsid w:val="008E63BE"/>
    <w:rsid w:val="00B365E5"/>
    <w:rsid w:val="00C35859"/>
    <w:rsid w:val="00CC4EAC"/>
    <w:rsid w:val="00D14D4F"/>
    <w:rsid w:val="00D5498D"/>
    <w:rsid w:val="00E75426"/>
    <w:rsid w:val="00EB3C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1973A"/>
  <w15:chartTrackingRefBased/>
  <w15:docId w15:val="{6332D28A-1783-453A-9D97-95B3D5314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B3C2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8664808">
      <w:bodyDiv w:val="1"/>
      <w:marLeft w:val="0"/>
      <w:marRight w:val="0"/>
      <w:marTop w:val="0"/>
      <w:marBottom w:val="0"/>
      <w:divBdr>
        <w:top w:val="none" w:sz="0" w:space="0" w:color="auto"/>
        <w:left w:val="none" w:sz="0" w:space="0" w:color="auto"/>
        <w:bottom w:val="none" w:sz="0" w:space="0" w:color="auto"/>
        <w:right w:val="none" w:sz="0" w:space="0" w:color="auto"/>
      </w:divBdr>
    </w:div>
    <w:div w:id="1656029628">
      <w:bodyDiv w:val="1"/>
      <w:marLeft w:val="0"/>
      <w:marRight w:val="0"/>
      <w:marTop w:val="0"/>
      <w:marBottom w:val="0"/>
      <w:divBdr>
        <w:top w:val="none" w:sz="0" w:space="0" w:color="auto"/>
        <w:left w:val="none" w:sz="0" w:space="0" w:color="auto"/>
        <w:bottom w:val="none" w:sz="0" w:space="0" w:color="auto"/>
        <w:right w:val="none" w:sz="0" w:space="0" w:color="auto"/>
      </w:divBdr>
      <w:divsChild>
        <w:div w:id="971595997">
          <w:marLeft w:val="0"/>
          <w:marRight w:val="0"/>
          <w:marTop w:val="0"/>
          <w:marBottom w:val="0"/>
          <w:divBdr>
            <w:top w:val="none" w:sz="0" w:space="0" w:color="auto"/>
            <w:left w:val="none" w:sz="0" w:space="0" w:color="auto"/>
            <w:bottom w:val="none" w:sz="0" w:space="0" w:color="auto"/>
            <w:right w:val="none" w:sz="0" w:space="0" w:color="auto"/>
          </w:divBdr>
        </w:div>
        <w:div w:id="698508738">
          <w:marLeft w:val="0"/>
          <w:marRight w:val="0"/>
          <w:marTop w:val="0"/>
          <w:marBottom w:val="0"/>
          <w:divBdr>
            <w:top w:val="none" w:sz="0" w:space="0" w:color="auto"/>
            <w:left w:val="none" w:sz="0" w:space="0" w:color="auto"/>
            <w:bottom w:val="none" w:sz="0" w:space="0" w:color="auto"/>
            <w:right w:val="none" w:sz="0" w:space="0" w:color="auto"/>
          </w:divBdr>
        </w:div>
        <w:div w:id="1664505191">
          <w:marLeft w:val="0"/>
          <w:marRight w:val="0"/>
          <w:marTop w:val="0"/>
          <w:marBottom w:val="0"/>
          <w:divBdr>
            <w:top w:val="none" w:sz="0" w:space="0" w:color="auto"/>
            <w:left w:val="none" w:sz="0" w:space="0" w:color="auto"/>
            <w:bottom w:val="none" w:sz="0" w:space="0" w:color="auto"/>
            <w:right w:val="none" w:sz="0" w:space="0" w:color="auto"/>
          </w:divBdr>
        </w:div>
        <w:div w:id="1595046130">
          <w:marLeft w:val="0"/>
          <w:marRight w:val="0"/>
          <w:marTop w:val="0"/>
          <w:marBottom w:val="0"/>
          <w:divBdr>
            <w:top w:val="none" w:sz="0" w:space="0" w:color="auto"/>
            <w:left w:val="none" w:sz="0" w:space="0" w:color="auto"/>
            <w:bottom w:val="none" w:sz="0" w:space="0" w:color="auto"/>
            <w:right w:val="none" w:sz="0" w:space="0" w:color="auto"/>
          </w:divBdr>
        </w:div>
        <w:div w:id="77753729">
          <w:marLeft w:val="0"/>
          <w:marRight w:val="0"/>
          <w:marTop w:val="0"/>
          <w:marBottom w:val="0"/>
          <w:divBdr>
            <w:top w:val="none" w:sz="0" w:space="0" w:color="auto"/>
            <w:left w:val="none" w:sz="0" w:space="0" w:color="auto"/>
            <w:bottom w:val="none" w:sz="0" w:space="0" w:color="auto"/>
            <w:right w:val="none" w:sz="0" w:space="0" w:color="auto"/>
          </w:divBdr>
        </w:div>
        <w:div w:id="338512185">
          <w:marLeft w:val="0"/>
          <w:marRight w:val="0"/>
          <w:marTop w:val="0"/>
          <w:marBottom w:val="0"/>
          <w:divBdr>
            <w:top w:val="none" w:sz="0" w:space="0" w:color="auto"/>
            <w:left w:val="none" w:sz="0" w:space="0" w:color="auto"/>
            <w:bottom w:val="none" w:sz="0" w:space="0" w:color="auto"/>
            <w:right w:val="none" w:sz="0" w:space="0" w:color="auto"/>
          </w:divBdr>
        </w:div>
        <w:div w:id="538594468">
          <w:marLeft w:val="0"/>
          <w:marRight w:val="0"/>
          <w:marTop w:val="0"/>
          <w:marBottom w:val="0"/>
          <w:divBdr>
            <w:top w:val="none" w:sz="0" w:space="0" w:color="auto"/>
            <w:left w:val="none" w:sz="0" w:space="0" w:color="auto"/>
            <w:bottom w:val="none" w:sz="0" w:space="0" w:color="auto"/>
            <w:right w:val="none" w:sz="0" w:space="0" w:color="auto"/>
          </w:divBdr>
        </w:div>
        <w:div w:id="1102072204">
          <w:marLeft w:val="0"/>
          <w:marRight w:val="0"/>
          <w:marTop w:val="0"/>
          <w:marBottom w:val="0"/>
          <w:divBdr>
            <w:top w:val="none" w:sz="0" w:space="0" w:color="auto"/>
            <w:left w:val="none" w:sz="0" w:space="0" w:color="auto"/>
            <w:bottom w:val="none" w:sz="0" w:space="0" w:color="auto"/>
            <w:right w:val="none" w:sz="0" w:space="0" w:color="auto"/>
          </w:divBdr>
        </w:div>
        <w:div w:id="812790118">
          <w:marLeft w:val="0"/>
          <w:marRight w:val="0"/>
          <w:marTop w:val="0"/>
          <w:marBottom w:val="0"/>
          <w:divBdr>
            <w:top w:val="none" w:sz="0" w:space="0" w:color="auto"/>
            <w:left w:val="none" w:sz="0" w:space="0" w:color="auto"/>
            <w:bottom w:val="none" w:sz="0" w:space="0" w:color="auto"/>
            <w:right w:val="none" w:sz="0" w:space="0" w:color="auto"/>
          </w:divBdr>
        </w:div>
        <w:div w:id="543174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25090</Words>
  <Characters>158071</Characters>
  <Application>Microsoft Office Word</Application>
  <DocSecurity>0</DocSecurity>
  <Lines>1317</Lines>
  <Paragraphs>365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182796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Catechismus</dc:title>
  <dc:subject/>
  <dc:creator>Bullinger, Heinrich</dc:creator>
  <cp:keywords/>
  <dc:description/>
  <cp:lastModifiedBy>webmaster@glaubensstimme.de</cp:lastModifiedBy>
  <cp:revision>4</cp:revision>
  <dcterms:created xsi:type="dcterms:W3CDTF">2021-04-17T06:38:00Z</dcterms:created>
  <dcterms:modified xsi:type="dcterms:W3CDTF">2021-04-17T17:28:00Z</dcterms:modified>
  <dc:language>de</dc:language>
</cp:coreProperties>
</file>